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51BB042" w14:textId="20F1E7B0" w:rsidR="007166CE" w:rsidRDefault="00246E08" w:rsidP="00602B04">
      <w:pPr>
        <w:pStyle w:val="berschrift1"/>
        <w:rPr>
          <w:b w:val="0"/>
          <w:bCs w:val="0"/>
          <w:sz w:val="32"/>
          <w:szCs w:val="32"/>
        </w:rPr>
      </w:pPr>
      <w:r>
        <w:rPr>
          <w:b w:val="0"/>
          <w:bCs w:val="0"/>
          <w:noProof/>
          <w:sz w:val="32"/>
          <w:szCs w:val="32"/>
        </w:rPr>
        <w:drawing>
          <wp:inline distT="0" distB="0" distL="0" distR="0" wp14:anchorId="7B521557" wp14:editId="1F624E83">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0245B5E9" w14:textId="77777777" w:rsidR="007166CE" w:rsidRDefault="007166CE" w:rsidP="007166CE">
      <w:pPr>
        <w:pStyle w:val="berschrift1"/>
      </w:pPr>
      <w:r>
        <w:br w:type="page"/>
      </w:r>
      <w:r>
        <w:lastRenderedPageBreak/>
        <w:t>Vorwort</w:t>
      </w:r>
    </w:p>
    <w:p w14:paraId="47606EA1"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5980FF2A" w14:textId="77777777" w:rsidR="007E1779" w:rsidRDefault="008D7463" w:rsidP="007166CE">
      <w:r>
        <w:t xml:space="preserve">Dieses Jahr hat uns allen eine Menge abverlangt – doch Gott hat uns hindurchgetragen. </w:t>
      </w:r>
    </w:p>
    <w:p w14:paraId="44C9D595"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0E13A17B" w14:textId="77777777" w:rsidR="007E1779" w:rsidRDefault="007E1779" w:rsidP="007166CE">
      <w:r>
        <w:t>Vielleicht hat aber auch der eine oder die andere Lust, mitzumachen und neue Bücher zu erstellen – sprecht mich einfach an.</w:t>
      </w:r>
    </w:p>
    <w:p w14:paraId="222691D3" w14:textId="77777777" w:rsidR="007166CE" w:rsidRDefault="007166CE" w:rsidP="007166CE">
      <w:r>
        <w:t>Euch allen wünsche ich Gottes reichen Segen und dass Ihr für Euch interessante Texte hier findet. Für Anregungen bin ich immer dankbar.</w:t>
      </w:r>
    </w:p>
    <w:p w14:paraId="3CB51096" w14:textId="77777777" w:rsidR="007166CE" w:rsidRDefault="007166CE" w:rsidP="007166CE">
      <w:r>
        <w:t>Gruß &amp; Segen,</w:t>
      </w:r>
    </w:p>
    <w:p w14:paraId="094A2888" w14:textId="77777777" w:rsidR="007166CE" w:rsidRDefault="007166CE" w:rsidP="007166CE">
      <w:r>
        <w:t>Andreas</w:t>
      </w:r>
    </w:p>
    <w:p w14:paraId="7D019B4E"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0CF70079" w14:textId="31B931CB" w:rsidR="008F74BD" w:rsidRPr="008F74BD" w:rsidRDefault="008F74BD" w:rsidP="008F74BD">
      <w:pPr>
        <w:pStyle w:val="berschrift1"/>
      </w:pPr>
      <w:r w:rsidRPr="008F74BD">
        <w:t xml:space="preserve">Antwort Josue </w:t>
      </w:r>
      <w:proofErr w:type="spellStart"/>
      <w:r w:rsidRPr="008F74BD">
        <w:t>Lagi</w:t>
      </w:r>
      <w:proofErr w:type="spellEnd"/>
      <w:r w:rsidRPr="008F74BD">
        <w:t xml:space="preserve"> </w:t>
      </w:r>
      <w:proofErr w:type="spellStart"/>
      <w:r w:rsidRPr="008F74BD">
        <w:t>Pomerani</w:t>
      </w:r>
      <w:proofErr w:type="spellEnd"/>
      <w:r w:rsidRPr="008F74BD">
        <w:t xml:space="preserve"> </w:t>
      </w:r>
      <w:proofErr w:type="spellStart"/>
      <w:r w:rsidRPr="008F74BD">
        <w:t>dieners</w:t>
      </w:r>
      <w:proofErr w:type="spellEnd"/>
      <w:r w:rsidRPr="008F74BD">
        <w:t xml:space="preserve"> des </w:t>
      </w:r>
      <w:proofErr w:type="spellStart"/>
      <w:r w:rsidRPr="008F74BD">
        <w:t>worts</w:t>
      </w:r>
      <w:proofErr w:type="spellEnd"/>
      <w:r w:rsidRPr="008F74BD">
        <w:t xml:space="preserve"> Gottes zu Heidelberg </w:t>
      </w:r>
      <w:proofErr w:type="spellStart"/>
      <w:r w:rsidRPr="008F74BD">
        <w:rPr>
          <w:rStyle w:val="Fett"/>
          <w:rFonts w:eastAsiaTheme="majorEastAsia"/>
          <w:b/>
          <w:bCs/>
        </w:rPr>
        <w:t>Auff</w:t>
      </w:r>
      <w:proofErr w:type="spellEnd"/>
      <w:r w:rsidRPr="008F74BD">
        <w:rPr>
          <w:rStyle w:val="Fett"/>
          <w:rFonts w:eastAsiaTheme="majorEastAsia"/>
          <w:b/>
          <w:bCs/>
        </w:rPr>
        <w:t xml:space="preserve"> Johann Marbachs und Joachim </w:t>
      </w:r>
      <w:proofErr w:type="spellStart"/>
      <w:r w:rsidRPr="008F74BD">
        <w:rPr>
          <w:rStyle w:val="Fett"/>
          <w:rFonts w:eastAsiaTheme="majorEastAsia"/>
          <w:b/>
          <w:bCs/>
        </w:rPr>
        <w:t>Moerlins</w:t>
      </w:r>
      <w:proofErr w:type="spellEnd"/>
      <w:r w:rsidRPr="008F74BD">
        <w:rPr>
          <w:rStyle w:val="Fett"/>
          <w:rFonts w:eastAsiaTheme="majorEastAsia"/>
          <w:b/>
          <w:bCs/>
        </w:rPr>
        <w:t xml:space="preserve"> </w:t>
      </w:r>
      <w:proofErr w:type="spellStart"/>
      <w:r w:rsidRPr="008F74BD">
        <w:rPr>
          <w:rStyle w:val="Fett"/>
          <w:rFonts w:eastAsiaTheme="majorEastAsia"/>
          <w:b/>
          <w:bCs/>
        </w:rPr>
        <w:t>Schrifften</w:t>
      </w:r>
      <w:proofErr w:type="spellEnd"/>
      <w:r w:rsidRPr="008F74BD">
        <w:rPr>
          <w:rStyle w:val="Fett"/>
          <w:rFonts w:eastAsiaTheme="majorEastAsia"/>
          <w:b/>
          <w:bCs/>
        </w:rPr>
        <w:t xml:space="preserve"> wider die </w:t>
      </w:r>
      <w:proofErr w:type="spellStart"/>
      <w:r w:rsidRPr="008F74BD">
        <w:rPr>
          <w:rStyle w:val="Fett"/>
          <w:rFonts w:eastAsiaTheme="majorEastAsia"/>
          <w:b/>
          <w:bCs/>
        </w:rPr>
        <w:t>Heidelbergischen</w:t>
      </w:r>
      <w:proofErr w:type="spellEnd"/>
      <w:r w:rsidRPr="008F74BD">
        <w:rPr>
          <w:rStyle w:val="Fett"/>
          <w:rFonts w:eastAsiaTheme="majorEastAsia"/>
          <w:b/>
          <w:bCs/>
        </w:rPr>
        <w:t xml:space="preserve"> Theologen.</w:t>
      </w:r>
      <w:r w:rsidRPr="008F74BD">
        <w:t xml:space="preserve"> </w:t>
      </w:r>
    </w:p>
    <w:p w14:paraId="7AD9CDC9" w14:textId="77777777" w:rsidR="008F74BD" w:rsidRDefault="008F74BD" w:rsidP="008F74BD">
      <w:pPr>
        <w:pStyle w:val="StandardWeb"/>
      </w:pPr>
      <w:r>
        <w:t xml:space="preserve">In manu Domini </w:t>
      </w:r>
      <w:proofErr w:type="spellStart"/>
      <w:r>
        <w:t>sunt</w:t>
      </w:r>
      <w:proofErr w:type="spellEnd"/>
      <w:r>
        <w:t xml:space="preserve"> omnes </w:t>
      </w:r>
      <w:proofErr w:type="spellStart"/>
      <w:r>
        <w:t>fines</w:t>
      </w:r>
      <w:proofErr w:type="spellEnd"/>
      <w:r>
        <w:t xml:space="preserve"> </w:t>
      </w:r>
      <w:proofErr w:type="spellStart"/>
      <w:r>
        <w:t>terrae</w:t>
      </w:r>
      <w:proofErr w:type="spellEnd"/>
      <w:r>
        <w:t xml:space="preserve">. </w:t>
      </w:r>
    </w:p>
    <w:p w14:paraId="10B8A231" w14:textId="77777777" w:rsidR="008F74BD" w:rsidRDefault="008F74BD" w:rsidP="008F74BD">
      <w:pPr>
        <w:pStyle w:val="StandardWeb"/>
      </w:pPr>
      <w:proofErr w:type="spellStart"/>
      <w:r>
        <w:t>M.D.LXV</w:t>
      </w:r>
      <w:proofErr w:type="spellEnd"/>
      <w:r>
        <w:t xml:space="preserve">. </w:t>
      </w:r>
    </w:p>
    <w:p w14:paraId="1632E32E" w14:textId="77777777" w:rsidR="008F74BD" w:rsidRDefault="008F74BD" w:rsidP="008F74BD">
      <w:pPr>
        <w:pStyle w:val="berschrift2"/>
      </w:pPr>
      <w:r>
        <w:t xml:space="preserve">Dem Christlichen </w:t>
      </w:r>
      <w:proofErr w:type="spellStart"/>
      <w:r>
        <w:t>leser</w:t>
      </w:r>
      <w:proofErr w:type="spellEnd"/>
      <w:r>
        <w:t xml:space="preserve"> / </w:t>
      </w:r>
      <w:proofErr w:type="spellStart"/>
      <w:r>
        <w:t>gnad</w:t>
      </w:r>
      <w:proofErr w:type="spellEnd"/>
      <w:r>
        <w:t xml:space="preserve"> und </w:t>
      </w:r>
      <w:proofErr w:type="spellStart"/>
      <w:r>
        <w:t>fried</w:t>
      </w:r>
      <w:proofErr w:type="spellEnd"/>
      <w:r>
        <w:t xml:space="preserve"> durch Christum</w:t>
      </w:r>
    </w:p>
    <w:p w14:paraId="39422A16" w14:textId="77777777" w:rsidR="008F74BD" w:rsidRDefault="008F74BD" w:rsidP="008F74BD">
      <w:pPr>
        <w:pStyle w:val="StandardWeb"/>
      </w:pPr>
      <w:r>
        <w:t xml:space="preserve">Ich trag keinen </w:t>
      </w:r>
      <w:proofErr w:type="spellStart"/>
      <w:r>
        <w:t>zweivel</w:t>
      </w:r>
      <w:proofErr w:type="spellEnd"/>
      <w:r>
        <w:t xml:space="preserve"> / </w:t>
      </w:r>
      <w:proofErr w:type="spellStart"/>
      <w:r>
        <w:t>daz</w:t>
      </w:r>
      <w:proofErr w:type="spellEnd"/>
      <w:r>
        <w:t xml:space="preserve"> alle Christliebende </w:t>
      </w:r>
      <w:proofErr w:type="spellStart"/>
      <w:r>
        <w:t>verstendige</w:t>
      </w:r>
      <w:proofErr w:type="spellEnd"/>
      <w:r>
        <w:t xml:space="preserve"> </w:t>
      </w:r>
      <w:proofErr w:type="spellStart"/>
      <w:r>
        <w:t>leute</w:t>
      </w:r>
      <w:proofErr w:type="spellEnd"/>
      <w:r>
        <w:t xml:space="preserve"> / den so lang schwebenden streit / </w:t>
      </w:r>
      <w:proofErr w:type="spellStart"/>
      <w:r>
        <w:t>uber</w:t>
      </w:r>
      <w:proofErr w:type="spellEnd"/>
      <w:r>
        <w:t xml:space="preserve"> dem H. </w:t>
      </w:r>
      <w:proofErr w:type="spellStart"/>
      <w:r>
        <w:t>Abendmal</w:t>
      </w:r>
      <w:proofErr w:type="spellEnd"/>
      <w:r>
        <w:t xml:space="preserve"> unsers HErrn Jesu Christi / nicht </w:t>
      </w:r>
      <w:proofErr w:type="spellStart"/>
      <w:r>
        <w:t>one</w:t>
      </w:r>
      <w:proofErr w:type="spellEnd"/>
      <w:r>
        <w:t xml:space="preserve"> grossen </w:t>
      </w:r>
      <w:proofErr w:type="spellStart"/>
      <w:r>
        <w:t>schmertzen</w:t>
      </w:r>
      <w:proofErr w:type="spellEnd"/>
      <w:r>
        <w:t xml:space="preserve"> ansehen </w:t>
      </w:r>
      <w:proofErr w:type="spellStart"/>
      <w:r>
        <w:t>koennen</w:t>
      </w:r>
      <w:proofErr w:type="spellEnd"/>
      <w:r>
        <w:t xml:space="preserve">. Denn wir alle / denen die ehr Christi und das heil seiner gemein angelegen ist / solches bey uns </w:t>
      </w:r>
      <w:proofErr w:type="spellStart"/>
      <w:r>
        <w:t>selbest</w:t>
      </w:r>
      <w:proofErr w:type="spellEnd"/>
      <w:r>
        <w:t xml:space="preserve"> mehr denn uns lieb ist befinden und </w:t>
      </w:r>
      <w:proofErr w:type="spellStart"/>
      <w:r>
        <w:t>erfaren</w:t>
      </w:r>
      <w:proofErr w:type="spellEnd"/>
      <w:r>
        <w:t xml:space="preserve">. Die </w:t>
      </w:r>
      <w:proofErr w:type="spellStart"/>
      <w:r>
        <w:t>ursachen</w:t>
      </w:r>
      <w:proofErr w:type="spellEnd"/>
      <w:r>
        <w:t xml:space="preserve"> aber / </w:t>
      </w:r>
      <w:proofErr w:type="spellStart"/>
      <w:r>
        <w:t>auß</w:t>
      </w:r>
      <w:proofErr w:type="spellEnd"/>
      <w:r>
        <w:t xml:space="preserve"> denen die </w:t>
      </w:r>
      <w:proofErr w:type="spellStart"/>
      <w:r>
        <w:t>hinlegung</w:t>
      </w:r>
      <w:proofErr w:type="spellEnd"/>
      <w:r>
        <w:t xml:space="preserve"> solches </w:t>
      </w:r>
      <w:proofErr w:type="spellStart"/>
      <w:r>
        <w:t>zwispalts</w:t>
      </w:r>
      <w:proofErr w:type="spellEnd"/>
      <w:r>
        <w:t xml:space="preserve"> verhindert wird / ob sie </w:t>
      </w:r>
      <w:proofErr w:type="spellStart"/>
      <w:r>
        <w:t>wol</w:t>
      </w:r>
      <w:proofErr w:type="spellEnd"/>
      <w:r>
        <w:t xml:space="preserve"> von vielen </w:t>
      </w:r>
      <w:proofErr w:type="spellStart"/>
      <w:r>
        <w:t>auff</w:t>
      </w:r>
      <w:proofErr w:type="spellEnd"/>
      <w:r>
        <w:t xml:space="preserve"> die unsern </w:t>
      </w:r>
      <w:proofErr w:type="spellStart"/>
      <w:r>
        <w:t>onbillich</w:t>
      </w:r>
      <w:proofErr w:type="spellEnd"/>
      <w:r>
        <w:t xml:space="preserve"> geleget wird / ist sie doch </w:t>
      </w:r>
      <w:proofErr w:type="spellStart"/>
      <w:r>
        <w:t>jm</w:t>
      </w:r>
      <w:proofErr w:type="spellEnd"/>
      <w:r>
        <w:t xml:space="preserve"> </w:t>
      </w:r>
      <w:proofErr w:type="spellStart"/>
      <w:r>
        <w:t>grund</w:t>
      </w:r>
      <w:proofErr w:type="spellEnd"/>
      <w:r>
        <w:t xml:space="preserve"> an unserm </w:t>
      </w:r>
      <w:proofErr w:type="spellStart"/>
      <w:r>
        <w:t>gegentheil</w:t>
      </w:r>
      <w:proofErr w:type="spellEnd"/>
      <w:r>
        <w:t xml:space="preserve"> </w:t>
      </w:r>
      <w:proofErr w:type="spellStart"/>
      <w:r>
        <w:t>zufinden</w:t>
      </w:r>
      <w:proofErr w:type="spellEnd"/>
      <w:r>
        <w:t xml:space="preserve"> / dieweil sie </w:t>
      </w:r>
      <w:proofErr w:type="spellStart"/>
      <w:r>
        <w:t>offentlich</w:t>
      </w:r>
      <w:proofErr w:type="spellEnd"/>
      <w:r>
        <w:t xml:space="preserve"> </w:t>
      </w:r>
      <w:proofErr w:type="spellStart"/>
      <w:r>
        <w:t>jrrige</w:t>
      </w:r>
      <w:proofErr w:type="spellEnd"/>
      <w:r>
        <w:t xml:space="preserve"> und </w:t>
      </w:r>
      <w:proofErr w:type="spellStart"/>
      <w:r>
        <w:t>Abgoettische</w:t>
      </w:r>
      <w:proofErr w:type="spellEnd"/>
      <w:r>
        <w:t xml:space="preserve"> </w:t>
      </w:r>
      <w:proofErr w:type="spellStart"/>
      <w:r>
        <w:t>meinungen</w:t>
      </w:r>
      <w:proofErr w:type="spellEnd"/>
      <w:r>
        <w:t xml:space="preserve"> </w:t>
      </w:r>
      <w:proofErr w:type="spellStart"/>
      <w:r>
        <w:t>halßstarrig</w:t>
      </w:r>
      <w:proofErr w:type="spellEnd"/>
      <w:r>
        <w:t xml:space="preserve"> </w:t>
      </w:r>
      <w:proofErr w:type="spellStart"/>
      <w:r>
        <w:t>vertedigen</w:t>
      </w:r>
      <w:proofErr w:type="spellEnd"/>
      <w:r>
        <w:t xml:space="preserve"> / und </w:t>
      </w:r>
      <w:proofErr w:type="spellStart"/>
      <w:r>
        <w:t>jhre</w:t>
      </w:r>
      <w:proofErr w:type="spellEnd"/>
      <w:r>
        <w:t xml:space="preserve"> </w:t>
      </w:r>
      <w:proofErr w:type="spellStart"/>
      <w:r>
        <w:t>offt</w:t>
      </w:r>
      <w:proofErr w:type="spellEnd"/>
      <w:r>
        <w:t xml:space="preserve"> </w:t>
      </w:r>
      <w:proofErr w:type="spellStart"/>
      <w:r>
        <w:t>unnd</w:t>
      </w:r>
      <w:proofErr w:type="spellEnd"/>
      <w:r>
        <w:t xml:space="preserve"> viel gründlich widerlegte und </w:t>
      </w:r>
      <w:proofErr w:type="spellStart"/>
      <w:r>
        <w:t>jnen</w:t>
      </w:r>
      <w:proofErr w:type="spellEnd"/>
      <w:r>
        <w:t xml:space="preserve"> </w:t>
      </w:r>
      <w:proofErr w:type="spellStart"/>
      <w:r>
        <w:t>genomene</w:t>
      </w:r>
      <w:proofErr w:type="spellEnd"/>
      <w:r>
        <w:t xml:space="preserve"> </w:t>
      </w:r>
      <w:proofErr w:type="spellStart"/>
      <w:r>
        <w:t>behelff</w:t>
      </w:r>
      <w:proofErr w:type="spellEnd"/>
      <w:r>
        <w:t xml:space="preserve"> und </w:t>
      </w:r>
      <w:proofErr w:type="spellStart"/>
      <w:r>
        <w:t>außflüchte</w:t>
      </w:r>
      <w:proofErr w:type="spellEnd"/>
      <w:r>
        <w:t xml:space="preserve"> / für und für mit so viel grossem schreien und schreiben widerholen / auch dieselben </w:t>
      </w:r>
      <w:proofErr w:type="spellStart"/>
      <w:r>
        <w:t>zubehaubten</w:t>
      </w:r>
      <w:proofErr w:type="spellEnd"/>
      <w:r>
        <w:t xml:space="preserve"> täglich </w:t>
      </w:r>
      <w:proofErr w:type="spellStart"/>
      <w:r>
        <w:t>newwe</w:t>
      </w:r>
      <w:proofErr w:type="spellEnd"/>
      <w:r>
        <w:t xml:space="preserve"> </w:t>
      </w:r>
      <w:proofErr w:type="spellStart"/>
      <w:r>
        <w:t>unnd</w:t>
      </w:r>
      <w:proofErr w:type="spellEnd"/>
      <w:r>
        <w:t xml:space="preserve"> </w:t>
      </w:r>
      <w:proofErr w:type="spellStart"/>
      <w:r>
        <w:t>ongereimtere</w:t>
      </w:r>
      <w:proofErr w:type="spellEnd"/>
      <w:r>
        <w:t xml:space="preserve"> </w:t>
      </w:r>
      <w:proofErr w:type="spellStart"/>
      <w:r>
        <w:t>fünde</w:t>
      </w:r>
      <w:proofErr w:type="spellEnd"/>
      <w:r>
        <w:t xml:space="preserve"> </w:t>
      </w:r>
      <w:proofErr w:type="spellStart"/>
      <w:r>
        <w:t>auff</w:t>
      </w:r>
      <w:proofErr w:type="spellEnd"/>
      <w:r>
        <w:t xml:space="preserve"> die </w:t>
      </w:r>
      <w:proofErr w:type="spellStart"/>
      <w:r>
        <w:t>ban</w:t>
      </w:r>
      <w:proofErr w:type="spellEnd"/>
      <w:r>
        <w:t xml:space="preserve"> zubringen sich nicht </w:t>
      </w:r>
      <w:proofErr w:type="spellStart"/>
      <w:r>
        <w:t>schemen</w:t>
      </w:r>
      <w:proofErr w:type="spellEnd"/>
      <w:r>
        <w:t xml:space="preserve">. </w:t>
      </w:r>
    </w:p>
    <w:p w14:paraId="3A5567AF" w14:textId="77777777" w:rsidR="008F74BD" w:rsidRDefault="008F74BD" w:rsidP="008F74BD">
      <w:pPr>
        <w:pStyle w:val="StandardWeb"/>
      </w:pPr>
      <w:r>
        <w:t xml:space="preserve">Daß </w:t>
      </w:r>
      <w:proofErr w:type="spellStart"/>
      <w:r>
        <w:t>disem</w:t>
      </w:r>
      <w:proofErr w:type="spellEnd"/>
      <w:r>
        <w:t xml:space="preserve"> also sey / haben </w:t>
      </w:r>
      <w:proofErr w:type="spellStart"/>
      <w:r>
        <w:t>bißhero</w:t>
      </w:r>
      <w:proofErr w:type="spellEnd"/>
      <w:r>
        <w:t xml:space="preserve"> </w:t>
      </w:r>
      <w:proofErr w:type="spellStart"/>
      <w:r>
        <w:t>jr</w:t>
      </w:r>
      <w:proofErr w:type="spellEnd"/>
      <w:r>
        <w:t xml:space="preserve"> viel des </w:t>
      </w:r>
      <w:proofErr w:type="spellStart"/>
      <w:r>
        <w:t>gegenteils</w:t>
      </w:r>
      <w:proofErr w:type="spellEnd"/>
      <w:r>
        <w:t xml:space="preserve"> / Sonderlich aber diß </w:t>
      </w:r>
      <w:proofErr w:type="spellStart"/>
      <w:r>
        <w:t>jar</w:t>
      </w:r>
      <w:proofErr w:type="spellEnd"/>
      <w:r>
        <w:t xml:space="preserve"> Johann Marbach und Joachim </w:t>
      </w:r>
      <w:proofErr w:type="spellStart"/>
      <w:r>
        <w:t>Moerlin</w:t>
      </w:r>
      <w:proofErr w:type="spellEnd"/>
      <w:r>
        <w:t xml:space="preserve"> / mit </w:t>
      </w:r>
      <w:proofErr w:type="spellStart"/>
      <w:r>
        <w:t>jren</w:t>
      </w:r>
      <w:proofErr w:type="spellEnd"/>
      <w:r>
        <w:t xml:space="preserve"> wider die </w:t>
      </w:r>
      <w:proofErr w:type="spellStart"/>
      <w:r>
        <w:t>Heydelbergischen</w:t>
      </w:r>
      <w:proofErr w:type="spellEnd"/>
      <w:r>
        <w:t xml:space="preserve"> Theologen zornigem schreiben / genugsam bewiesen / unter welchem Marbach in seinem langen Comment etliche alte / rostige und vor langem zu viel </w:t>
      </w:r>
      <w:proofErr w:type="spellStart"/>
      <w:r>
        <w:t>stuecken</w:t>
      </w:r>
      <w:proofErr w:type="spellEnd"/>
      <w:r>
        <w:t xml:space="preserve"> gebrochene </w:t>
      </w:r>
      <w:proofErr w:type="spellStart"/>
      <w:r>
        <w:t>rüstungen</w:t>
      </w:r>
      <w:proofErr w:type="spellEnd"/>
      <w:r>
        <w:t xml:space="preserve"> </w:t>
      </w:r>
      <w:proofErr w:type="spellStart"/>
      <w:r>
        <w:t>auß</w:t>
      </w:r>
      <w:proofErr w:type="spellEnd"/>
      <w:r>
        <w:t xml:space="preserve"> seiner </w:t>
      </w:r>
      <w:proofErr w:type="spellStart"/>
      <w:r>
        <w:t>bestobenen</w:t>
      </w:r>
      <w:proofErr w:type="spellEnd"/>
      <w:r>
        <w:t xml:space="preserve"> </w:t>
      </w:r>
      <w:proofErr w:type="spellStart"/>
      <w:r>
        <w:t>harnischkamer</w:t>
      </w:r>
      <w:proofErr w:type="spellEnd"/>
      <w:r>
        <w:t xml:space="preserve"> / damit er auch in dem Sacrament nicht der letzte </w:t>
      </w:r>
      <w:proofErr w:type="spellStart"/>
      <w:r>
        <w:t>were</w:t>
      </w:r>
      <w:proofErr w:type="spellEnd"/>
      <w:r>
        <w:t xml:space="preserve"> / herfür gesucht / Aber </w:t>
      </w:r>
      <w:proofErr w:type="spellStart"/>
      <w:r>
        <w:t>warlich</w:t>
      </w:r>
      <w:proofErr w:type="spellEnd"/>
      <w:r>
        <w:t xml:space="preserve"> dieselben gar viel </w:t>
      </w:r>
      <w:proofErr w:type="spellStart"/>
      <w:r>
        <w:t>ubler</w:t>
      </w:r>
      <w:proofErr w:type="spellEnd"/>
      <w:r>
        <w:t xml:space="preserve"> denn etlich andere seiner Rotgesellen / poliert und gebraucht / Die klaren wider in streitenden </w:t>
      </w:r>
      <w:proofErr w:type="spellStart"/>
      <w:r>
        <w:t>sprüche</w:t>
      </w:r>
      <w:proofErr w:type="spellEnd"/>
      <w:r>
        <w:t xml:space="preserve"> der Alten Christlichen Scribenten / entweder mit grossem </w:t>
      </w:r>
      <w:proofErr w:type="spellStart"/>
      <w:r>
        <w:t>unverstand</w:t>
      </w:r>
      <w:proofErr w:type="spellEnd"/>
      <w:r>
        <w:t xml:space="preserve"> / oder mit gesuchtem </w:t>
      </w:r>
      <w:proofErr w:type="spellStart"/>
      <w:r>
        <w:t>mutwillen</w:t>
      </w:r>
      <w:proofErr w:type="spellEnd"/>
      <w:r>
        <w:t xml:space="preserve"> / </w:t>
      </w:r>
      <w:proofErr w:type="spellStart"/>
      <w:r>
        <w:t>verfelschet</w:t>
      </w:r>
      <w:proofErr w:type="spellEnd"/>
      <w:r>
        <w:t xml:space="preserve"> / und seine letzte </w:t>
      </w:r>
      <w:proofErr w:type="spellStart"/>
      <w:r>
        <w:t>zuflucht</w:t>
      </w:r>
      <w:proofErr w:type="spellEnd"/>
      <w:r>
        <w:t xml:space="preserve"> hat / </w:t>
      </w:r>
      <w:proofErr w:type="spellStart"/>
      <w:r>
        <w:t>hinder</w:t>
      </w:r>
      <w:proofErr w:type="spellEnd"/>
      <w:r>
        <w:t xml:space="preserve"> D. Luthers / seligen / </w:t>
      </w:r>
      <w:proofErr w:type="spellStart"/>
      <w:r>
        <w:t>namen</w:t>
      </w:r>
      <w:proofErr w:type="spellEnd"/>
      <w:r>
        <w:t xml:space="preserve"> und ansehen / </w:t>
      </w:r>
      <w:proofErr w:type="spellStart"/>
      <w:r>
        <w:t>darhinder</w:t>
      </w:r>
      <w:proofErr w:type="spellEnd"/>
      <w:r>
        <w:t xml:space="preserve"> er als </w:t>
      </w:r>
      <w:proofErr w:type="spellStart"/>
      <w:r>
        <w:t>hinder</w:t>
      </w:r>
      <w:proofErr w:type="spellEnd"/>
      <w:r>
        <w:t xml:space="preserve"> einem breiten </w:t>
      </w:r>
      <w:proofErr w:type="spellStart"/>
      <w:r>
        <w:t>schild</w:t>
      </w:r>
      <w:proofErr w:type="spellEnd"/>
      <w:r>
        <w:t xml:space="preserve"> vermeinet sicher zu sein / wenn er schon sonst </w:t>
      </w:r>
      <w:proofErr w:type="spellStart"/>
      <w:r>
        <w:t>schwert</w:t>
      </w:r>
      <w:proofErr w:type="spellEnd"/>
      <w:r>
        <w:t xml:space="preserve"> und </w:t>
      </w:r>
      <w:proofErr w:type="spellStart"/>
      <w:r>
        <w:t>harnisch</w:t>
      </w:r>
      <w:proofErr w:type="spellEnd"/>
      <w:r>
        <w:t xml:space="preserve"> </w:t>
      </w:r>
      <w:proofErr w:type="spellStart"/>
      <w:r>
        <w:t>verlewert</w:t>
      </w:r>
      <w:proofErr w:type="spellEnd"/>
      <w:r>
        <w:t xml:space="preserve"> / </w:t>
      </w:r>
      <w:proofErr w:type="spellStart"/>
      <w:r>
        <w:t>Moerlin</w:t>
      </w:r>
      <w:proofErr w:type="spellEnd"/>
      <w:r>
        <w:t xml:space="preserve"> aber </w:t>
      </w:r>
      <w:proofErr w:type="spellStart"/>
      <w:r>
        <w:t>komt</w:t>
      </w:r>
      <w:proofErr w:type="spellEnd"/>
      <w:r>
        <w:t xml:space="preserve"> in seinem </w:t>
      </w:r>
      <w:proofErr w:type="spellStart"/>
      <w:r>
        <w:t>Tractetlein</w:t>
      </w:r>
      <w:proofErr w:type="spellEnd"/>
      <w:r>
        <w:t xml:space="preserve"> / seiner </w:t>
      </w:r>
      <w:proofErr w:type="spellStart"/>
      <w:r>
        <w:t>geselschafft</w:t>
      </w:r>
      <w:proofErr w:type="spellEnd"/>
      <w:r>
        <w:t xml:space="preserve"> </w:t>
      </w:r>
      <w:proofErr w:type="spellStart"/>
      <w:r>
        <w:t>jn</w:t>
      </w:r>
      <w:proofErr w:type="spellEnd"/>
      <w:r>
        <w:t xml:space="preserve"> </w:t>
      </w:r>
      <w:proofErr w:type="spellStart"/>
      <w:r>
        <w:t>jren</w:t>
      </w:r>
      <w:proofErr w:type="spellEnd"/>
      <w:r>
        <w:t xml:space="preserve"> </w:t>
      </w:r>
      <w:proofErr w:type="spellStart"/>
      <w:r>
        <w:t>noetten</w:t>
      </w:r>
      <w:proofErr w:type="spellEnd"/>
      <w:r>
        <w:t xml:space="preserve"> </w:t>
      </w:r>
      <w:proofErr w:type="spellStart"/>
      <w:r>
        <w:t>beyzustehen</w:t>
      </w:r>
      <w:proofErr w:type="spellEnd"/>
      <w:r>
        <w:t xml:space="preserve"> / und die unsern sehr zu erzürnen / mit seinen </w:t>
      </w:r>
      <w:proofErr w:type="spellStart"/>
      <w:r>
        <w:t>Landluegen</w:t>
      </w:r>
      <w:proofErr w:type="spellEnd"/>
      <w:r>
        <w:t xml:space="preserve"> herfür gesprungen / und zeihet die unsern so </w:t>
      </w:r>
      <w:proofErr w:type="spellStart"/>
      <w:r>
        <w:t>vermessenlich</w:t>
      </w:r>
      <w:proofErr w:type="spellEnd"/>
      <w:r>
        <w:t xml:space="preserve"> on </w:t>
      </w:r>
      <w:proofErr w:type="spellStart"/>
      <w:r>
        <w:t>warheit</w:t>
      </w:r>
      <w:proofErr w:type="spellEnd"/>
      <w:r>
        <w:t xml:space="preserve"> / in dingen die </w:t>
      </w:r>
      <w:proofErr w:type="spellStart"/>
      <w:r>
        <w:t>gewis</w:t>
      </w:r>
      <w:proofErr w:type="spellEnd"/>
      <w:r>
        <w:t xml:space="preserve"> und vielen ehrlichen </w:t>
      </w:r>
      <w:proofErr w:type="spellStart"/>
      <w:r>
        <w:t>leuten</w:t>
      </w:r>
      <w:proofErr w:type="spellEnd"/>
      <w:r>
        <w:t xml:space="preserve"> in Teutschen landen </w:t>
      </w:r>
      <w:proofErr w:type="spellStart"/>
      <w:r>
        <w:t>bewust</w:t>
      </w:r>
      <w:proofErr w:type="spellEnd"/>
      <w:r>
        <w:t xml:space="preserve"> sind / Als niemand kein </w:t>
      </w:r>
      <w:proofErr w:type="spellStart"/>
      <w:r>
        <w:t>warheit</w:t>
      </w:r>
      <w:proofErr w:type="spellEnd"/>
      <w:r>
        <w:t xml:space="preserve"> reden </w:t>
      </w:r>
      <w:proofErr w:type="spellStart"/>
      <w:r>
        <w:t>koende</w:t>
      </w:r>
      <w:proofErr w:type="spellEnd"/>
      <w:r>
        <w:t xml:space="preserve"> denn er allein. </w:t>
      </w:r>
    </w:p>
    <w:p w14:paraId="7977684E" w14:textId="77777777" w:rsidR="008F74BD" w:rsidRDefault="008F74BD" w:rsidP="008F74BD">
      <w:pPr>
        <w:pStyle w:val="StandardWeb"/>
      </w:pPr>
      <w:r>
        <w:t xml:space="preserve">Derhalben weil durch so viel </w:t>
      </w:r>
      <w:proofErr w:type="spellStart"/>
      <w:r>
        <w:t>streitbücher</w:t>
      </w:r>
      <w:proofErr w:type="spellEnd"/>
      <w:r>
        <w:t xml:space="preserve"> die </w:t>
      </w:r>
      <w:proofErr w:type="spellStart"/>
      <w:r>
        <w:t>gemuete</w:t>
      </w:r>
      <w:proofErr w:type="spellEnd"/>
      <w:r>
        <w:t xml:space="preserve"> </w:t>
      </w:r>
      <w:proofErr w:type="spellStart"/>
      <w:r>
        <w:t>auff</w:t>
      </w:r>
      <w:proofErr w:type="spellEnd"/>
      <w:r>
        <w:t xml:space="preserve"> beiden teilen mehr und mehr verbittert / und des </w:t>
      </w:r>
      <w:proofErr w:type="spellStart"/>
      <w:r>
        <w:t>lesens</w:t>
      </w:r>
      <w:proofErr w:type="spellEnd"/>
      <w:r>
        <w:t xml:space="preserve"> </w:t>
      </w:r>
      <w:proofErr w:type="spellStart"/>
      <w:r>
        <w:t>uberdrüssig</w:t>
      </w:r>
      <w:proofErr w:type="spellEnd"/>
      <w:r>
        <w:t xml:space="preserve"> / auch andere </w:t>
      </w:r>
      <w:proofErr w:type="spellStart"/>
      <w:r>
        <w:t>noettige</w:t>
      </w:r>
      <w:proofErr w:type="spellEnd"/>
      <w:r>
        <w:t xml:space="preserve"> und vielleicht </w:t>
      </w:r>
      <w:proofErr w:type="spellStart"/>
      <w:r>
        <w:t>nuetzlichere</w:t>
      </w:r>
      <w:proofErr w:type="spellEnd"/>
      <w:r>
        <w:t xml:space="preserve"> </w:t>
      </w:r>
      <w:proofErr w:type="spellStart"/>
      <w:r>
        <w:t>arbeit</w:t>
      </w:r>
      <w:proofErr w:type="spellEnd"/>
      <w:r>
        <w:t xml:space="preserve"> verhindert und </w:t>
      </w:r>
      <w:proofErr w:type="spellStart"/>
      <w:r>
        <w:t>verseumet</w:t>
      </w:r>
      <w:proofErr w:type="spellEnd"/>
      <w:r>
        <w:t xml:space="preserve"> wird / Darzu </w:t>
      </w:r>
      <w:proofErr w:type="spellStart"/>
      <w:r>
        <w:t>obgemeldte</w:t>
      </w:r>
      <w:proofErr w:type="spellEnd"/>
      <w:r>
        <w:t xml:space="preserve"> </w:t>
      </w:r>
      <w:proofErr w:type="spellStart"/>
      <w:r>
        <w:t>schrifften</w:t>
      </w:r>
      <w:proofErr w:type="spellEnd"/>
      <w:r>
        <w:t xml:space="preserve"> Marbachs und </w:t>
      </w:r>
      <w:proofErr w:type="spellStart"/>
      <w:r>
        <w:t>Moerlins</w:t>
      </w:r>
      <w:proofErr w:type="spellEnd"/>
      <w:r>
        <w:t xml:space="preserve"> / </w:t>
      </w:r>
      <w:proofErr w:type="spellStart"/>
      <w:r>
        <w:t>dermassen</w:t>
      </w:r>
      <w:proofErr w:type="spellEnd"/>
      <w:r>
        <w:t xml:space="preserve"> geschaffen / daß sie bey </w:t>
      </w:r>
      <w:proofErr w:type="spellStart"/>
      <w:r>
        <w:t>verstendigen</w:t>
      </w:r>
      <w:proofErr w:type="spellEnd"/>
      <w:r>
        <w:t xml:space="preserve"> </w:t>
      </w:r>
      <w:proofErr w:type="spellStart"/>
      <w:r>
        <w:t>one</w:t>
      </w:r>
      <w:proofErr w:type="spellEnd"/>
      <w:r>
        <w:t xml:space="preserve"> </w:t>
      </w:r>
      <w:proofErr w:type="spellStart"/>
      <w:r>
        <w:t>zweivel</w:t>
      </w:r>
      <w:proofErr w:type="spellEnd"/>
      <w:r>
        <w:t xml:space="preserve"> keiner besondern </w:t>
      </w:r>
      <w:proofErr w:type="spellStart"/>
      <w:r>
        <w:t>antwort</w:t>
      </w:r>
      <w:proofErr w:type="spellEnd"/>
      <w:r>
        <w:t xml:space="preserve"> nicht wird gehalten / sonderlich demnach dieselben in vor </w:t>
      </w:r>
      <w:proofErr w:type="spellStart"/>
      <w:r>
        <w:t>außgegangenen</w:t>
      </w:r>
      <w:proofErr w:type="spellEnd"/>
      <w:r>
        <w:t xml:space="preserve"> schreiben der unsern / </w:t>
      </w:r>
      <w:proofErr w:type="spellStart"/>
      <w:r>
        <w:t>gruendlich</w:t>
      </w:r>
      <w:proofErr w:type="spellEnd"/>
      <w:r>
        <w:t xml:space="preserve"> und Reichlich genug sind widerlegt und verantwortet / So haben die </w:t>
      </w:r>
      <w:proofErr w:type="spellStart"/>
      <w:r>
        <w:t>theologen</w:t>
      </w:r>
      <w:proofErr w:type="spellEnd"/>
      <w:r>
        <w:t xml:space="preserve"> nicht für rathsam angesehen / diesen </w:t>
      </w:r>
      <w:proofErr w:type="spellStart"/>
      <w:r>
        <w:t>scribenten</w:t>
      </w:r>
      <w:proofErr w:type="spellEnd"/>
      <w:r>
        <w:t xml:space="preserve"> so </w:t>
      </w:r>
      <w:proofErr w:type="spellStart"/>
      <w:r>
        <w:t>vil</w:t>
      </w:r>
      <w:proofErr w:type="spellEnd"/>
      <w:r>
        <w:t xml:space="preserve"> zugefallen zuthun / daß sie </w:t>
      </w:r>
      <w:proofErr w:type="spellStart"/>
      <w:r>
        <w:t>jnen</w:t>
      </w:r>
      <w:proofErr w:type="spellEnd"/>
      <w:r>
        <w:t xml:space="preserve"> mit </w:t>
      </w:r>
      <w:proofErr w:type="spellStart"/>
      <w:r>
        <w:t>newen</w:t>
      </w:r>
      <w:proofErr w:type="spellEnd"/>
      <w:r>
        <w:t xml:space="preserve"> </w:t>
      </w:r>
      <w:proofErr w:type="spellStart"/>
      <w:r>
        <w:t>buechern</w:t>
      </w:r>
      <w:proofErr w:type="spellEnd"/>
      <w:r>
        <w:t xml:space="preserve"> und </w:t>
      </w:r>
      <w:proofErr w:type="spellStart"/>
      <w:r>
        <w:t>widerholter</w:t>
      </w:r>
      <w:proofErr w:type="spellEnd"/>
      <w:r>
        <w:t xml:space="preserve"> </w:t>
      </w:r>
      <w:proofErr w:type="spellStart"/>
      <w:r>
        <w:t>verantwortung</w:t>
      </w:r>
      <w:proofErr w:type="spellEnd"/>
      <w:r>
        <w:t xml:space="preserve"> begegneten. Aber jedoch weil etliche </w:t>
      </w:r>
      <w:proofErr w:type="spellStart"/>
      <w:r>
        <w:t>vermeineten</w:t>
      </w:r>
      <w:proofErr w:type="spellEnd"/>
      <w:r>
        <w:t xml:space="preserve"> / daß mit solchem </w:t>
      </w:r>
      <w:proofErr w:type="spellStart"/>
      <w:r>
        <w:t>feldgeschrey</w:t>
      </w:r>
      <w:proofErr w:type="spellEnd"/>
      <w:r>
        <w:t xml:space="preserve"> die </w:t>
      </w:r>
      <w:proofErr w:type="spellStart"/>
      <w:r>
        <w:t>onerfarnen</w:t>
      </w:r>
      <w:proofErr w:type="spellEnd"/>
      <w:r>
        <w:t xml:space="preserve"> </w:t>
      </w:r>
      <w:proofErr w:type="spellStart"/>
      <w:r>
        <w:t>moegen</w:t>
      </w:r>
      <w:proofErr w:type="spellEnd"/>
      <w:r>
        <w:t xml:space="preserve"> </w:t>
      </w:r>
      <w:proofErr w:type="spellStart"/>
      <w:r>
        <w:t>beteubet</w:t>
      </w:r>
      <w:proofErr w:type="spellEnd"/>
      <w:r>
        <w:t xml:space="preserve"> / und in </w:t>
      </w:r>
      <w:proofErr w:type="spellStart"/>
      <w:r>
        <w:t>jrthum</w:t>
      </w:r>
      <w:proofErr w:type="spellEnd"/>
      <w:r>
        <w:t xml:space="preserve"> </w:t>
      </w:r>
      <w:proofErr w:type="spellStart"/>
      <w:r>
        <w:t>bestettiget</w:t>
      </w:r>
      <w:proofErr w:type="spellEnd"/>
      <w:r>
        <w:t xml:space="preserve"> werden / Haben dieselben für gut angesehen / daß ich / als der geringsten einer / diese </w:t>
      </w:r>
      <w:proofErr w:type="spellStart"/>
      <w:r>
        <w:t>muehe</w:t>
      </w:r>
      <w:proofErr w:type="spellEnd"/>
      <w:r>
        <w:t xml:space="preserve"> </w:t>
      </w:r>
      <w:proofErr w:type="spellStart"/>
      <w:r>
        <w:t>auff</w:t>
      </w:r>
      <w:proofErr w:type="spellEnd"/>
      <w:r>
        <w:t xml:space="preserve"> mich </w:t>
      </w:r>
      <w:proofErr w:type="spellStart"/>
      <w:r>
        <w:t>neme</w:t>
      </w:r>
      <w:proofErr w:type="spellEnd"/>
      <w:r>
        <w:t xml:space="preserve"> / solchen vielleicht folgenden schaden zum wenigsten bey etlichen mit einer </w:t>
      </w:r>
      <w:proofErr w:type="spellStart"/>
      <w:r>
        <w:t>kurtzen</w:t>
      </w:r>
      <w:proofErr w:type="spellEnd"/>
      <w:r>
        <w:t xml:space="preserve"> </w:t>
      </w:r>
      <w:proofErr w:type="spellStart"/>
      <w:r>
        <w:t>antwort</w:t>
      </w:r>
      <w:proofErr w:type="spellEnd"/>
      <w:r>
        <w:t xml:space="preserve"> </w:t>
      </w:r>
      <w:proofErr w:type="spellStart"/>
      <w:r>
        <w:t>zuverkomen</w:t>
      </w:r>
      <w:proofErr w:type="spellEnd"/>
      <w:r>
        <w:t xml:space="preserve">. Diesem </w:t>
      </w:r>
      <w:proofErr w:type="spellStart"/>
      <w:r>
        <w:t>begeren</w:t>
      </w:r>
      <w:proofErr w:type="spellEnd"/>
      <w:r>
        <w:t xml:space="preserve"> ein </w:t>
      </w:r>
      <w:proofErr w:type="spellStart"/>
      <w:r>
        <w:t>genuegen</w:t>
      </w:r>
      <w:proofErr w:type="spellEnd"/>
      <w:r>
        <w:t xml:space="preserve"> zuthun / nicht daß ich so grosse </w:t>
      </w:r>
      <w:proofErr w:type="spellStart"/>
      <w:r>
        <w:t>lust</w:t>
      </w:r>
      <w:proofErr w:type="spellEnd"/>
      <w:r>
        <w:t xml:space="preserve"> </w:t>
      </w:r>
      <w:proofErr w:type="spellStart"/>
      <w:r>
        <w:t>hette</w:t>
      </w:r>
      <w:proofErr w:type="spellEnd"/>
      <w:r>
        <w:t xml:space="preserve"> </w:t>
      </w:r>
      <w:proofErr w:type="spellStart"/>
      <w:r>
        <w:t>bücher</w:t>
      </w:r>
      <w:proofErr w:type="spellEnd"/>
      <w:r>
        <w:t xml:space="preserve"> zuschreiben oder </w:t>
      </w:r>
      <w:proofErr w:type="spellStart"/>
      <w:r>
        <w:t>zuzancken</w:t>
      </w:r>
      <w:proofErr w:type="spellEnd"/>
      <w:r>
        <w:t xml:space="preserve"> / sonder in </w:t>
      </w:r>
      <w:proofErr w:type="spellStart"/>
      <w:r>
        <w:t>hoffnung</w:t>
      </w:r>
      <w:proofErr w:type="spellEnd"/>
      <w:r>
        <w:t xml:space="preserve"> daß bey etlichen diese </w:t>
      </w:r>
      <w:proofErr w:type="spellStart"/>
      <w:r>
        <w:t>arbeit</w:t>
      </w:r>
      <w:proofErr w:type="spellEnd"/>
      <w:r>
        <w:t xml:space="preserve"> nutz solle schaffen / Habe ich bey den </w:t>
      </w:r>
      <w:proofErr w:type="spellStart"/>
      <w:r>
        <w:t>fürnemsten</w:t>
      </w:r>
      <w:proofErr w:type="spellEnd"/>
      <w:r>
        <w:t xml:space="preserve"> </w:t>
      </w:r>
      <w:proofErr w:type="spellStart"/>
      <w:r>
        <w:t>puncten</w:t>
      </w:r>
      <w:proofErr w:type="spellEnd"/>
      <w:r>
        <w:t xml:space="preserve"> / der </w:t>
      </w:r>
      <w:proofErr w:type="spellStart"/>
      <w:r>
        <w:t>Marbachischen</w:t>
      </w:r>
      <w:proofErr w:type="spellEnd"/>
      <w:r>
        <w:t xml:space="preserve"> und </w:t>
      </w:r>
      <w:proofErr w:type="spellStart"/>
      <w:r>
        <w:t>Moerlinschen</w:t>
      </w:r>
      <w:proofErr w:type="spellEnd"/>
      <w:r>
        <w:t xml:space="preserve"> </w:t>
      </w:r>
      <w:proofErr w:type="spellStart"/>
      <w:r>
        <w:t>schrifften</w:t>
      </w:r>
      <w:proofErr w:type="spellEnd"/>
      <w:r>
        <w:t xml:space="preserve"> / den gemeinen Christlichen </w:t>
      </w:r>
      <w:proofErr w:type="spellStart"/>
      <w:r>
        <w:t>leser</w:t>
      </w:r>
      <w:proofErr w:type="spellEnd"/>
      <w:r>
        <w:t xml:space="preserve"> </w:t>
      </w:r>
      <w:proofErr w:type="spellStart"/>
      <w:r>
        <w:t>auffs</w:t>
      </w:r>
      <w:proofErr w:type="spellEnd"/>
      <w:r>
        <w:t xml:space="preserve"> </w:t>
      </w:r>
      <w:proofErr w:type="spellStart"/>
      <w:r>
        <w:t>kürtzist</w:t>
      </w:r>
      <w:proofErr w:type="spellEnd"/>
      <w:r>
        <w:t xml:space="preserve"> / des </w:t>
      </w:r>
      <w:proofErr w:type="spellStart"/>
      <w:r>
        <w:t>grunds</w:t>
      </w:r>
      <w:proofErr w:type="spellEnd"/>
      <w:r>
        <w:t xml:space="preserve"> der </w:t>
      </w:r>
      <w:proofErr w:type="spellStart"/>
      <w:r>
        <w:t>warheit</w:t>
      </w:r>
      <w:proofErr w:type="spellEnd"/>
      <w:r>
        <w:t xml:space="preserve"> </w:t>
      </w:r>
      <w:proofErr w:type="spellStart"/>
      <w:r>
        <w:t>zuerinnern</w:t>
      </w:r>
      <w:proofErr w:type="spellEnd"/>
      <w:r>
        <w:t xml:space="preserve"> fürgenommen / Sonderlich dieweil vielleicht andere nach </w:t>
      </w:r>
      <w:proofErr w:type="spellStart"/>
      <w:r>
        <w:t>gelegenheit</w:t>
      </w:r>
      <w:proofErr w:type="spellEnd"/>
      <w:r>
        <w:t xml:space="preserve"> besser denn ich </w:t>
      </w:r>
      <w:proofErr w:type="spellStart"/>
      <w:r>
        <w:t>hend</w:t>
      </w:r>
      <w:proofErr w:type="spellEnd"/>
      <w:r>
        <w:t xml:space="preserve"> zu solchem </w:t>
      </w:r>
      <w:proofErr w:type="spellStart"/>
      <w:r>
        <w:t>werck</w:t>
      </w:r>
      <w:proofErr w:type="spellEnd"/>
      <w:r>
        <w:t xml:space="preserve"> </w:t>
      </w:r>
      <w:proofErr w:type="spellStart"/>
      <w:r>
        <w:t>moechten</w:t>
      </w:r>
      <w:proofErr w:type="spellEnd"/>
      <w:r>
        <w:t xml:space="preserve"> legen. </w:t>
      </w:r>
    </w:p>
    <w:p w14:paraId="74E98054" w14:textId="77777777" w:rsidR="008F74BD" w:rsidRDefault="008F74BD" w:rsidP="008F74BD">
      <w:pPr>
        <w:pStyle w:val="StandardWeb"/>
      </w:pPr>
      <w:r>
        <w:t xml:space="preserve">Nach dem sich aber befindet / </w:t>
      </w:r>
      <w:proofErr w:type="spellStart"/>
      <w:r>
        <w:t>daz</w:t>
      </w:r>
      <w:proofErr w:type="spellEnd"/>
      <w:r>
        <w:t xml:space="preserve"> diese und dergleichen </w:t>
      </w:r>
      <w:proofErr w:type="spellStart"/>
      <w:r>
        <w:t>schrifften</w:t>
      </w:r>
      <w:proofErr w:type="spellEnd"/>
      <w:r>
        <w:t xml:space="preserve"> des </w:t>
      </w:r>
      <w:proofErr w:type="spellStart"/>
      <w:r>
        <w:t>gegenteils</w:t>
      </w:r>
      <w:proofErr w:type="spellEnd"/>
      <w:r>
        <w:t xml:space="preserve"> / von vielen </w:t>
      </w:r>
      <w:proofErr w:type="spellStart"/>
      <w:r>
        <w:t>leuten</w:t>
      </w:r>
      <w:proofErr w:type="spellEnd"/>
      <w:r>
        <w:t xml:space="preserve"> </w:t>
      </w:r>
      <w:proofErr w:type="spellStart"/>
      <w:r>
        <w:t>beifall</w:t>
      </w:r>
      <w:proofErr w:type="spellEnd"/>
      <w:r>
        <w:t xml:space="preserve"> </w:t>
      </w:r>
      <w:proofErr w:type="spellStart"/>
      <w:r>
        <w:t>bekomen</w:t>
      </w:r>
      <w:proofErr w:type="spellEnd"/>
      <w:r>
        <w:t xml:space="preserve"> / </w:t>
      </w:r>
      <w:proofErr w:type="spellStart"/>
      <w:r>
        <w:t>fürnemlich</w:t>
      </w:r>
      <w:proofErr w:type="spellEnd"/>
      <w:r>
        <w:t xml:space="preserve"> </w:t>
      </w:r>
      <w:proofErr w:type="spellStart"/>
      <w:r>
        <w:t>auß</w:t>
      </w:r>
      <w:proofErr w:type="spellEnd"/>
      <w:r>
        <w:t xml:space="preserve"> dieser </w:t>
      </w:r>
      <w:proofErr w:type="spellStart"/>
      <w:r>
        <w:t>urrsach</w:t>
      </w:r>
      <w:proofErr w:type="spellEnd"/>
      <w:r>
        <w:t xml:space="preserve"> / daß sie der unseren </w:t>
      </w:r>
      <w:proofErr w:type="spellStart"/>
      <w:r>
        <w:t>gegenschrifften</w:t>
      </w:r>
      <w:proofErr w:type="spellEnd"/>
      <w:r>
        <w:t xml:space="preserve"> nicht ersuchen noch lesen / So bitte ich durch die ehre Christi / und </w:t>
      </w:r>
      <w:proofErr w:type="spellStart"/>
      <w:r>
        <w:t>wolfart</w:t>
      </w:r>
      <w:proofErr w:type="spellEnd"/>
      <w:r>
        <w:t xml:space="preserve"> gemeiner Christenheit / alle die / so </w:t>
      </w:r>
      <w:proofErr w:type="spellStart"/>
      <w:r>
        <w:t>obgemeldte</w:t>
      </w:r>
      <w:proofErr w:type="spellEnd"/>
      <w:r>
        <w:t xml:space="preserve"> des </w:t>
      </w:r>
      <w:proofErr w:type="spellStart"/>
      <w:r>
        <w:t>gegenteils</w:t>
      </w:r>
      <w:proofErr w:type="spellEnd"/>
      <w:r>
        <w:t xml:space="preserve"> </w:t>
      </w:r>
      <w:proofErr w:type="spellStart"/>
      <w:r>
        <w:t>schrifften</w:t>
      </w:r>
      <w:proofErr w:type="spellEnd"/>
      <w:r>
        <w:t xml:space="preserve"> gelesen haben oder noch lesen / Nicht so fast / daß sie eben diese </w:t>
      </w:r>
      <w:proofErr w:type="spellStart"/>
      <w:r>
        <w:t>kurtze</w:t>
      </w:r>
      <w:proofErr w:type="spellEnd"/>
      <w:r>
        <w:t xml:space="preserve"> </w:t>
      </w:r>
      <w:proofErr w:type="spellStart"/>
      <w:r>
        <w:t>antwort</w:t>
      </w:r>
      <w:proofErr w:type="spellEnd"/>
      <w:r>
        <w:t xml:space="preserve"> lesen / Als daß sie andere von vielen der unseren </w:t>
      </w:r>
      <w:proofErr w:type="spellStart"/>
      <w:r>
        <w:t>außgegangene</w:t>
      </w:r>
      <w:proofErr w:type="spellEnd"/>
      <w:r>
        <w:t xml:space="preserve"> </w:t>
      </w:r>
      <w:proofErr w:type="spellStart"/>
      <w:r>
        <w:t>schrifften</w:t>
      </w:r>
      <w:proofErr w:type="spellEnd"/>
      <w:r>
        <w:t xml:space="preserve"> anzusehen sich nicht wollen beschweren / Weil es je </w:t>
      </w:r>
      <w:proofErr w:type="spellStart"/>
      <w:r>
        <w:t>bilich</w:t>
      </w:r>
      <w:proofErr w:type="spellEnd"/>
      <w:r>
        <w:t xml:space="preserve"> ist / in streitigen und bevor </w:t>
      </w:r>
      <w:proofErr w:type="spellStart"/>
      <w:r>
        <w:t>auß</w:t>
      </w:r>
      <w:proofErr w:type="spellEnd"/>
      <w:r>
        <w:t xml:space="preserve"> in wichtigen </w:t>
      </w:r>
      <w:proofErr w:type="spellStart"/>
      <w:r>
        <w:t>sachen</w:t>
      </w:r>
      <w:proofErr w:type="spellEnd"/>
      <w:r>
        <w:t xml:space="preserve"> beide </w:t>
      </w:r>
      <w:proofErr w:type="spellStart"/>
      <w:r>
        <w:t>theil</w:t>
      </w:r>
      <w:proofErr w:type="spellEnd"/>
      <w:r>
        <w:t xml:space="preserve"> </w:t>
      </w:r>
      <w:proofErr w:type="spellStart"/>
      <w:r>
        <w:t>zuhoeren</w:t>
      </w:r>
      <w:proofErr w:type="spellEnd"/>
      <w:r>
        <w:t xml:space="preserve">. Da solches geschehe / hoffte ich / es </w:t>
      </w:r>
      <w:proofErr w:type="spellStart"/>
      <w:r>
        <w:t>solte</w:t>
      </w:r>
      <w:proofErr w:type="spellEnd"/>
      <w:r>
        <w:t xml:space="preserve"> dieser meiner </w:t>
      </w:r>
      <w:proofErr w:type="spellStart"/>
      <w:r>
        <w:t>antwort</w:t>
      </w:r>
      <w:proofErr w:type="spellEnd"/>
      <w:r>
        <w:t xml:space="preserve"> / bey dem mehren </w:t>
      </w:r>
      <w:proofErr w:type="spellStart"/>
      <w:r>
        <w:t>theil</w:t>
      </w:r>
      <w:proofErr w:type="spellEnd"/>
      <w:r>
        <w:t xml:space="preserve"> nicht sehr </w:t>
      </w:r>
      <w:proofErr w:type="spellStart"/>
      <w:r>
        <w:t>bedoerffen</w:t>
      </w:r>
      <w:proofErr w:type="spellEnd"/>
      <w:r>
        <w:t xml:space="preserve"> / und ich dennoch was ich </w:t>
      </w:r>
      <w:proofErr w:type="spellStart"/>
      <w:r>
        <w:t>beger</w:t>
      </w:r>
      <w:proofErr w:type="spellEnd"/>
      <w:r>
        <w:t xml:space="preserve"> und </w:t>
      </w:r>
      <w:proofErr w:type="spellStart"/>
      <w:r>
        <w:t>wuendsche</w:t>
      </w:r>
      <w:proofErr w:type="spellEnd"/>
      <w:r>
        <w:t xml:space="preserve"> dadurch </w:t>
      </w:r>
      <w:proofErr w:type="spellStart"/>
      <w:r>
        <w:t>außrichten</w:t>
      </w:r>
      <w:proofErr w:type="spellEnd"/>
      <w:r>
        <w:t xml:space="preserve"> / daß nemlich der unseren durch </w:t>
      </w:r>
      <w:proofErr w:type="spellStart"/>
      <w:r>
        <w:t>list</w:t>
      </w:r>
      <w:proofErr w:type="spellEnd"/>
      <w:r>
        <w:t xml:space="preserve"> und </w:t>
      </w:r>
      <w:proofErr w:type="spellStart"/>
      <w:r>
        <w:t>gewalt</w:t>
      </w:r>
      <w:proofErr w:type="spellEnd"/>
      <w:r>
        <w:t xml:space="preserve"> des </w:t>
      </w:r>
      <w:proofErr w:type="spellStart"/>
      <w:r>
        <w:t>gegentiels</w:t>
      </w:r>
      <w:proofErr w:type="spellEnd"/>
      <w:r>
        <w:t xml:space="preserve"> </w:t>
      </w:r>
      <w:proofErr w:type="spellStart"/>
      <w:r>
        <w:t>onbillich</w:t>
      </w:r>
      <w:proofErr w:type="spellEnd"/>
      <w:r>
        <w:t xml:space="preserve"> verdruckte und den </w:t>
      </w:r>
      <w:proofErr w:type="spellStart"/>
      <w:r>
        <w:t>leuten</w:t>
      </w:r>
      <w:proofErr w:type="spellEnd"/>
      <w:r>
        <w:t xml:space="preserve"> </w:t>
      </w:r>
      <w:proofErr w:type="spellStart"/>
      <w:r>
        <w:t>erleidete</w:t>
      </w:r>
      <w:proofErr w:type="spellEnd"/>
      <w:r>
        <w:t xml:space="preserve"> </w:t>
      </w:r>
      <w:proofErr w:type="spellStart"/>
      <w:r>
        <w:t>schrifften</w:t>
      </w:r>
      <w:proofErr w:type="spellEnd"/>
      <w:r>
        <w:t xml:space="preserve"> / </w:t>
      </w:r>
      <w:proofErr w:type="spellStart"/>
      <w:r>
        <w:t>zulesen</w:t>
      </w:r>
      <w:proofErr w:type="spellEnd"/>
      <w:r>
        <w:t xml:space="preserve"> etlichen anlas und </w:t>
      </w:r>
      <w:proofErr w:type="spellStart"/>
      <w:r>
        <w:t>ursach</w:t>
      </w:r>
      <w:proofErr w:type="spellEnd"/>
      <w:r>
        <w:t xml:space="preserve"> gegeben </w:t>
      </w:r>
      <w:proofErr w:type="spellStart"/>
      <w:r>
        <w:t>wuerde</w:t>
      </w:r>
      <w:proofErr w:type="spellEnd"/>
      <w:r>
        <w:t xml:space="preserve">. Unser Herr Jesus Christus thu durch seinen Geist </w:t>
      </w:r>
      <w:proofErr w:type="spellStart"/>
      <w:r>
        <w:t>viler</w:t>
      </w:r>
      <w:proofErr w:type="spellEnd"/>
      <w:r>
        <w:t xml:space="preserve"> </w:t>
      </w:r>
      <w:proofErr w:type="spellStart"/>
      <w:r>
        <w:t>augen</w:t>
      </w:r>
      <w:proofErr w:type="spellEnd"/>
      <w:r>
        <w:t xml:space="preserve"> und </w:t>
      </w:r>
      <w:proofErr w:type="spellStart"/>
      <w:r>
        <w:t>hertzen</w:t>
      </w:r>
      <w:proofErr w:type="spellEnd"/>
      <w:r>
        <w:t xml:space="preserve"> </w:t>
      </w:r>
      <w:proofErr w:type="spellStart"/>
      <w:r>
        <w:t>auff</w:t>
      </w:r>
      <w:proofErr w:type="spellEnd"/>
      <w:r>
        <w:t xml:space="preserve"> / seine </w:t>
      </w:r>
      <w:proofErr w:type="spellStart"/>
      <w:r>
        <w:t>warheit</w:t>
      </w:r>
      <w:proofErr w:type="spellEnd"/>
      <w:r>
        <w:t xml:space="preserve"> zusehen und </w:t>
      </w:r>
      <w:proofErr w:type="spellStart"/>
      <w:r>
        <w:t>anzunemen</w:t>
      </w:r>
      <w:proofErr w:type="spellEnd"/>
      <w:r>
        <w:t xml:space="preserve"> / gebe seiner Kirche gottseligen friede / und </w:t>
      </w:r>
      <w:proofErr w:type="spellStart"/>
      <w:r>
        <w:t>erloese</w:t>
      </w:r>
      <w:proofErr w:type="spellEnd"/>
      <w:r>
        <w:t xml:space="preserve"> sie von allem </w:t>
      </w:r>
      <w:proofErr w:type="spellStart"/>
      <w:r>
        <w:t>jrthum</w:t>
      </w:r>
      <w:proofErr w:type="spellEnd"/>
      <w:r>
        <w:t xml:space="preserve"> und </w:t>
      </w:r>
      <w:proofErr w:type="spellStart"/>
      <w:r>
        <w:t>abgoetterey</w:t>
      </w:r>
      <w:proofErr w:type="spellEnd"/>
      <w:r>
        <w:t xml:space="preserve">. Amen. </w:t>
      </w:r>
    </w:p>
    <w:p w14:paraId="3CED0A6E" w14:textId="77777777" w:rsidR="008F74BD" w:rsidRDefault="008F74BD" w:rsidP="008F74BD">
      <w:pPr>
        <w:pStyle w:val="berschrift2"/>
      </w:pPr>
      <w:r>
        <w:t xml:space="preserve">Antwort </w:t>
      </w:r>
      <w:proofErr w:type="spellStart"/>
      <w:r>
        <w:t>auff</w:t>
      </w:r>
      <w:proofErr w:type="spellEnd"/>
      <w:r>
        <w:t xml:space="preserve"> Johann Marbachs </w:t>
      </w:r>
      <w:proofErr w:type="spellStart"/>
      <w:r>
        <w:t>unterricht</w:t>
      </w:r>
      <w:proofErr w:type="spellEnd"/>
      <w:r>
        <w:t xml:space="preserve"> von den worten der </w:t>
      </w:r>
      <w:proofErr w:type="spellStart"/>
      <w:r>
        <w:t>Einsaetzung</w:t>
      </w:r>
      <w:proofErr w:type="spellEnd"/>
      <w:r>
        <w:t xml:space="preserve"> des H. Abendmals Jesu Christi.</w:t>
      </w:r>
    </w:p>
    <w:p w14:paraId="6CB5F7CC" w14:textId="77777777" w:rsidR="008F74BD" w:rsidRDefault="008F74BD" w:rsidP="008F74BD">
      <w:pPr>
        <w:pStyle w:val="StandardWeb"/>
      </w:pPr>
      <w:r>
        <w:t xml:space="preserve">Die </w:t>
      </w:r>
      <w:proofErr w:type="spellStart"/>
      <w:r>
        <w:t>boese</w:t>
      </w:r>
      <w:proofErr w:type="spellEnd"/>
      <w:r>
        <w:t xml:space="preserve"> </w:t>
      </w:r>
      <w:proofErr w:type="spellStart"/>
      <w:r>
        <w:t>sachen</w:t>
      </w:r>
      <w:proofErr w:type="spellEnd"/>
      <w:r>
        <w:t xml:space="preserve"> verteidigen / </w:t>
      </w:r>
      <w:proofErr w:type="spellStart"/>
      <w:r>
        <w:t>befleissen</w:t>
      </w:r>
      <w:proofErr w:type="spellEnd"/>
      <w:r>
        <w:t xml:space="preserve"> sich gemeiniglich vieler und langer </w:t>
      </w:r>
      <w:proofErr w:type="spellStart"/>
      <w:r>
        <w:t>ausschweiffe</w:t>
      </w:r>
      <w:proofErr w:type="spellEnd"/>
      <w:r>
        <w:t xml:space="preserve"> / die zur </w:t>
      </w:r>
      <w:proofErr w:type="spellStart"/>
      <w:r>
        <w:t>haubtfrage</w:t>
      </w:r>
      <w:proofErr w:type="spellEnd"/>
      <w:r>
        <w:t xml:space="preserve"> / </w:t>
      </w:r>
      <w:proofErr w:type="spellStart"/>
      <w:r>
        <w:t>darumb</w:t>
      </w:r>
      <w:proofErr w:type="spellEnd"/>
      <w:r>
        <w:t xml:space="preserve"> der streit ist / wenig oder nichts </w:t>
      </w:r>
      <w:proofErr w:type="spellStart"/>
      <w:r>
        <w:t>gehoeren</w:t>
      </w:r>
      <w:proofErr w:type="spellEnd"/>
      <w:r>
        <w:t xml:space="preserve"> / sonder allein dahin dienen / daß den </w:t>
      </w:r>
      <w:proofErr w:type="spellStart"/>
      <w:r>
        <w:t>onerfarnen</w:t>
      </w:r>
      <w:proofErr w:type="spellEnd"/>
      <w:r>
        <w:t xml:space="preserve"> die </w:t>
      </w:r>
      <w:proofErr w:type="spellStart"/>
      <w:r>
        <w:t>augen</w:t>
      </w:r>
      <w:proofErr w:type="spellEnd"/>
      <w:r>
        <w:t xml:space="preserve"> und </w:t>
      </w:r>
      <w:proofErr w:type="spellStart"/>
      <w:r>
        <w:t>ohren</w:t>
      </w:r>
      <w:proofErr w:type="spellEnd"/>
      <w:r>
        <w:t xml:space="preserve"> </w:t>
      </w:r>
      <w:proofErr w:type="spellStart"/>
      <w:r>
        <w:t>gefuellet</w:t>
      </w:r>
      <w:proofErr w:type="spellEnd"/>
      <w:r>
        <w:t xml:space="preserve"> / und das </w:t>
      </w:r>
      <w:proofErr w:type="spellStart"/>
      <w:r>
        <w:t>jenige</w:t>
      </w:r>
      <w:proofErr w:type="spellEnd"/>
      <w:r>
        <w:t xml:space="preserve"> so mit </w:t>
      </w:r>
      <w:proofErr w:type="spellStart"/>
      <w:r>
        <w:t>grund</w:t>
      </w:r>
      <w:proofErr w:type="spellEnd"/>
      <w:r>
        <w:t xml:space="preserve"> der </w:t>
      </w:r>
      <w:proofErr w:type="spellStart"/>
      <w:r>
        <w:t>warheit</w:t>
      </w:r>
      <w:proofErr w:type="spellEnd"/>
      <w:r>
        <w:t xml:space="preserve"> nicht </w:t>
      </w:r>
      <w:proofErr w:type="spellStart"/>
      <w:r>
        <w:t>umbzustossen</w:t>
      </w:r>
      <w:proofErr w:type="spellEnd"/>
      <w:r>
        <w:t xml:space="preserve"> ist / bey </w:t>
      </w:r>
      <w:proofErr w:type="spellStart"/>
      <w:r>
        <w:t>jnen</w:t>
      </w:r>
      <w:proofErr w:type="spellEnd"/>
      <w:r>
        <w:t xml:space="preserve"> </w:t>
      </w:r>
      <w:proofErr w:type="spellStart"/>
      <w:r>
        <w:t>verdaechtig</w:t>
      </w:r>
      <w:proofErr w:type="spellEnd"/>
      <w:r>
        <w:t xml:space="preserve"> gemacht / und unter die </w:t>
      </w:r>
      <w:proofErr w:type="spellStart"/>
      <w:r>
        <w:t>banck</w:t>
      </w:r>
      <w:proofErr w:type="spellEnd"/>
      <w:r>
        <w:t xml:space="preserve"> gestossen werde: Also thut auch Marbach / in dem er </w:t>
      </w:r>
      <w:proofErr w:type="spellStart"/>
      <w:r>
        <w:t>verheisset</w:t>
      </w:r>
      <w:proofErr w:type="spellEnd"/>
      <w:r>
        <w:t xml:space="preserve"> von den worten der </w:t>
      </w:r>
      <w:proofErr w:type="spellStart"/>
      <w:r>
        <w:t>einsatzung</w:t>
      </w:r>
      <w:proofErr w:type="spellEnd"/>
      <w:r>
        <w:t xml:space="preserve"> des Abendmals Christi zuschreiben / macht er ein lange </w:t>
      </w:r>
      <w:proofErr w:type="spellStart"/>
      <w:r>
        <w:t>Chronick</w:t>
      </w:r>
      <w:proofErr w:type="spellEnd"/>
      <w:r>
        <w:t xml:space="preserve"> des erstandenen </w:t>
      </w:r>
      <w:proofErr w:type="spellStart"/>
      <w:r>
        <w:t>streits</w:t>
      </w:r>
      <w:proofErr w:type="spellEnd"/>
      <w:r>
        <w:t xml:space="preserve"> vom </w:t>
      </w:r>
      <w:proofErr w:type="spellStart"/>
      <w:r>
        <w:t>Abendmal</w:t>
      </w:r>
      <w:proofErr w:type="spellEnd"/>
      <w:r>
        <w:t xml:space="preserve"> / Darin er erstlich D. Luthern und die grossen thaten so Gott durch </w:t>
      </w:r>
      <w:proofErr w:type="spellStart"/>
      <w:r>
        <w:t>jn</w:t>
      </w:r>
      <w:proofErr w:type="spellEnd"/>
      <w:r>
        <w:t xml:space="preserve"> </w:t>
      </w:r>
      <w:proofErr w:type="spellStart"/>
      <w:r>
        <w:t>außgerichtet</w:t>
      </w:r>
      <w:proofErr w:type="spellEnd"/>
      <w:r>
        <w:t xml:space="preserve"> hoch </w:t>
      </w:r>
      <w:proofErr w:type="spellStart"/>
      <w:r>
        <w:t>rhümet</w:t>
      </w:r>
      <w:proofErr w:type="spellEnd"/>
      <w:r>
        <w:t xml:space="preserve"> / Dargegen uns / die er Zwinglisch nennet / den Carlstad und seine gemeinschafft mit den widertauffern </w:t>
      </w:r>
      <w:proofErr w:type="spellStart"/>
      <w:r>
        <w:t>unnd</w:t>
      </w:r>
      <w:proofErr w:type="spellEnd"/>
      <w:r>
        <w:t xml:space="preserve"> </w:t>
      </w:r>
      <w:proofErr w:type="spellStart"/>
      <w:r>
        <w:t>Schwenckfeldischen</w:t>
      </w:r>
      <w:proofErr w:type="spellEnd"/>
      <w:r>
        <w:t xml:space="preserve"> </w:t>
      </w:r>
      <w:proofErr w:type="spellStart"/>
      <w:r>
        <w:t>fuerwirfft</w:t>
      </w:r>
      <w:proofErr w:type="spellEnd"/>
      <w:r>
        <w:t xml:space="preserve"> / Zwinglio und andern schuld gibt / sie haben </w:t>
      </w:r>
      <w:proofErr w:type="spellStart"/>
      <w:r>
        <w:t>auß</w:t>
      </w:r>
      <w:proofErr w:type="spellEnd"/>
      <w:r>
        <w:t xml:space="preserve"> </w:t>
      </w:r>
      <w:proofErr w:type="spellStart"/>
      <w:r>
        <w:t>neid</w:t>
      </w:r>
      <w:proofErr w:type="spellEnd"/>
      <w:r>
        <w:t xml:space="preserve"> und </w:t>
      </w:r>
      <w:proofErr w:type="spellStart"/>
      <w:r>
        <w:t>ehrgeitz</w:t>
      </w:r>
      <w:proofErr w:type="spellEnd"/>
      <w:r>
        <w:t xml:space="preserve"> die </w:t>
      </w:r>
      <w:proofErr w:type="spellStart"/>
      <w:r>
        <w:t>spaltung</w:t>
      </w:r>
      <w:proofErr w:type="spellEnd"/>
      <w:r>
        <w:t xml:space="preserve"> </w:t>
      </w:r>
      <w:proofErr w:type="spellStart"/>
      <w:r>
        <w:t>uber</w:t>
      </w:r>
      <w:proofErr w:type="spellEnd"/>
      <w:r>
        <w:t xml:space="preserve"> dem </w:t>
      </w:r>
      <w:proofErr w:type="spellStart"/>
      <w:r>
        <w:t>Abentmal</w:t>
      </w:r>
      <w:proofErr w:type="spellEnd"/>
      <w:r>
        <w:t xml:space="preserve"> wider D. Luthern erreget / und also </w:t>
      </w:r>
      <w:proofErr w:type="spellStart"/>
      <w:r>
        <w:t>jn</w:t>
      </w:r>
      <w:proofErr w:type="spellEnd"/>
      <w:r>
        <w:t xml:space="preserve"> zu schreiben </w:t>
      </w:r>
      <w:proofErr w:type="spellStart"/>
      <w:r>
        <w:t>genoetiget</w:t>
      </w:r>
      <w:proofErr w:type="spellEnd"/>
      <w:r>
        <w:t xml:space="preserve"> und gezwungen / </w:t>
      </w:r>
      <w:proofErr w:type="spellStart"/>
      <w:r>
        <w:t>ursach</w:t>
      </w:r>
      <w:proofErr w:type="spellEnd"/>
      <w:r>
        <w:t xml:space="preserve"> zu grossem </w:t>
      </w:r>
      <w:proofErr w:type="spellStart"/>
      <w:r>
        <w:t>ergerniß</w:t>
      </w:r>
      <w:proofErr w:type="spellEnd"/>
      <w:r>
        <w:t xml:space="preserve"> gegeben / und den </w:t>
      </w:r>
      <w:proofErr w:type="spellStart"/>
      <w:r>
        <w:t>lauff</w:t>
      </w:r>
      <w:proofErr w:type="spellEnd"/>
      <w:r>
        <w:t xml:space="preserve"> des </w:t>
      </w:r>
      <w:proofErr w:type="spellStart"/>
      <w:r>
        <w:t>Evangelions</w:t>
      </w:r>
      <w:proofErr w:type="spellEnd"/>
      <w:r>
        <w:t xml:space="preserve"> / und allen Christlichen vertrag und </w:t>
      </w:r>
      <w:proofErr w:type="spellStart"/>
      <w:r>
        <w:t>einigkeit</w:t>
      </w:r>
      <w:proofErr w:type="spellEnd"/>
      <w:r>
        <w:t xml:space="preserve"> mit </w:t>
      </w:r>
      <w:proofErr w:type="spellStart"/>
      <w:r>
        <w:t>jrer</w:t>
      </w:r>
      <w:proofErr w:type="spellEnd"/>
      <w:r>
        <w:t xml:space="preserve"> </w:t>
      </w:r>
      <w:proofErr w:type="spellStart"/>
      <w:r>
        <w:t>halßstarrigkeit</w:t>
      </w:r>
      <w:proofErr w:type="spellEnd"/>
      <w:r>
        <w:t xml:space="preserve"> verhindert. </w:t>
      </w:r>
    </w:p>
    <w:p w14:paraId="1BF04526" w14:textId="77777777" w:rsidR="008F74BD" w:rsidRDefault="008F74BD" w:rsidP="008F74BD">
      <w:pPr>
        <w:pStyle w:val="StandardWeb"/>
      </w:pPr>
      <w:r>
        <w:t xml:space="preserve">Was aber </w:t>
      </w:r>
      <w:proofErr w:type="spellStart"/>
      <w:r>
        <w:t>Zwinglij</w:t>
      </w:r>
      <w:proofErr w:type="spellEnd"/>
      <w:r>
        <w:t xml:space="preserve"> und anderer </w:t>
      </w:r>
      <w:proofErr w:type="spellStart"/>
      <w:r>
        <w:t>beschuldigung</w:t>
      </w:r>
      <w:proofErr w:type="spellEnd"/>
      <w:r>
        <w:t xml:space="preserve"> anlanget / sind sie zum teil durch sich selbst bey </w:t>
      </w:r>
      <w:proofErr w:type="spellStart"/>
      <w:r>
        <w:t>jhrem</w:t>
      </w:r>
      <w:proofErr w:type="spellEnd"/>
      <w:r>
        <w:t xml:space="preserve"> leben / Zum teil durch andere nach </w:t>
      </w:r>
      <w:proofErr w:type="spellStart"/>
      <w:r>
        <w:t>jrem</w:t>
      </w:r>
      <w:proofErr w:type="spellEnd"/>
      <w:r>
        <w:t xml:space="preserve"> </w:t>
      </w:r>
      <w:proofErr w:type="spellStart"/>
      <w:r>
        <w:t>abgang</w:t>
      </w:r>
      <w:proofErr w:type="spellEnd"/>
      <w:r>
        <w:t xml:space="preserve"> verantwortet / also daß sie unsers </w:t>
      </w:r>
      <w:proofErr w:type="spellStart"/>
      <w:r>
        <w:t>verantwortens</w:t>
      </w:r>
      <w:proofErr w:type="spellEnd"/>
      <w:r>
        <w:t xml:space="preserve"> </w:t>
      </w:r>
      <w:proofErr w:type="spellStart"/>
      <w:r>
        <w:t>nit</w:t>
      </w:r>
      <w:proofErr w:type="spellEnd"/>
      <w:r>
        <w:t xml:space="preserve"> </w:t>
      </w:r>
      <w:proofErr w:type="spellStart"/>
      <w:r>
        <w:t>bedoerffend</w:t>
      </w:r>
      <w:proofErr w:type="spellEnd"/>
      <w:r>
        <w:t xml:space="preserve">. Dis allein geben wir dem Christlichen </w:t>
      </w:r>
      <w:proofErr w:type="spellStart"/>
      <w:r>
        <w:t>leser</w:t>
      </w:r>
      <w:proofErr w:type="spellEnd"/>
      <w:r>
        <w:t xml:space="preserve"> </w:t>
      </w:r>
      <w:proofErr w:type="spellStart"/>
      <w:r>
        <w:t>zubedencken</w:t>
      </w:r>
      <w:proofErr w:type="spellEnd"/>
      <w:r>
        <w:t xml:space="preserve"> / mit was fug uns Marbach und seines gleichen / </w:t>
      </w:r>
      <w:proofErr w:type="spellStart"/>
      <w:r>
        <w:t>nit</w:t>
      </w:r>
      <w:proofErr w:type="spellEnd"/>
      <w:r>
        <w:t xml:space="preserve"> allein mit </w:t>
      </w:r>
      <w:proofErr w:type="spellStart"/>
      <w:r>
        <w:t>Carlstads</w:t>
      </w:r>
      <w:proofErr w:type="spellEnd"/>
      <w:r>
        <w:t xml:space="preserve"> fehlen beschweren / sonder auch mit </w:t>
      </w:r>
      <w:proofErr w:type="spellStart"/>
      <w:r>
        <w:t>gewalt</w:t>
      </w:r>
      <w:proofErr w:type="spellEnd"/>
      <w:r>
        <w:t xml:space="preserve"> zu </w:t>
      </w:r>
      <w:proofErr w:type="spellStart"/>
      <w:r>
        <w:t>widerteuffern</w:t>
      </w:r>
      <w:proofErr w:type="spellEnd"/>
      <w:r>
        <w:t xml:space="preserve"> und </w:t>
      </w:r>
      <w:proofErr w:type="spellStart"/>
      <w:r>
        <w:t>Schwenckfeldischen</w:t>
      </w:r>
      <w:proofErr w:type="spellEnd"/>
      <w:r>
        <w:t xml:space="preserve"> wollen machen / da doch solche </w:t>
      </w:r>
      <w:proofErr w:type="spellStart"/>
      <w:r>
        <w:t>Calumnien</w:t>
      </w:r>
      <w:proofErr w:type="spellEnd"/>
      <w:r>
        <w:t xml:space="preserve"> und </w:t>
      </w:r>
      <w:proofErr w:type="spellStart"/>
      <w:r>
        <w:t>ongegründtes</w:t>
      </w:r>
      <w:proofErr w:type="spellEnd"/>
      <w:r>
        <w:t xml:space="preserve"> </w:t>
      </w:r>
      <w:proofErr w:type="spellStart"/>
      <w:r>
        <w:t>fuergeben</w:t>
      </w:r>
      <w:proofErr w:type="spellEnd"/>
      <w:r>
        <w:t xml:space="preserve"> zu mehren malen von den unsern mit </w:t>
      </w:r>
      <w:proofErr w:type="spellStart"/>
      <w:r>
        <w:t>guttem</w:t>
      </w:r>
      <w:proofErr w:type="spellEnd"/>
      <w:r>
        <w:t xml:space="preserve"> </w:t>
      </w:r>
      <w:proofErr w:type="spellStart"/>
      <w:r>
        <w:t>grund</w:t>
      </w:r>
      <w:proofErr w:type="spellEnd"/>
      <w:r>
        <w:t xml:space="preserve"> </w:t>
      </w:r>
      <w:proofErr w:type="spellStart"/>
      <w:r>
        <w:t>gnugsam</w:t>
      </w:r>
      <w:proofErr w:type="spellEnd"/>
      <w:r>
        <w:t xml:space="preserve"> entdecket und </w:t>
      </w:r>
      <w:proofErr w:type="spellStart"/>
      <w:r>
        <w:t>abgeleinet</w:t>
      </w:r>
      <w:proofErr w:type="spellEnd"/>
      <w:r>
        <w:t xml:space="preserve"> ist. Denn </w:t>
      </w:r>
      <w:proofErr w:type="spellStart"/>
      <w:r>
        <w:t>solten</w:t>
      </w:r>
      <w:proofErr w:type="spellEnd"/>
      <w:r>
        <w:t xml:space="preserve"> wir </w:t>
      </w:r>
      <w:proofErr w:type="spellStart"/>
      <w:r>
        <w:t>darumb</w:t>
      </w:r>
      <w:proofErr w:type="spellEnd"/>
      <w:r>
        <w:t xml:space="preserve"> </w:t>
      </w:r>
      <w:proofErr w:type="spellStart"/>
      <w:r>
        <w:t>Widerteuffer</w:t>
      </w:r>
      <w:proofErr w:type="spellEnd"/>
      <w:r>
        <w:t xml:space="preserve"> und </w:t>
      </w:r>
      <w:proofErr w:type="spellStart"/>
      <w:r>
        <w:t>Schwenckfelder</w:t>
      </w:r>
      <w:proofErr w:type="spellEnd"/>
      <w:r>
        <w:t xml:space="preserve"> oder Papisten sein / daß dieselben </w:t>
      </w:r>
      <w:proofErr w:type="spellStart"/>
      <w:r>
        <w:t>vil</w:t>
      </w:r>
      <w:proofErr w:type="spellEnd"/>
      <w:r>
        <w:t xml:space="preserve"> ding bekennen / welches auch wir nicht leugnen / So </w:t>
      </w:r>
      <w:proofErr w:type="spellStart"/>
      <w:r>
        <w:t>müsten</w:t>
      </w:r>
      <w:proofErr w:type="spellEnd"/>
      <w:r>
        <w:t xml:space="preserve"> freilich weder Marbach noch ander mehr / auch die die besten sind / des </w:t>
      </w:r>
      <w:proofErr w:type="spellStart"/>
      <w:r>
        <w:t>reiens</w:t>
      </w:r>
      <w:proofErr w:type="spellEnd"/>
      <w:r>
        <w:t xml:space="preserve"> </w:t>
      </w:r>
      <w:proofErr w:type="spellStart"/>
      <w:r>
        <w:t>uberhaben</w:t>
      </w:r>
      <w:proofErr w:type="spellEnd"/>
      <w:r>
        <w:t xml:space="preserve"> sein / er </w:t>
      </w:r>
      <w:proofErr w:type="spellStart"/>
      <w:r>
        <w:t>wolte</w:t>
      </w:r>
      <w:proofErr w:type="spellEnd"/>
      <w:r>
        <w:t xml:space="preserve"> denn alles leugnen / daß auch diese oder andere Secten und </w:t>
      </w:r>
      <w:proofErr w:type="spellStart"/>
      <w:r>
        <w:t>onglaubige</w:t>
      </w:r>
      <w:proofErr w:type="spellEnd"/>
      <w:r>
        <w:t xml:space="preserve"> </w:t>
      </w:r>
      <w:proofErr w:type="spellStart"/>
      <w:r>
        <w:t>gestendig</w:t>
      </w:r>
      <w:proofErr w:type="spellEnd"/>
      <w:r>
        <w:t xml:space="preserve"> sind. </w:t>
      </w:r>
    </w:p>
    <w:p w14:paraId="6B9975FA" w14:textId="77777777" w:rsidR="008F74BD" w:rsidRDefault="008F74BD" w:rsidP="008F74BD">
      <w:pPr>
        <w:pStyle w:val="StandardWeb"/>
      </w:pPr>
      <w:proofErr w:type="spellStart"/>
      <w:r>
        <w:t>Wiedertaeuffer</w:t>
      </w:r>
      <w:proofErr w:type="spellEnd"/>
      <w:r>
        <w:t xml:space="preserve"> und </w:t>
      </w:r>
      <w:proofErr w:type="spellStart"/>
      <w:r>
        <w:t>Schwenckfelder</w:t>
      </w:r>
      <w:proofErr w:type="spellEnd"/>
      <w:r>
        <w:t xml:space="preserve"> sagen / die H. Sacrament / und sonderlich des Herren </w:t>
      </w:r>
      <w:proofErr w:type="spellStart"/>
      <w:r>
        <w:t>Abendmal</w:t>
      </w:r>
      <w:proofErr w:type="spellEnd"/>
      <w:r>
        <w:t xml:space="preserve"> / sind allein </w:t>
      </w:r>
      <w:proofErr w:type="spellStart"/>
      <w:r>
        <w:t>zeichen</w:t>
      </w:r>
      <w:proofErr w:type="spellEnd"/>
      <w:r>
        <w:t xml:space="preserve"> der liebe und gemeinschafft der Christen untereinander / und ein </w:t>
      </w:r>
      <w:proofErr w:type="spellStart"/>
      <w:r>
        <w:t>offentliche</w:t>
      </w:r>
      <w:proofErr w:type="spellEnd"/>
      <w:r>
        <w:t xml:space="preserve"> </w:t>
      </w:r>
      <w:proofErr w:type="spellStart"/>
      <w:r>
        <w:t>dancksagung</w:t>
      </w:r>
      <w:proofErr w:type="spellEnd"/>
      <w:r>
        <w:t xml:space="preserve"> </w:t>
      </w:r>
      <w:proofErr w:type="spellStart"/>
      <w:r>
        <w:t>fuer</w:t>
      </w:r>
      <w:proofErr w:type="spellEnd"/>
      <w:r>
        <w:t xml:space="preserve"> die </w:t>
      </w:r>
      <w:proofErr w:type="spellStart"/>
      <w:r>
        <w:t>wolthaten</w:t>
      </w:r>
      <w:proofErr w:type="spellEnd"/>
      <w:r>
        <w:t xml:space="preserve"> Christi / Dargegen halten und bekennen wir </w:t>
      </w:r>
      <w:proofErr w:type="spellStart"/>
      <w:r>
        <w:t>vermoeg</w:t>
      </w:r>
      <w:proofErr w:type="spellEnd"/>
      <w:r>
        <w:t xml:space="preserve"> </w:t>
      </w:r>
      <w:proofErr w:type="spellStart"/>
      <w:r>
        <w:t>Goettlichs</w:t>
      </w:r>
      <w:proofErr w:type="spellEnd"/>
      <w:r>
        <w:t xml:space="preserve"> </w:t>
      </w:r>
      <w:proofErr w:type="spellStart"/>
      <w:r>
        <w:t>worts</w:t>
      </w:r>
      <w:proofErr w:type="spellEnd"/>
      <w:r>
        <w:t xml:space="preserve"> / </w:t>
      </w:r>
      <w:proofErr w:type="spellStart"/>
      <w:r>
        <w:t>daz</w:t>
      </w:r>
      <w:proofErr w:type="spellEnd"/>
      <w:r>
        <w:t xml:space="preserve"> </w:t>
      </w:r>
      <w:proofErr w:type="spellStart"/>
      <w:r>
        <w:t>wol</w:t>
      </w:r>
      <w:proofErr w:type="spellEnd"/>
      <w:r>
        <w:t xml:space="preserve"> die H. Sacrament auch </w:t>
      </w:r>
      <w:proofErr w:type="spellStart"/>
      <w:r>
        <w:t>auß</w:t>
      </w:r>
      <w:proofErr w:type="spellEnd"/>
      <w:r>
        <w:t xml:space="preserve"> </w:t>
      </w:r>
      <w:proofErr w:type="spellStart"/>
      <w:r>
        <w:t>gemelten</w:t>
      </w:r>
      <w:proofErr w:type="spellEnd"/>
      <w:r>
        <w:t xml:space="preserve"> </w:t>
      </w:r>
      <w:proofErr w:type="spellStart"/>
      <w:r>
        <w:t>ursachen</w:t>
      </w:r>
      <w:proofErr w:type="spellEnd"/>
      <w:r>
        <w:t xml:space="preserve"> von Gott sind eingesetzt / Darneben aber sey diß </w:t>
      </w:r>
      <w:proofErr w:type="spellStart"/>
      <w:r>
        <w:t>jr</w:t>
      </w:r>
      <w:proofErr w:type="spellEnd"/>
      <w:r>
        <w:t xml:space="preserve"> </w:t>
      </w:r>
      <w:proofErr w:type="spellStart"/>
      <w:r>
        <w:t>fuernemster</w:t>
      </w:r>
      <w:proofErr w:type="spellEnd"/>
      <w:r>
        <w:t xml:space="preserve"> brauch und nutz / wie auch des </w:t>
      </w:r>
      <w:proofErr w:type="spellStart"/>
      <w:r>
        <w:t>gantzen</w:t>
      </w:r>
      <w:proofErr w:type="spellEnd"/>
      <w:r>
        <w:t xml:space="preserve"> </w:t>
      </w:r>
      <w:proofErr w:type="spellStart"/>
      <w:r>
        <w:t>predigamts</w:t>
      </w:r>
      <w:proofErr w:type="spellEnd"/>
      <w:r>
        <w:t xml:space="preserve"> / daß der H. Geist dadurch den glauben an Christum / so er durch die predig des </w:t>
      </w:r>
      <w:proofErr w:type="spellStart"/>
      <w:r>
        <w:t>Evangelions</w:t>
      </w:r>
      <w:proofErr w:type="spellEnd"/>
      <w:r>
        <w:t xml:space="preserve"> / in unsern </w:t>
      </w:r>
      <w:proofErr w:type="spellStart"/>
      <w:r>
        <w:t>hertzen</w:t>
      </w:r>
      <w:proofErr w:type="spellEnd"/>
      <w:r>
        <w:t xml:space="preserve"> angefangen hat / als durch sichtbare </w:t>
      </w:r>
      <w:proofErr w:type="spellStart"/>
      <w:r>
        <w:t>warzeichen</w:t>
      </w:r>
      <w:proofErr w:type="spellEnd"/>
      <w:r>
        <w:t xml:space="preserve"> und </w:t>
      </w:r>
      <w:proofErr w:type="spellStart"/>
      <w:r>
        <w:t>zeugniß</w:t>
      </w:r>
      <w:proofErr w:type="spellEnd"/>
      <w:r>
        <w:t xml:space="preserve"> der </w:t>
      </w:r>
      <w:proofErr w:type="spellStart"/>
      <w:r>
        <w:t>gnade</w:t>
      </w:r>
      <w:proofErr w:type="spellEnd"/>
      <w:r>
        <w:t xml:space="preserve"> so uns im </w:t>
      </w:r>
      <w:proofErr w:type="spellStart"/>
      <w:r>
        <w:t>wort</w:t>
      </w:r>
      <w:proofErr w:type="spellEnd"/>
      <w:r>
        <w:t xml:space="preserve"> verheissen wird / </w:t>
      </w:r>
      <w:proofErr w:type="spellStart"/>
      <w:r>
        <w:t>erhelt</w:t>
      </w:r>
      <w:proofErr w:type="spellEnd"/>
      <w:r>
        <w:t xml:space="preserve"> / </w:t>
      </w:r>
      <w:proofErr w:type="spellStart"/>
      <w:r>
        <w:t>bestetiget</w:t>
      </w:r>
      <w:proofErr w:type="spellEnd"/>
      <w:r>
        <w:t xml:space="preserve"> und vermehret / und also uns Christi und aller seiner </w:t>
      </w:r>
      <w:proofErr w:type="spellStart"/>
      <w:r>
        <w:t>wolthaten</w:t>
      </w:r>
      <w:proofErr w:type="spellEnd"/>
      <w:r>
        <w:t xml:space="preserve"> je mehr </w:t>
      </w:r>
      <w:proofErr w:type="spellStart"/>
      <w:r>
        <w:t>unnd</w:t>
      </w:r>
      <w:proofErr w:type="spellEnd"/>
      <w:r>
        <w:t xml:space="preserve"> mehr </w:t>
      </w:r>
      <w:proofErr w:type="spellStart"/>
      <w:r>
        <w:t>theilhafftig</w:t>
      </w:r>
      <w:proofErr w:type="spellEnd"/>
      <w:r>
        <w:t xml:space="preserve"> machet / wie geschrieben stehet / </w:t>
      </w:r>
      <w:proofErr w:type="spellStart"/>
      <w:r>
        <w:t>Roemern</w:t>
      </w:r>
      <w:proofErr w:type="spellEnd"/>
      <w:r>
        <w:t xml:space="preserve"> 4. Abraham hat das </w:t>
      </w:r>
      <w:proofErr w:type="spellStart"/>
      <w:r>
        <w:t>zeichen</w:t>
      </w:r>
      <w:proofErr w:type="spellEnd"/>
      <w:r>
        <w:t xml:space="preserve"> der Beschneidung </w:t>
      </w:r>
      <w:proofErr w:type="spellStart"/>
      <w:r>
        <w:t>entpfangen</w:t>
      </w:r>
      <w:proofErr w:type="spellEnd"/>
      <w:r>
        <w:t xml:space="preserve"> zum </w:t>
      </w:r>
      <w:proofErr w:type="spellStart"/>
      <w:r>
        <w:t>Sigil</w:t>
      </w:r>
      <w:proofErr w:type="spellEnd"/>
      <w:r>
        <w:t xml:space="preserve"> der </w:t>
      </w:r>
      <w:proofErr w:type="spellStart"/>
      <w:r>
        <w:t>gerechtigkeit</w:t>
      </w:r>
      <w:proofErr w:type="spellEnd"/>
      <w:r>
        <w:t xml:space="preserve"> des Glaubens / die er vor der Beschneidung hatte / Marc. am 1. Johannes teufte in der </w:t>
      </w:r>
      <w:proofErr w:type="spellStart"/>
      <w:r>
        <w:t>wueste</w:t>
      </w:r>
      <w:proofErr w:type="spellEnd"/>
      <w:r>
        <w:t xml:space="preserve"> / und predigte den </w:t>
      </w:r>
      <w:proofErr w:type="spellStart"/>
      <w:r>
        <w:t>Tauff</w:t>
      </w:r>
      <w:proofErr w:type="spellEnd"/>
      <w:r>
        <w:t xml:space="preserve"> der Buß / zu </w:t>
      </w:r>
      <w:proofErr w:type="spellStart"/>
      <w:r>
        <w:t>vergebung</w:t>
      </w:r>
      <w:proofErr w:type="spellEnd"/>
      <w:r>
        <w:t xml:space="preserve"> der </w:t>
      </w:r>
      <w:proofErr w:type="spellStart"/>
      <w:r>
        <w:t>sünden</w:t>
      </w:r>
      <w:proofErr w:type="spellEnd"/>
      <w:r>
        <w:t xml:space="preserve"> / Marc. 16. Wer glaubt und wird </w:t>
      </w:r>
      <w:proofErr w:type="spellStart"/>
      <w:r>
        <w:t>getaufft</w:t>
      </w:r>
      <w:proofErr w:type="spellEnd"/>
      <w:r>
        <w:t xml:space="preserve"> / der wird selig werden / Rom. 6. Wisset </w:t>
      </w:r>
      <w:proofErr w:type="spellStart"/>
      <w:r>
        <w:t>jr</w:t>
      </w:r>
      <w:proofErr w:type="spellEnd"/>
      <w:r>
        <w:t xml:space="preserve"> nicht / das alle die wir </w:t>
      </w:r>
      <w:proofErr w:type="spellStart"/>
      <w:r>
        <w:t>getaufft</w:t>
      </w:r>
      <w:proofErr w:type="spellEnd"/>
      <w:r>
        <w:t xml:space="preserve"> sind in Christum Jesum / in seinen todt </w:t>
      </w:r>
      <w:proofErr w:type="spellStart"/>
      <w:r>
        <w:t>getaufft</w:t>
      </w:r>
      <w:proofErr w:type="spellEnd"/>
      <w:r>
        <w:t xml:space="preserve"> sind? Gal. 3. Alle die </w:t>
      </w:r>
      <w:proofErr w:type="spellStart"/>
      <w:r>
        <w:t>jr</w:t>
      </w:r>
      <w:proofErr w:type="spellEnd"/>
      <w:r>
        <w:t xml:space="preserve"> in Christum </w:t>
      </w:r>
      <w:proofErr w:type="spellStart"/>
      <w:r>
        <w:t>getaufft</w:t>
      </w:r>
      <w:proofErr w:type="spellEnd"/>
      <w:r>
        <w:t xml:space="preserve"> seiet / habt Christum angezogen. </w:t>
      </w:r>
      <w:proofErr w:type="spellStart"/>
      <w:r>
        <w:t>Ephe</w:t>
      </w:r>
      <w:proofErr w:type="spellEnd"/>
      <w:r>
        <w:t xml:space="preserve">. 5. Christus hat sich </w:t>
      </w:r>
      <w:proofErr w:type="spellStart"/>
      <w:r>
        <w:t>selbestfuer</w:t>
      </w:r>
      <w:proofErr w:type="spellEnd"/>
      <w:r>
        <w:t xml:space="preserve"> die Gemein dargegeben / daß er sie heilig und rein machte durch das </w:t>
      </w:r>
      <w:proofErr w:type="spellStart"/>
      <w:r>
        <w:t>wasserbad</w:t>
      </w:r>
      <w:proofErr w:type="spellEnd"/>
      <w:r>
        <w:t xml:space="preserve"> im </w:t>
      </w:r>
      <w:proofErr w:type="spellStart"/>
      <w:r>
        <w:t>wort</w:t>
      </w:r>
      <w:proofErr w:type="spellEnd"/>
      <w:r>
        <w:t xml:space="preserve">. Und wie Gott Genes. 17. die Beschneidung den alten Bund / genennet hat / Also nennet auch Christus das </w:t>
      </w:r>
      <w:proofErr w:type="spellStart"/>
      <w:r>
        <w:t>Abendmal</w:t>
      </w:r>
      <w:proofErr w:type="spellEnd"/>
      <w:r>
        <w:t xml:space="preserve"> den </w:t>
      </w:r>
      <w:proofErr w:type="spellStart"/>
      <w:r>
        <w:t>newen</w:t>
      </w:r>
      <w:proofErr w:type="spellEnd"/>
      <w:r>
        <w:t xml:space="preserve"> Bund / das ist / ein </w:t>
      </w:r>
      <w:proofErr w:type="spellStart"/>
      <w:r>
        <w:t>versicherung</w:t>
      </w:r>
      <w:proofErr w:type="spellEnd"/>
      <w:r>
        <w:t xml:space="preserve"> oder Bundzeichen des </w:t>
      </w:r>
      <w:proofErr w:type="spellStart"/>
      <w:r>
        <w:t>newen</w:t>
      </w:r>
      <w:proofErr w:type="spellEnd"/>
      <w:r>
        <w:t xml:space="preserve"> Bunds / Luc. 22. Das ist mein Leib / der </w:t>
      </w:r>
      <w:proofErr w:type="spellStart"/>
      <w:r>
        <w:t>fuer</w:t>
      </w:r>
      <w:proofErr w:type="spellEnd"/>
      <w:r>
        <w:t xml:space="preserve"> euch gegeben wird / diß thut zu meinem </w:t>
      </w:r>
      <w:proofErr w:type="spellStart"/>
      <w:r>
        <w:t>gedechtnuß</w:t>
      </w:r>
      <w:proofErr w:type="spellEnd"/>
      <w:r>
        <w:t xml:space="preserve">. Dieser Kelch ist der </w:t>
      </w:r>
      <w:proofErr w:type="spellStart"/>
      <w:r>
        <w:t>newe</w:t>
      </w:r>
      <w:proofErr w:type="spellEnd"/>
      <w:r>
        <w:t xml:space="preserve"> Bund durch mein </w:t>
      </w:r>
      <w:proofErr w:type="spellStart"/>
      <w:r>
        <w:t>blut</w:t>
      </w:r>
      <w:proofErr w:type="spellEnd"/>
      <w:r>
        <w:t xml:space="preserve"> / welches </w:t>
      </w:r>
      <w:proofErr w:type="spellStart"/>
      <w:r>
        <w:t>fuer</w:t>
      </w:r>
      <w:proofErr w:type="spellEnd"/>
      <w:r>
        <w:t xml:space="preserve"> euch vergossen wird. Item / 1. </w:t>
      </w:r>
      <w:proofErr w:type="spellStart"/>
      <w:r>
        <w:t>Corint</w:t>
      </w:r>
      <w:proofErr w:type="spellEnd"/>
      <w:r>
        <w:t xml:space="preserve">. 10. Zeucht Paulus das </w:t>
      </w:r>
      <w:proofErr w:type="spellStart"/>
      <w:r>
        <w:t>Abendmal</w:t>
      </w:r>
      <w:proofErr w:type="spellEnd"/>
      <w:r>
        <w:t xml:space="preserve"> an zum </w:t>
      </w:r>
      <w:proofErr w:type="spellStart"/>
      <w:r>
        <w:t>zeugniß</w:t>
      </w:r>
      <w:proofErr w:type="spellEnd"/>
      <w:r>
        <w:t xml:space="preserve"> und </w:t>
      </w:r>
      <w:proofErr w:type="spellStart"/>
      <w:r>
        <w:t>beweiß</w:t>
      </w:r>
      <w:proofErr w:type="spellEnd"/>
      <w:r>
        <w:t xml:space="preserve"> der gemeinschafft der </w:t>
      </w:r>
      <w:proofErr w:type="spellStart"/>
      <w:r>
        <w:t>Glaubigen</w:t>
      </w:r>
      <w:proofErr w:type="spellEnd"/>
      <w:r>
        <w:t xml:space="preserve"> an Christo / Der Kelch der </w:t>
      </w:r>
      <w:proofErr w:type="spellStart"/>
      <w:r>
        <w:t>Dancksagung</w:t>
      </w:r>
      <w:proofErr w:type="spellEnd"/>
      <w:r>
        <w:t xml:space="preserve"> / damit wir </w:t>
      </w:r>
      <w:proofErr w:type="spellStart"/>
      <w:r>
        <w:t>dancksagen</w:t>
      </w:r>
      <w:proofErr w:type="spellEnd"/>
      <w:r>
        <w:t xml:space="preserve"> / ist er nicht die gemeinschafft des </w:t>
      </w:r>
      <w:proofErr w:type="spellStart"/>
      <w:r>
        <w:t>bluts</w:t>
      </w:r>
      <w:proofErr w:type="spellEnd"/>
      <w:r>
        <w:t xml:space="preserve"> Christi? Das Brot das wir brechen / ist es nicht die gemeinschafft des </w:t>
      </w:r>
      <w:proofErr w:type="spellStart"/>
      <w:r>
        <w:t>leibs</w:t>
      </w:r>
      <w:proofErr w:type="spellEnd"/>
      <w:r>
        <w:t xml:space="preserve"> Christi? Und von beider Sacrament des </w:t>
      </w:r>
      <w:proofErr w:type="spellStart"/>
      <w:r>
        <w:t>newen</w:t>
      </w:r>
      <w:proofErr w:type="spellEnd"/>
      <w:r>
        <w:t xml:space="preserve"> Testaments </w:t>
      </w:r>
      <w:proofErr w:type="spellStart"/>
      <w:r>
        <w:t>fuernemstem</w:t>
      </w:r>
      <w:proofErr w:type="spellEnd"/>
      <w:r>
        <w:t xml:space="preserve"> </w:t>
      </w:r>
      <w:proofErr w:type="spellStart"/>
      <w:r>
        <w:t>brrauch</w:t>
      </w:r>
      <w:proofErr w:type="spellEnd"/>
      <w:r>
        <w:t xml:space="preserve"> und nutz / spricht er am 12. Cap. Wir sind alle durch einen Geist zu einem leibe </w:t>
      </w:r>
      <w:proofErr w:type="spellStart"/>
      <w:r>
        <w:t>getaufft</w:t>
      </w:r>
      <w:proofErr w:type="spellEnd"/>
      <w:r>
        <w:t xml:space="preserve"> / und alle zu einem Geist </w:t>
      </w:r>
      <w:proofErr w:type="spellStart"/>
      <w:r>
        <w:t>getrencket</w:t>
      </w:r>
      <w:proofErr w:type="spellEnd"/>
      <w:r>
        <w:t xml:space="preserve">. </w:t>
      </w:r>
    </w:p>
    <w:p w14:paraId="794FFA58" w14:textId="77777777" w:rsidR="008F74BD" w:rsidRDefault="008F74BD" w:rsidP="008F74BD">
      <w:pPr>
        <w:pStyle w:val="StandardWeb"/>
      </w:pPr>
      <w:r>
        <w:t xml:space="preserve">Dieweil wir denn mit solchem in Gottes </w:t>
      </w:r>
      <w:proofErr w:type="spellStart"/>
      <w:r>
        <w:t>wort</w:t>
      </w:r>
      <w:proofErr w:type="spellEnd"/>
      <w:r>
        <w:t xml:space="preserve"> </w:t>
      </w:r>
      <w:proofErr w:type="spellStart"/>
      <w:r>
        <w:t>gegruendtem</w:t>
      </w:r>
      <w:proofErr w:type="spellEnd"/>
      <w:r>
        <w:t xml:space="preserve"> </w:t>
      </w:r>
      <w:proofErr w:type="spellStart"/>
      <w:r>
        <w:t>bekentniß</w:t>
      </w:r>
      <w:proofErr w:type="spellEnd"/>
      <w:r>
        <w:t xml:space="preserve"> / uns allezeit / von </w:t>
      </w:r>
      <w:proofErr w:type="spellStart"/>
      <w:r>
        <w:t>Widerauffern</w:t>
      </w:r>
      <w:proofErr w:type="spellEnd"/>
      <w:r>
        <w:t xml:space="preserve"> / </w:t>
      </w:r>
      <w:proofErr w:type="spellStart"/>
      <w:r>
        <w:t>Schwenckfeldern</w:t>
      </w:r>
      <w:proofErr w:type="spellEnd"/>
      <w:r>
        <w:t xml:space="preserve"> / und allen </w:t>
      </w:r>
      <w:proofErr w:type="spellStart"/>
      <w:r>
        <w:t>jres</w:t>
      </w:r>
      <w:proofErr w:type="spellEnd"/>
      <w:r>
        <w:t xml:space="preserve"> gleichen / </w:t>
      </w:r>
      <w:proofErr w:type="spellStart"/>
      <w:r>
        <w:t>gnugsam</w:t>
      </w:r>
      <w:proofErr w:type="spellEnd"/>
      <w:r>
        <w:t xml:space="preserve"> unterschieden / so </w:t>
      </w:r>
      <w:proofErr w:type="spellStart"/>
      <w:r>
        <w:t>solte</w:t>
      </w:r>
      <w:proofErr w:type="spellEnd"/>
      <w:r>
        <w:t xml:space="preserve"> uns </w:t>
      </w:r>
      <w:proofErr w:type="spellStart"/>
      <w:r>
        <w:t>bilich</w:t>
      </w:r>
      <w:proofErr w:type="spellEnd"/>
      <w:r>
        <w:t xml:space="preserve"> Marbach und sein </w:t>
      </w:r>
      <w:proofErr w:type="spellStart"/>
      <w:r>
        <w:t>hauff</w:t>
      </w:r>
      <w:proofErr w:type="spellEnd"/>
      <w:r>
        <w:t xml:space="preserve"> / nicht so bald unter dieselben </w:t>
      </w:r>
      <w:proofErr w:type="spellStart"/>
      <w:r>
        <w:t>zelen</w:t>
      </w:r>
      <w:proofErr w:type="spellEnd"/>
      <w:r>
        <w:t xml:space="preserve"> / sie </w:t>
      </w:r>
      <w:proofErr w:type="spellStart"/>
      <w:r>
        <w:t>hetten</w:t>
      </w:r>
      <w:proofErr w:type="spellEnd"/>
      <w:r>
        <w:t xml:space="preserve"> denn zuvor dargethan / daß wir mit </w:t>
      </w:r>
      <w:proofErr w:type="spellStart"/>
      <w:r>
        <w:t>disen</w:t>
      </w:r>
      <w:proofErr w:type="spellEnd"/>
      <w:r>
        <w:t xml:space="preserve"> oder andern / etwas </w:t>
      </w:r>
      <w:proofErr w:type="spellStart"/>
      <w:r>
        <w:t>one</w:t>
      </w:r>
      <w:proofErr w:type="spellEnd"/>
      <w:r>
        <w:t xml:space="preserve"> und wider Gottes </w:t>
      </w:r>
      <w:proofErr w:type="spellStart"/>
      <w:r>
        <w:t>wort</w:t>
      </w:r>
      <w:proofErr w:type="spellEnd"/>
      <w:r>
        <w:t xml:space="preserve"> hielten und </w:t>
      </w:r>
      <w:proofErr w:type="spellStart"/>
      <w:r>
        <w:t>lereten</w:t>
      </w:r>
      <w:proofErr w:type="spellEnd"/>
      <w:r>
        <w:t xml:space="preserve"> / welches sie </w:t>
      </w:r>
      <w:proofErr w:type="spellStart"/>
      <w:r>
        <w:t>wol</w:t>
      </w:r>
      <w:proofErr w:type="spellEnd"/>
      <w:r>
        <w:t xml:space="preserve"> mit grossem </w:t>
      </w:r>
      <w:proofErr w:type="spellStart"/>
      <w:r>
        <w:t>geschrey</w:t>
      </w:r>
      <w:proofErr w:type="spellEnd"/>
      <w:r>
        <w:t xml:space="preserve"> </w:t>
      </w:r>
      <w:proofErr w:type="spellStart"/>
      <w:r>
        <w:t>fuergeben</w:t>
      </w:r>
      <w:proofErr w:type="spellEnd"/>
      <w:r>
        <w:t xml:space="preserve"> / aber noch mit keinem </w:t>
      </w:r>
      <w:proofErr w:type="spellStart"/>
      <w:r>
        <w:t>wort</w:t>
      </w:r>
      <w:proofErr w:type="spellEnd"/>
      <w:r>
        <w:t xml:space="preserve"> haben erwiesen. Dargegen aber ist in der </w:t>
      </w:r>
      <w:proofErr w:type="spellStart"/>
      <w:r>
        <w:t>Heidelbergischen</w:t>
      </w:r>
      <w:proofErr w:type="spellEnd"/>
      <w:r>
        <w:t xml:space="preserve"> Theologen Bericht vom </w:t>
      </w:r>
      <w:proofErr w:type="spellStart"/>
      <w:r>
        <w:t>Abendmal</w:t>
      </w:r>
      <w:proofErr w:type="spellEnd"/>
      <w:r>
        <w:t xml:space="preserve"> angezeiget / und </w:t>
      </w:r>
      <w:proofErr w:type="spellStart"/>
      <w:r>
        <w:t>wol</w:t>
      </w:r>
      <w:proofErr w:type="spellEnd"/>
      <w:r>
        <w:t xml:space="preserve"> </w:t>
      </w:r>
      <w:proofErr w:type="spellStart"/>
      <w:r>
        <w:t>zubedencken</w:t>
      </w:r>
      <w:proofErr w:type="spellEnd"/>
      <w:r>
        <w:t xml:space="preserve"> / auch leichtlich zu verstehen / Ob die </w:t>
      </w:r>
      <w:proofErr w:type="spellStart"/>
      <w:r>
        <w:t>jenigen</w:t>
      </w:r>
      <w:proofErr w:type="spellEnd"/>
      <w:r>
        <w:t xml:space="preserve"> / der </w:t>
      </w:r>
      <w:proofErr w:type="spellStart"/>
      <w:r>
        <w:t>Schwenckfeldischen</w:t>
      </w:r>
      <w:proofErr w:type="spellEnd"/>
      <w:r>
        <w:t xml:space="preserve"> </w:t>
      </w:r>
      <w:proofErr w:type="spellStart"/>
      <w:r>
        <w:t>lere</w:t>
      </w:r>
      <w:proofErr w:type="spellEnd"/>
      <w:r>
        <w:t xml:space="preserve"> </w:t>
      </w:r>
      <w:proofErr w:type="spellStart"/>
      <w:r>
        <w:t>neher</w:t>
      </w:r>
      <w:proofErr w:type="spellEnd"/>
      <w:r>
        <w:t xml:space="preserve"> sind verwand / welche ohne und wider alle </w:t>
      </w:r>
      <w:proofErr w:type="spellStart"/>
      <w:r>
        <w:t>Schrifft</w:t>
      </w:r>
      <w:proofErr w:type="spellEnd"/>
      <w:r>
        <w:t xml:space="preserve"> / mit </w:t>
      </w:r>
      <w:proofErr w:type="spellStart"/>
      <w:r>
        <w:t>Schwenckfelden</w:t>
      </w:r>
      <w:proofErr w:type="spellEnd"/>
      <w:r>
        <w:t xml:space="preserve"> wollen / daß sich Christus im </w:t>
      </w:r>
      <w:proofErr w:type="spellStart"/>
      <w:r>
        <w:t>Abendmal</w:t>
      </w:r>
      <w:proofErr w:type="spellEnd"/>
      <w:r>
        <w:t xml:space="preserve"> und sonst / uns also mitteile / daß er </w:t>
      </w:r>
      <w:proofErr w:type="spellStart"/>
      <w:r>
        <w:t>nit</w:t>
      </w:r>
      <w:proofErr w:type="spellEnd"/>
      <w:r>
        <w:t xml:space="preserve"> allein mit seinem Geist und gaben / sonder auch mit seinem leibe in uns </w:t>
      </w:r>
      <w:proofErr w:type="spellStart"/>
      <w:r>
        <w:t>wone</w:t>
      </w:r>
      <w:proofErr w:type="spellEnd"/>
      <w:r>
        <w:t xml:space="preserve"> / und durch solche wesentliche </w:t>
      </w:r>
      <w:proofErr w:type="spellStart"/>
      <w:r>
        <w:t>gegenwertigkeit</w:t>
      </w:r>
      <w:proofErr w:type="spellEnd"/>
      <w:r>
        <w:t xml:space="preserve"> und </w:t>
      </w:r>
      <w:proofErr w:type="spellStart"/>
      <w:r>
        <w:t>inwonung</w:t>
      </w:r>
      <w:proofErr w:type="spellEnd"/>
      <w:r>
        <w:t xml:space="preserve"> seines </w:t>
      </w:r>
      <w:proofErr w:type="spellStart"/>
      <w:r>
        <w:t>fleisches</w:t>
      </w:r>
      <w:proofErr w:type="spellEnd"/>
      <w:r>
        <w:t xml:space="preserve"> in uns / </w:t>
      </w:r>
      <w:proofErr w:type="spellStart"/>
      <w:r>
        <w:t>gerechtigketi</w:t>
      </w:r>
      <w:proofErr w:type="spellEnd"/>
      <w:r>
        <w:t xml:space="preserve"> und ewiges leben </w:t>
      </w:r>
      <w:proofErr w:type="spellStart"/>
      <w:r>
        <w:t>wircke</w:t>
      </w:r>
      <w:proofErr w:type="spellEnd"/>
      <w:r>
        <w:t xml:space="preserve"> / Oder die mit der </w:t>
      </w:r>
      <w:proofErr w:type="spellStart"/>
      <w:r>
        <w:t>Schrifft</w:t>
      </w:r>
      <w:proofErr w:type="spellEnd"/>
      <w:r>
        <w:t xml:space="preserve"> wider </w:t>
      </w:r>
      <w:proofErr w:type="spellStart"/>
      <w:r>
        <w:t>Schwenckfelden</w:t>
      </w:r>
      <w:proofErr w:type="spellEnd"/>
      <w:r>
        <w:t xml:space="preserve"> </w:t>
      </w:r>
      <w:proofErr w:type="spellStart"/>
      <w:r>
        <w:t>leren</w:t>
      </w:r>
      <w:proofErr w:type="spellEnd"/>
      <w:r>
        <w:t xml:space="preserve"> / daß der leib Christi weder durch den </w:t>
      </w:r>
      <w:proofErr w:type="spellStart"/>
      <w:r>
        <w:t>mund</w:t>
      </w:r>
      <w:proofErr w:type="spellEnd"/>
      <w:r>
        <w:t xml:space="preserve"> / noch einige weise / in unsern leib komme oder eingehe / oder darinnen sey / sonder </w:t>
      </w:r>
      <w:proofErr w:type="spellStart"/>
      <w:r>
        <w:t>wone</w:t>
      </w:r>
      <w:proofErr w:type="spellEnd"/>
      <w:r>
        <w:t xml:space="preserve"> Christus in unsern </w:t>
      </w:r>
      <w:proofErr w:type="spellStart"/>
      <w:r>
        <w:t>hertzen</w:t>
      </w:r>
      <w:proofErr w:type="spellEnd"/>
      <w:r>
        <w:t xml:space="preserve"> / durch den Glauben / Ephes. 3. mit seinem geist / </w:t>
      </w:r>
      <w:proofErr w:type="spellStart"/>
      <w:r>
        <w:t>Roem.</w:t>
      </w:r>
      <w:proofErr w:type="spellEnd"/>
      <w:r>
        <w:t xml:space="preserve"> 8. Und mache uns durch denselben zu gliedern seines </w:t>
      </w:r>
      <w:proofErr w:type="spellStart"/>
      <w:r>
        <w:t>leibs</w:t>
      </w:r>
      <w:proofErr w:type="spellEnd"/>
      <w:r>
        <w:t xml:space="preserve"> / daß wir mit </w:t>
      </w:r>
      <w:proofErr w:type="spellStart"/>
      <w:r>
        <w:t>jm</w:t>
      </w:r>
      <w:proofErr w:type="spellEnd"/>
      <w:r>
        <w:t xml:space="preserve"> als die </w:t>
      </w:r>
      <w:proofErr w:type="spellStart"/>
      <w:r>
        <w:t>glieder</w:t>
      </w:r>
      <w:proofErr w:type="spellEnd"/>
      <w:r>
        <w:t xml:space="preserve"> mit </w:t>
      </w:r>
      <w:proofErr w:type="spellStart"/>
      <w:r>
        <w:t>jrem</w:t>
      </w:r>
      <w:proofErr w:type="spellEnd"/>
      <w:r>
        <w:t xml:space="preserve"> </w:t>
      </w:r>
      <w:proofErr w:type="spellStart"/>
      <w:r>
        <w:t>haubt</w:t>
      </w:r>
      <w:proofErr w:type="spellEnd"/>
      <w:r>
        <w:t xml:space="preserve"> / und die Reben mir </w:t>
      </w:r>
      <w:proofErr w:type="spellStart"/>
      <w:r>
        <w:t>jrem</w:t>
      </w:r>
      <w:proofErr w:type="spellEnd"/>
      <w:r>
        <w:t xml:space="preserve"> </w:t>
      </w:r>
      <w:proofErr w:type="spellStart"/>
      <w:r>
        <w:t>weinstock</w:t>
      </w:r>
      <w:proofErr w:type="spellEnd"/>
      <w:r>
        <w:t xml:space="preserve"> vereiniget / durch sein verdienst und </w:t>
      </w:r>
      <w:proofErr w:type="spellStart"/>
      <w:r>
        <w:t>krafft</w:t>
      </w:r>
      <w:proofErr w:type="spellEnd"/>
      <w:r>
        <w:t xml:space="preserve"> waren </w:t>
      </w:r>
      <w:proofErr w:type="spellStart"/>
      <w:r>
        <w:t>trost</w:t>
      </w:r>
      <w:proofErr w:type="spellEnd"/>
      <w:r>
        <w:t xml:space="preserve"> / </w:t>
      </w:r>
      <w:proofErr w:type="spellStart"/>
      <w:r>
        <w:t>gerechtigkeit</w:t>
      </w:r>
      <w:proofErr w:type="spellEnd"/>
      <w:r>
        <w:t xml:space="preserve"> </w:t>
      </w:r>
      <w:proofErr w:type="spellStart"/>
      <w:r>
        <w:t>unnd</w:t>
      </w:r>
      <w:proofErr w:type="spellEnd"/>
      <w:r>
        <w:t xml:space="preserve"> ewiges leben von </w:t>
      </w:r>
      <w:proofErr w:type="spellStart"/>
      <w:r>
        <w:t>jm</w:t>
      </w:r>
      <w:proofErr w:type="spellEnd"/>
      <w:r>
        <w:t xml:space="preserve"> haben / 1. Corinth. 6. </w:t>
      </w:r>
      <w:proofErr w:type="spellStart"/>
      <w:r>
        <w:t>Ephe</w:t>
      </w:r>
      <w:proofErr w:type="spellEnd"/>
      <w:r>
        <w:t xml:space="preserve">. 4.5. Johann. 6. 15. </w:t>
      </w:r>
    </w:p>
    <w:p w14:paraId="0C43EBFF" w14:textId="77777777" w:rsidR="008F74BD" w:rsidRDefault="008F74BD" w:rsidP="008F74BD">
      <w:pPr>
        <w:pStyle w:val="StandardWeb"/>
      </w:pPr>
      <w:proofErr w:type="spellStart"/>
      <w:r>
        <w:t>Hiebey</w:t>
      </w:r>
      <w:proofErr w:type="spellEnd"/>
      <w:r>
        <w:t xml:space="preserve"> werden auch alle </w:t>
      </w:r>
      <w:proofErr w:type="spellStart"/>
      <w:r>
        <w:t>verstendige</w:t>
      </w:r>
      <w:proofErr w:type="spellEnd"/>
      <w:r>
        <w:t xml:space="preserve"> </w:t>
      </w:r>
      <w:proofErr w:type="spellStart"/>
      <w:r>
        <w:t>wol</w:t>
      </w:r>
      <w:proofErr w:type="spellEnd"/>
      <w:r>
        <w:t xml:space="preserve"> wissen zu </w:t>
      </w:r>
      <w:proofErr w:type="spellStart"/>
      <w:r>
        <w:t>bedencken</w:t>
      </w:r>
      <w:proofErr w:type="spellEnd"/>
      <w:r>
        <w:t xml:space="preserve"> / ob Marbach so bald bewiesen / als geschrieben hat / daß die </w:t>
      </w:r>
      <w:proofErr w:type="spellStart"/>
      <w:r>
        <w:t>jenigen</w:t>
      </w:r>
      <w:proofErr w:type="spellEnd"/>
      <w:r>
        <w:t xml:space="preserve"> / so der </w:t>
      </w:r>
      <w:proofErr w:type="spellStart"/>
      <w:r>
        <w:t>muendlichen</w:t>
      </w:r>
      <w:proofErr w:type="spellEnd"/>
      <w:r>
        <w:t xml:space="preserve"> </w:t>
      </w:r>
      <w:proofErr w:type="spellStart"/>
      <w:r>
        <w:t>niessung</w:t>
      </w:r>
      <w:proofErr w:type="spellEnd"/>
      <w:r>
        <w:t xml:space="preserve"> halben Luthero haben widersprochen / zu solchem durch </w:t>
      </w:r>
      <w:proofErr w:type="spellStart"/>
      <w:r>
        <w:t>ehrgeitz</w:t>
      </w:r>
      <w:proofErr w:type="spellEnd"/>
      <w:r>
        <w:t xml:space="preserve"> / und dergleichen </w:t>
      </w:r>
      <w:proofErr w:type="spellStart"/>
      <w:r>
        <w:t>ursachen</w:t>
      </w:r>
      <w:proofErr w:type="spellEnd"/>
      <w:r>
        <w:t xml:space="preserve"> beweget / und anderes mehr so </w:t>
      </w:r>
      <w:proofErr w:type="spellStart"/>
      <w:r>
        <w:t>jhnen</w:t>
      </w:r>
      <w:proofErr w:type="spellEnd"/>
      <w:r>
        <w:t xml:space="preserve"> wird </w:t>
      </w:r>
      <w:proofErr w:type="spellStart"/>
      <w:r>
        <w:t>auffgetragen</w:t>
      </w:r>
      <w:proofErr w:type="spellEnd"/>
      <w:r>
        <w:t xml:space="preserve"> / schuldig sind / Und da </w:t>
      </w:r>
      <w:proofErr w:type="spellStart"/>
      <w:r>
        <w:t>jm</w:t>
      </w:r>
      <w:proofErr w:type="spellEnd"/>
      <w:r>
        <w:t xml:space="preserve"> gleich solches alles </w:t>
      </w:r>
      <w:proofErr w:type="spellStart"/>
      <w:r>
        <w:t>auff</w:t>
      </w:r>
      <w:proofErr w:type="spellEnd"/>
      <w:r>
        <w:t xml:space="preserve"> sie zubringen </w:t>
      </w:r>
      <w:proofErr w:type="spellStart"/>
      <w:r>
        <w:t>moeglich</w:t>
      </w:r>
      <w:proofErr w:type="spellEnd"/>
      <w:r>
        <w:t xml:space="preserve"> </w:t>
      </w:r>
      <w:proofErr w:type="spellStart"/>
      <w:r>
        <w:t>were</w:t>
      </w:r>
      <w:proofErr w:type="spellEnd"/>
      <w:r>
        <w:t xml:space="preserve"> / Ob </w:t>
      </w:r>
      <w:proofErr w:type="spellStart"/>
      <w:r>
        <w:t>darumb</w:t>
      </w:r>
      <w:proofErr w:type="spellEnd"/>
      <w:r>
        <w:t xml:space="preserve"> </w:t>
      </w:r>
      <w:proofErr w:type="spellStart"/>
      <w:r>
        <w:t>wuerde</w:t>
      </w:r>
      <w:proofErr w:type="spellEnd"/>
      <w:r>
        <w:t xml:space="preserve"> folgen / daß der leib Christi im </w:t>
      </w:r>
      <w:proofErr w:type="spellStart"/>
      <w:r>
        <w:t>brot</w:t>
      </w:r>
      <w:proofErr w:type="spellEnd"/>
      <w:r>
        <w:t xml:space="preserve"> sey / und mündlich </w:t>
      </w:r>
      <w:proofErr w:type="spellStart"/>
      <w:r>
        <w:t>geessen</w:t>
      </w:r>
      <w:proofErr w:type="spellEnd"/>
      <w:r>
        <w:t xml:space="preserve"> werde. </w:t>
      </w:r>
    </w:p>
    <w:p w14:paraId="24C14A03" w14:textId="77777777" w:rsidR="008F74BD" w:rsidRDefault="008F74BD" w:rsidP="008F74BD">
      <w:pPr>
        <w:pStyle w:val="StandardWeb"/>
      </w:pPr>
      <w:r>
        <w:t xml:space="preserve">Es leben noch viel </w:t>
      </w:r>
      <w:proofErr w:type="spellStart"/>
      <w:r>
        <w:t>leute</w:t>
      </w:r>
      <w:proofErr w:type="spellEnd"/>
      <w:r>
        <w:t xml:space="preserve"> / denen so viel / als </w:t>
      </w:r>
      <w:proofErr w:type="spellStart"/>
      <w:r>
        <w:t>Marbachen</w:t>
      </w:r>
      <w:proofErr w:type="spellEnd"/>
      <w:r>
        <w:t xml:space="preserve"> und seines gleichen / in diesem und anderem </w:t>
      </w:r>
      <w:proofErr w:type="spellStart"/>
      <w:r>
        <w:t>zuglauben</w:t>
      </w:r>
      <w:proofErr w:type="spellEnd"/>
      <w:r>
        <w:t xml:space="preserve"> / welche </w:t>
      </w:r>
      <w:proofErr w:type="spellStart"/>
      <w:r>
        <w:t>Zwinglium</w:t>
      </w:r>
      <w:proofErr w:type="spellEnd"/>
      <w:r>
        <w:t xml:space="preserve"> / </w:t>
      </w:r>
      <w:proofErr w:type="spellStart"/>
      <w:r>
        <w:t>Ecolampadium</w:t>
      </w:r>
      <w:proofErr w:type="spellEnd"/>
      <w:r>
        <w:t xml:space="preserve"> / </w:t>
      </w:r>
      <w:proofErr w:type="spellStart"/>
      <w:r>
        <w:t>Martyrem</w:t>
      </w:r>
      <w:proofErr w:type="spellEnd"/>
      <w:r>
        <w:t xml:space="preserve"> / </w:t>
      </w:r>
      <w:proofErr w:type="spellStart"/>
      <w:r>
        <w:t>Calvinum</w:t>
      </w:r>
      <w:proofErr w:type="spellEnd"/>
      <w:r>
        <w:t xml:space="preserve"> / und andere / </w:t>
      </w:r>
      <w:proofErr w:type="spellStart"/>
      <w:r>
        <w:t>wolgekent</w:t>
      </w:r>
      <w:proofErr w:type="spellEnd"/>
      <w:r>
        <w:t xml:space="preserve"> / und genugsam zeugen </w:t>
      </w:r>
      <w:proofErr w:type="spellStart"/>
      <w:r>
        <w:t>koennen</w:t>
      </w:r>
      <w:proofErr w:type="spellEnd"/>
      <w:r>
        <w:t xml:space="preserve"> / ob </w:t>
      </w:r>
      <w:proofErr w:type="spellStart"/>
      <w:r>
        <w:t>jr</w:t>
      </w:r>
      <w:proofErr w:type="spellEnd"/>
      <w:r>
        <w:t xml:space="preserve"> wandel und </w:t>
      </w:r>
      <w:proofErr w:type="spellStart"/>
      <w:r>
        <w:t>fürhaben</w:t>
      </w:r>
      <w:proofErr w:type="spellEnd"/>
      <w:r>
        <w:t xml:space="preserve"> in der </w:t>
      </w:r>
      <w:proofErr w:type="spellStart"/>
      <w:r>
        <w:t>kirchen</w:t>
      </w:r>
      <w:proofErr w:type="spellEnd"/>
      <w:r>
        <w:t xml:space="preserve"> Christi und in </w:t>
      </w:r>
      <w:proofErr w:type="spellStart"/>
      <w:r>
        <w:t>jrem</w:t>
      </w:r>
      <w:proofErr w:type="spellEnd"/>
      <w:r>
        <w:t xml:space="preserve"> Amt / mit </w:t>
      </w:r>
      <w:proofErr w:type="spellStart"/>
      <w:r>
        <w:t>jrem</w:t>
      </w:r>
      <w:proofErr w:type="spellEnd"/>
      <w:r>
        <w:t xml:space="preserve"> von </w:t>
      </w:r>
      <w:proofErr w:type="spellStart"/>
      <w:r>
        <w:t>glaubwirdigen</w:t>
      </w:r>
      <w:proofErr w:type="spellEnd"/>
      <w:r>
        <w:t xml:space="preserve"> </w:t>
      </w:r>
      <w:proofErr w:type="spellStart"/>
      <w:r>
        <w:t>leuten</w:t>
      </w:r>
      <w:proofErr w:type="spellEnd"/>
      <w:r>
        <w:t xml:space="preserve"> zum teil beschriebenen leben / </w:t>
      </w:r>
      <w:proofErr w:type="spellStart"/>
      <w:r>
        <w:t>ubereingetroffen</w:t>
      </w:r>
      <w:proofErr w:type="spellEnd"/>
      <w:r>
        <w:t xml:space="preserve"> / Und sind </w:t>
      </w:r>
      <w:proofErr w:type="spellStart"/>
      <w:r>
        <w:t>gemeldte</w:t>
      </w:r>
      <w:proofErr w:type="spellEnd"/>
      <w:r>
        <w:t xml:space="preserve"> </w:t>
      </w:r>
      <w:proofErr w:type="spellStart"/>
      <w:r>
        <w:t>leute</w:t>
      </w:r>
      <w:proofErr w:type="spellEnd"/>
      <w:r>
        <w:t xml:space="preserve"> mit </w:t>
      </w:r>
      <w:proofErr w:type="spellStart"/>
      <w:r>
        <w:t>jrer</w:t>
      </w:r>
      <w:proofErr w:type="spellEnd"/>
      <w:r>
        <w:t xml:space="preserve"> </w:t>
      </w:r>
      <w:proofErr w:type="spellStart"/>
      <w:r>
        <w:t>lere</w:t>
      </w:r>
      <w:proofErr w:type="spellEnd"/>
      <w:r>
        <w:t xml:space="preserve"> und leben </w:t>
      </w:r>
      <w:proofErr w:type="spellStart"/>
      <w:r>
        <w:t>hoeher</w:t>
      </w:r>
      <w:proofErr w:type="spellEnd"/>
      <w:r>
        <w:t xml:space="preserve"> von Gott gezieret / denn daß sie unsers </w:t>
      </w:r>
      <w:proofErr w:type="spellStart"/>
      <w:r>
        <w:t>verantwortens</w:t>
      </w:r>
      <w:proofErr w:type="spellEnd"/>
      <w:r>
        <w:t xml:space="preserve"> </w:t>
      </w:r>
      <w:proofErr w:type="spellStart"/>
      <w:r>
        <w:t>bedoerffen</w:t>
      </w:r>
      <w:proofErr w:type="spellEnd"/>
      <w:r>
        <w:t xml:space="preserve"> / oder durch jemands </w:t>
      </w:r>
      <w:proofErr w:type="spellStart"/>
      <w:r>
        <w:t>lesterung</w:t>
      </w:r>
      <w:proofErr w:type="spellEnd"/>
      <w:r>
        <w:t xml:space="preserve"> </w:t>
      </w:r>
      <w:proofErr w:type="spellStart"/>
      <w:r>
        <w:t>jr</w:t>
      </w:r>
      <w:proofErr w:type="spellEnd"/>
      <w:r>
        <w:t xml:space="preserve"> lob </w:t>
      </w:r>
      <w:proofErr w:type="spellStart"/>
      <w:r>
        <w:t>koenne</w:t>
      </w:r>
      <w:proofErr w:type="spellEnd"/>
      <w:r>
        <w:t xml:space="preserve"> bey den nachkommen und auch jetzt bey allen </w:t>
      </w:r>
      <w:proofErr w:type="spellStart"/>
      <w:r>
        <w:t>verstendigen</w:t>
      </w:r>
      <w:proofErr w:type="spellEnd"/>
      <w:r>
        <w:t xml:space="preserve"> und der </w:t>
      </w:r>
      <w:proofErr w:type="spellStart"/>
      <w:r>
        <w:t>warheit</w:t>
      </w:r>
      <w:proofErr w:type="spellEnd"/>
      <w:r>
        <w:t xml:space="preserve"> </w:t>
      </w:r>
      <w:proofErr w:type="spellStart"/>
      <w:r>
        <w:t>erfarenen</w:t>
      </w:r>
      <w:proofErr w:type="spellEnd"/>
      <w:r>
        <w:t xml:space="preserve"> </w:t>
      </w:r>
      <w:proofErr w:type="spellStart"/>
      <w:r>
        <w:t>verdunckelt</w:t>
      </w:r>
      <w:proofErr w:type="spellEnd"/>
      <w:r>
        <w:t xml:space="preserve"> werden. Aber </w:t>
      </w:r>
      <w:proofErr w:type="spellStart"/>
      <w:r>
        <w:t>dagleich</w:t>
      </w:r>
      <w:proofErr w:type="spellEnd"/>
      <w:r>
        <w:t xml:space="preserve"> diese oder andere / so der </w:t>
      </w:r>
      <w:proofErr w:type="spellStart"/>
      <w:r>
        <w:t>muendlichen</w:t>
      </w:r>
      <w:proofErr w:type="spellEnd"/>
      <w:r>
        <w:t xml:space="preserve"> </w:t>
      </w:r>
      <w:proofErr w:type="spellStart"/>
      <w:r>
        <w:t>niessung</w:t>
      </w:r>
      <w:proofErr w:type="spellEnd"/>
      <w:r>
        <w:t xml:space="preserve"> widersprechen / noch viel </w:t>
      </w:r>
      <w:proofErr w:type="spellStart"/>
      <w:r>
        <w:t>erger</w:t>
      </w:r>
      <w:proofErr w:type="spellEnd"/>
      <w:r>
        <w:t xml:space="preserve"> gewesen / oder noch </w:t>
      </w:r>
      <w:proofErr w:type="spellStart"/>
      <w:r>
        <w:t>weren</w:t>
      </w:r>
      <w:proofErr w:type="spellEnd"/>
      <w:r>
        <w:t xml:space="preserve"> / denn sie Marbach </w:t>
      </w:r>
      <w:proofErr w:type="spellStart"/>
      <w:r>
        <w:t>ode</w:t>
      </w:r>
      <w:proofErr w:type="spellEnd"/>
      <w:r>
        <w:t xml:space="preserve"> </w:t>
      </w:r>
      <w:proofErr w:type="spellStart"/>
      <w:r>
        <w:t>rjemand</w:t>
      </w:r>
      <w:proofErr w:type="spellEnd"/>
      <w:r>
        <w:t xml:space="preserve"> machen oder malen </w:t>
      </w:r>
      <w:proofErr w:type="spellStart"/>
      <w:r>
        <w:t>kan</w:t>
      </w:r>
      <w:proofErr w:type="spellEnd"/>
      <w:r>
        <w:t xml:space="preserve"> / So </w:t>
      </w:r>
      <w:proofErr w:type="spellStart"/>
      <w:r>
        <w:t>were</w:t>
      </w:r>
      <w:proofErr w:type="spellEnd"/>
      <w:r>
        <w:t xml:space="preserve"> doch damit noch lang nicht erhalten / daß alles </w:t>
      </w:r>
      <w:proofErr w:type="spellStart"/>
      <w:r>
        <w:t>onrecht</w:t>
      </w:r>
      <w:proofErr w:type="spellEnd"/>
      <w:r>
        <w:t xml:space="preserve"> sey / was sie gehalten und </w:t>
      </w:r>
      <w:proofErr w:type="spellStart"/>
      <w:r>
        <w:t>geleret</w:t>
      </w:r>
      <w:proofErr w:type="spellEnd"/>
      <w:r>
        <w:t xml:space="preserve"> / und viel weniger / daß der leib Christi im </w:t>
      </w:r>
      <w:proofErr w:type="spellStart"/>
      <w:r>
        <w:t>brot</w:t>
      </w:r>
      <w:proofErr w:type="spellEnd"/>
      <w:r>
        <w:t xml:space="preserve"> sey </w:t>
      </w:r>
      <w:proofErr w:type="spellStart"/>
      <w:r>
        <w:t>unnd</w:t>
      </w:r>
      <w:proofErr w:type="spellEnd"/>
      <w:r>
        <w:t xml:space="preserve"> </w:t>
      </w:r>
      <w:proofErr w:type="spellStart"/>
      <w:r>
        <w:t>muendlich</w:t>
      </w:r>
      <w:proofErr w:type="spellEnd"/>
      <w:r>
        <w:t xml:space="preserve"> </w:t>
      </w:r>
      <w:proofErr w:type="spellStart"/>
      <w:r>
        <w:t>geessen</w:t>
      </w:r>
      <w:proofErr w:type="spellEnd"/>
      <w:r>
        <w:t xml:space="preserve"> werde. Denn </w:t>
      </w:r>
      <w:proofErr w:type="spellStart"/>
      <w:r>
        <w:t>one</w:t>
      </w:r>
      <w:proofErr w:type="spellEnd"/>
      <w:r>
        <w:t xml:space="preserve"> </w:t>
      </w:r>
      <w:proofErr w:type="spellStart"/>
      <w:r>
        <w:t>zweivel</w:t>
      </w:r>
      <w:proofErr w:type="spellEnd"/>
      <w:r>
        <w:t xml:space="preserve"> / da jemand von den unseren fragen wollte / ob denn unter denen so die mündlich </w:t>
      </w:r>
      <w:proofErr w:type="spellStart"/>
      <w:r>
        <w:t>niessung</w:t>
      </w:r>
      <w:proofErr w:type="spellEnd"/>
      <w:r>
        <w:t xml:space="preserve"> Christi </w:t>
      </w:r>
      <w:proofErr w:type="spellStart"/>
      <w:r>
        <w:t>vertedigen</w:t>
      </w:r>
      <w:proofErr w:type="spellEnd"/>
      <w:r>
        <w:t xml:space="preserve"> / niemand kein </w:t>
      </w:r>
      <w:proofErr w:type="spellStart"/>
      <w:r>
        <w:t>wasser</w:t>
      </w:r>
      <w:proofErr w:type="spellEnd"/>
      <w:r>
        <w:t xml:space="preserve"> je </w:t>
      </w:r>
      <w:proofErr w:type="spellStart"/>
      <w:r>
        <w:t>betruebet</w:t>
      </w:r>
      <w:proofErr w:type="spellEnd"/>
      <w:r>
        <w:t xml:space="preserve"> </w:t>
      </w:r>
      <w:proofErr w:type="spellStart"/>
      <w:r>
        <w:t>hett</w:t>
      </w:r>
      <w:proofErr w:type="spellEnd"/>
      <w:r>
        <w:t xml:space="preserve"> / Marbach uns gar bald würde wissen </w:t>
      </w:r>
      <w:proofErr w:type="spellStart"/>
      <w:r>
        <w:t>zuantworten</w:t>
      </w:r>
      <w:proofErr w:type="spellEnd"/>
      <w:r>
        <w:t xml:space="preserve"> / und diß nicht </w:t>
      </w:r>
      <w:proofErr w:type="spellStart"/>
      <w:r>
        <w:t>onbilich</w:t>
      </w:r>
      <w:proofErr w:type="spellEnd"/>
      <w:r>
        <w:t xml:space="preserve"> / wir </w:t>
      </w:r>
      <w:proofErr w:type="spellStart"/>
      <w:r>
        <w:t>solten</w:t>
      </w:r>
      <w:proofErr w:type="spellEnd"/>
      <w:r>
        <w:t xml:space="preserve"> mit solchen </w:t>
      </w:r>
      <w:proofErr w:type="spellStart"/>
      <w:r>
        <w:t>onnützen</w:t>
      </w:r>
      <w:proofErr w:type="spellEnd"/>
      <w:r>
        <w:t xml:space="preserve"> </w:t>
      </w:r>
      <w:proofErr w:type="spellStart"/>
      <w:r>
        <w:t>geschwetz</w:t>
      </w:r>
      <w:proofErr w:type="spellEnd"/>
      <w:r>
        <w:t xml:space="preserve"> </w:t>
      </w:r>
      <w:proofErr w:type="spellStart"/>
      <w:r>
        <w:t>dahinden</w:t>
      </w:r>
      <w:proofErr w:type="spellEnd"/>
      <w:r>
        <w:t xml:space="preserve"> bleiben / dieweil </w:t>
      </w:r>
      <w:proofErr w:type="spellStart"/>
      <w:r>
        <w:t>meniglich</w:t>
      </w:r>
      <w:proofErr w:type="spellEnd"/>
      <w:r>
        <w:t xml:space="preserve"> </w:t>
      </w:r>
      <w:proofErr w:type="spellStart"/>
      <w:r>
        <w:t>wueste</w:t>
      </w:r>
      <w:proofErr w:type="spellEnd"/>
      <w:r>
        <w:t xml:space="preserve"> / daß auch die </w:t>
      </w:r>
      <w:proofErr w:type="spellStart"/>
      <w:r>
        <w:t>boesen</w:t>
      </w:r>
      <w:proofErr w:type="spellEnd"/>
      <w:r>
        <w:t xml:space="preserve"> </w:t>
      </w:r>
      <w:proofErr w:type="spellStart"/>
      <w:r>
        <w:t>bißweilen</w:t>
      </w:r>
      <w:proofErr w:type="spellEnd"/>
      <w:r>
        <w:t xml:space="preserve"> die </w:t>
      </w:r>
      <w:proofErr w:type="spellStart"/>
      <w:r>
        <w:t>warheit</w:t>
      </w:r>
      <w:proofErr w:type="spellEnd"/>
      <w:r>
        <w:t xml:space="preserve"> reden / und auch die </w:t>
      </w:r>
      <w:proofErr w:type="spellStart"/>
      <w:r>
        <w:t>fromen</w:t>
      </w:r>
      <w:proofErr w:type="spellEnd"/>
      <w:r>
        <w:t xml:space="preserve"> </w:t>
      </w:r>
      <w:proofErr w:type="spellStart"/>
      <w:r>
        <w:t>jrren</w:t>
      </w:r>
      <w:proofErr w:type="spellEnd"/>
      <w:r>
        <w:t xml:space="preserve"> </w:t>
      </w:r>
      <w:proofErr w:type="spellStart"/>
      <w:r>
        <w:t>koennen</w:t>
      </w:r>
      <w:proofErr w:type="spellEnd"/>
      <w:r>
        <w:t xml:space="preserve"> / Wenn aber Er solche </w:t>
      </w:r>
      <w:proofErr w:type="spellStart"/>
      <w:r>
        <w:t>sandhauffen</w:t>
      </w:r>
      <w:proofErr w:type="spellEnd"/>
      <w:r>
        <w:t xml:space="preserve"> zusammen scharret / So </w:t>
      </w:r>
      <w:proofErr w:type="spellStart"/>
      <w:r>
        <w:t>muessen</w:t>
      </w:r>
      <w:proofErr w:type="spellEnd"/>
      <w:r>
        <w:t xml:space="preserve"> es lauter </w:t>
      </w:r>
      <w:proofErr w:type="spellStart"/>
      <w:r>
        <w:t>onbewegliche</w:t>
      </w:r>
      <w:proofErr w:type="spellEnd"/>
      <w:r>
        <w:t xml:space="preserve"> </w:t>
      </w:r>
      <w:proofErr w:type="spellStart"/>
      <w:r>
        <w:t>grundfelsen</w:t>
      </w:r>
      <w:proofErr w:type="spellEnd"/>
      <w:r>
        <w:t xml:space="preserve"> sein. </w:t>
      </w:r>
    </w:p>
    <w:p w14:paraId="26412DA8" w14:textId="77777777" w:rsidR="008F74BD" w:rsidRDefault="008F74BD" w:rsidP="008F74BD">
      <w:pPr>
        <w:pStyle w:val="StandardWeb"/>
      </w:pPr>
      <w:r>
        <w:t xml:space="preserve">Deßgleichen vergeblich </w:t>
      </w:r>
      <w:proofErr w:type="spellStart"/>
      <w:r>
        <w:t>gezenck</w:t>
      </w:r>
      <w:proofErr w:type="spellEnd"/>
      <w:r>
        <w:t xml:space="preserve"> und </w:t>
      </w:r>
      <w:proofErr w:type="spellStart"/>
      <w:r>
        <w:t>geschwetze</w:t>
      </w:r>
      <w:proofErr w:type="spellEnd"/>
      <w:r>
        <w:t xml:space="preserve"> treibt Marbach auch von der </w:t>
      </w:r>
      <w:proofErr w:type="spellStart"/>
      <w:r>
        <w:t>augspurgischen</w:t>
      </w:r>
      <w:proofErr w:type="spellEnd"/>
      <w:r>
        <w:t xml:space="preserve"> Confession / von Luther </w:t>
      </w:r>
      <w:proofErr w:type="spellStart"/>
      <w:r>
        <w:t>unnd</w:t>
      </w:r>
      <w:proofErr w:type="spellEnd"/>
      <w:r>
        <w:t xml:space="preserve"> von Philippo / Die er mit </w:t>
      </w:r>
      <w:proofErr w:type="spellStart"/>
      <w:r>
        <w:t>gewalt</w:t>
      </w:r>
      <w:proofErr w:type="spellEnd"/>
      <w:r>
        <w:t xml:space="preserve"> </w:t>
      </w:r>
      <w:proofErr w:type="spellStart"/>
      <w:r>
        <w:t>Marbachisch</w:t>
      </w:r>
      <w:proofErr w:type="spellEnd"/>
      <w:r>
        <w:t xml:space="preserve"> machen </w:t>
      </w:r>
      <w:proofErr w:type="spellStart"/>
      <w:r>
        <w:t>wil</w:t>
      </w:r>
      <w:proofErr w:type="spellEnd"/>
      <w:r>
        <w:t xml:space="preserve"> / und meinet er hab damit das spiel gewonnen. Es sind aber drey fragen </w:t>
      </w:r>
      <w:proofErr w:type="spellStart"/>
      <w:r>
        <w:t>uber</w:t>
      </w:r>
      <w:proofErr w:type="spellEnd"/>
      <w:r>
        <w:t xml:space="preserve"> welchen er disputiert / Nemlich / ob man </w:t>
      </w:r>
      <w:proofErr w:type="spellStart"/>
      <w:r>
        <w:t>darumb</w:t>
      </w:r>
      <w:proofErr w:type="spellEnd"/>
      <w:r>
        <w:t xml:space="preserve"> die </w:t>
      </w:r>
      <w:proofErr w:type="spellStart"/>
      <w:r>
        <w:t>muendlich</w:t>
      </w:r>
      <w:proofErr w:type="spellEnd"/>
      <w:r>
        <w:t xml:space="preserve"> </w:t>
      </w:r>
      <w:proofErr w:type="spellStart"/>
      <w:r>
        <w:t>niessung</w:t>
      </w:r>
      <w:proofErr w:type="spellEnd"/>
      <w:r>
        <w:t xml:space="preserve"> Christi glauben </w:t>
      </w:r>
      <w:proofErr w:type="spellStart"/>
      <w:r>
        <w:t>müste</w:t>
      </w:r>
      <w:proofErr w:type="spellEnd"/>
      <w:r>
        <w:t xml:space="preserve"> / wenn die </w:t>
      </w:r>
      <w:proofErr w:type="spellStart"/>
      <w:r>
        <w:t>Augspurgisch</w:t>
      </w:r>
      <w:proofErr w:type="spellEnd"/>
      <w:r>
        <w:t xml:space="preserve"> Confession / samt Luthero und Philippo dieselbe haben </w:t>
      </w:r>
      <w:proofErr w:type="spellStart"/>
      <w:r>
        <w:t>wolten</w:t>
      </w:r>
      <w:proofErr w:type="spellEnd"/>
      <w:r>
        <w:t xml:space="preserve"> / Item / Ob sie auch alle / diese </w:t>
      </w:r>
      <w:proofErr w:type="spellStart"/>
      <w:r>
        <w:t>niessung</w:t>
      </w:r>
      <w:proofErr w:type="spellEnd"/>
      <w:r>
        <w:t xml:space="preserve"> </w:t>
      </w:r>
      <w:proofErr w:type="spellStart"/>
      <w:r>
        <w:t>vertedigen</w:t>
      </w:r>
      <w:proofErr w:type="spellEnd"/>
      <w:r>
        <w:t xml:space="preserve"> / und </w:t>
      </w:r>
      <w:proofErr w:type="spellStart"/>
      <w:r>
        <w:t>warauß</w:t>
      </w:r>
      <w:proofErr w:type="spellEnd"/>
      <w:r>
        <w:t xml:space="preserve"> man von </w:t>
      </w:r>
      <w:proofErr w:type="spellStart"/>
      <w:r>
        <w:t>jrer</w:t>
      </w:r>
      <w:proofErr w:type="spellEnd"/>
      <w:r>
        <w:t xml:space="preserve"> </w:t>
      </w:r>
      <w:proofErr w:type="spellStart"/>
      <w:r>
        <w:t>meinung</w:t>
      </w:r>
      <w:proofErr w:type="spellEnd"/>
      <w:r>
        <w:t xml:space="preserve"> und eigentlichem verstand urtheilen müsse. Wie </w:t>
      </w:r>
      <w:proofErr w:type="spellStart"/>
      <w:r>
        <w:t>wol</w:t>
      </w:r>
      <w:proofErr w:type="spellEnd"/>
      <w:r>
        <w:t xml:space="preserve"> nu auch von den letzten zweyen leichtlich </w:t>
      </w:r>
      <w:proofErr w:type="spellStart"/>
      <w:r>
        <w:t>zuurtheilen</w:t>
      </w:r>
      <w:proofErr w:type="spellEnd"/>
      <w:r>
        <w:t xml:space="preserve"> / und im </w:t>
      </w:r>
      <w:proofErr w:type="spellStart"/>
      <w:r>
        <w:t>Heidelbergischen</w:t>
      </w:r>
      <w:proofErr w:type="spellEnd"/>
      <w:r>
        <w:t xml:space="preserve"> Bericht vom </w:t>
      </w:r>
      <w:proofErr w:type="spellStart"/>
      <w:r>
        <w:t>Abendmal</w:t>
      </w:r>
      <w:proofErr w:type="spellEnd"/>
      <w:r>
        <w:t xml:space="preserve"> genugsamer </w:t>
      </w:r>
      <w:proofErr w:type="spellStart"/>
      <w:r>
        <w:t>grund</w:t>
      </w:r>
      <w:proofErr w:type="spellEnd"/>
      <w:r>
        <w:t xml:space="preserve"> ist dargethan / doch mag </w:t>
      </w:r>
      <w:proofErr w:type="spellStart"/>
      <w:r>
        <w:t>one</w:t>
      </w:r>
      <w:proofErr w:type="spellEnd"/>
      <w:r>
        <w:t xml:space="preserve"> sondere Christliches </w:t>
      </w:r>
      <w:proofErr w:type="spellStart"/>
      <w:r>
        <w:t>glaubens</w:t>
      </w:r>
      <w:proofErr w:type="spellEnd"/>
      <w:r>
        <w:t xml:space="preserve"> </w:t>
      </w:r>
      <w:proofErr w:type="spellStart"/>
      <w:r>
        <w:t>gefar</w:t>
      </w:r>
      <w:proofErr w:type="spellEnd"/>
      <w:r>
        <w:t xml:space="preserve"> / ein jeder davon halten was er </w:t>
      </w:r>
      <w:proofErr w:type="spellStart"/>
      <w:r>
        <w:t>wil</w:t>
      </w:r>
      <w:proofErr w:type="spellEnd"/>
      <w:r>
        <w:t xml:space="preserve">. Von der ersten frag aber ist sonderlich einem jeden Christen leicht und not / rechten </w:t>
      </w:r>
      <w:proofErr w:type="spellStart"/>
      <w:r>
        <w:t>bericht</w:t>
      </w:r>
      <w:proofErr w:type="spellEnd"/>
      <w:r>
        <w:t xml:space="preserve"> zu wissen. </w:t>
      </w:r>
    </w:p>
    <w:p w14:paraId="2D815455" w14:textId="77777777" w:rsidR="008F74BD" w:rsidRDefault="008F74BD" w:rsidP="008F74BD">
      <w:pPr>
        <w:pStyle w:val="StandardWeb"/>
      </w:pPr>
      <w:r>
        <w:t xml:space="preserve">Derhalben / </w:t>
      </w:r>
      <w:proofErr w:type="spellStart"/>
      <w:r>
        <w:t>fuer</w:t>
      </w:r>
      <w:proofErr w:type="spellEnd"/>
      <w:r>
        <w:t xml:space="preserve"> das erste / die </w:t>
      </w:r>
      <w:proofErr w:type="spellStart"/>
      <w:r>
        <w:t>gewisschafft</w:t>
      </w:r>
      <w:proofErr w:type="spellEnd"/>
      <w:r>
        <w:t xml:space="preserve"> unserer waren uralten Christlichen Religion und </w:t>
      </w:r>
      <w:proofErr w:type="spellStart"/>
      <w:r>
        <w:t>glaubens</w:t>
      </w:r>
      <w:proofErr w:type="spellEnd"/>
      <w:r>
        <w:t xml:space="preserve"> / </w:t>
      </w:r>
      <w:proofErr w:type="spellStart"/>
      <w:r>
        <w:t>auff</w:t>
      </w:r>
      <w:proofErr w:type="spellEnd"/>
      <w:r>
        <w:t xml:space="preserve"> keinen andern </w:t>
      </w:r>
      <w:proofErr w:type="spellStart"/>
      <w:r>
        <w:t>schrifften</w:t>
      </w:r>
      <w:proofErr w:type="spellEnd"/>
      <w:r>
        <w:t xml:space="preserve"> noch </w:t>
      </w:r>
      <w:proofErr w:type="spellStart"/>
      <w:r>
        <w:t>zeugnissen</w:t>
      </w:r>
      <w:proofErr w:type="spellEnd"/>
      <w:r>
        <w:t xml:space="preserve"> stehet und beruhet / denn allein </w:t>
      </w:r>
      <w:proofErr w:type="spellStart"/>
      <w:r>
        <w:t>auff</w:t>
      </w:r>
      <w:proofErr w:type="spellEnd"/>
      <w:r>
        <w:t xml:space="preserve"> den </w:t>
      </w:r>
      <w:proofErr w:type="spellStart"/>
      <w:r>
        <w:t>schrifften</w:t>
      </w:r>
      <w:proofErr w:type="spellEnd"/>
      <w:r>
        <w:t xml:space="preserve"> der H. Propheten und Aposteln / das ist / den </w:t>
      </w:r>
      <w:proofErr w:type="spellStart"/>
      <w:r>
        <w:t>buechern</w:t>
      </w:r>
      <w:proofErr w:type="spellEnd"/>
      <w:r>
        <w:t xml:space="preserve"> des alten und </w:t>
      </w:r>
      <w:proofErr w:type="spellStart"/>
      <w:r>
        <w:t>newen</w:t>
      </w:r>
      <w:proofErr w:type="spellEnd"/>
      <w:r>
        <w:t xml:space="preserve"> Testaments / welche die einige Regel und Richtschnur sind / gegen welcher alles was von alten und </w:t>
      </w:r>
      <w:proofErr w:type="spellStart"/>
      <w:r>
        <w:t>Newen</w:t>
      </w:r>
      <w:proofErr w:type="spellEnd"/>
      <w:r>
        <w:t xml:space="preserve"> </w:t>
      </w:r>
      <w:proofErr w:type="spellStart"/>
      <w:r>
        <w:t>lehrern</w:t>
      </w:r>
      <w:proofErr w:type="spellEnd"/>
      <w:r>
        <w:t xml:space="preserve"> und Scribenten in </w:t>
      </w:r>
      <w:proofErr w:type="spellStart"/>
      <w:r>
        <w:t>Religions</w:t>
      </w:r>
      <w:proofErr w:type="spellEnd"/>
      <w:r>
        <w:t xml:space="preserve"> </w:t>
      </w:r>
      <w:proofErr w:type="spellStart"/>
      <w:r>
        <w:t>sachen</w:t>
      </w:r>
      <w:proofErr w:type="spellEnd"/>
      <w:r>
        <w:t xml:space="preserve"> </w:t>
      </w:r>
      <w:proofErr w:type="spellStart"/>
      <w:r>
        <w:t>geleret</w:t>
      </w:r>
      <w:proofErr w:type="spellEnd"/>
      <w:r>
        <w:t xml:space="preserve"> oder geschrieben wird / muß gehalten und probieret werden / und welcher allein in allen stücken </w:t>
      </w:r>
      <w:proofErr w:type="spellStart"/>
      <w:r>
        <w:t>one</w:t>
      </w:r>
      <w:proofErr w:type="spellEnd"/>
      <w:r>
        <w:t xml:space="preserve"> alle nachfrage und </w:t>
      </w:r>
      <w:proofErr w:type="spellStart"/>
      <w:r>
        <w:t>zweiffel</w:t>
      </w:r>
      <w:proofErr w:type="spellEnd"/>
      <w:r>
        <w:t xml:space="preserve"> </w:t>
      </w:r>
      <w:proofErr w:type="spellStart"/>
      <w:r>
        <w:t>zuglauben</w:t>
      </w:r>
      <w:proofErr w:type="spellEnd"/>
      <w:r>
        <w:t xml:space="preserve"> ist / so bald wir nur wissen was </w:t>
      </w:r>
      <w:proofErr w:type="spellStart"/>
      <w:r>
        <w:t>jhr</w:t>
      </w:r>
      <w:proofErr w:type="spellEnd"/>
      <w:r>
        <w:t xml:space="preserve"> eigentlicher sinn und </w:t>
      </w:r>
      <w:proofErr w:type="spellStart"/>
      <w:r>
        <w:t>meinung</w:t>
      </w:r>
      <w:proofErr w:type="spellEnd"/>
      <w:r>
        <w:t xml:space="preserve"> ist. </w:t>
      </w:r>
    </w:p>
    <w:p w14:paraId="558D1399" w14:textId="77777777" w:rsidR="008F74BD" w:rsidRDefault="008F74BD" w:rsidP="008F74BD">
      <w:pPr>
        <w:pStyle w:val="StandardWeb"/>
      </w:pPr>
      <w:r>
        <w:t xml:space="preserve">Aber den andern Scribenten und </w:t>
      </w:r>
      <w:proofErr w:type="spellStart"/>
      <w:r>
        <w:t>Lerern</w:t>
      </w:r>
      <w:proofErr w:type="spellEnd"/>
      <w:r>
        <w:t xml:space="preserve"> allen sie sind so alt / so </w:t>
      </w:r>
      <w:proofErr w:type="spellStart"/>
      <w:r>
        <w:t>gelert</w:t>
      </w:r>
      <w:proofErr w:type="spellEnd"/>
      <w:r>
        <w:t xml:space="preserve"> / so heilig und </w:t>
      </w:r>
      <w:proofErr w:type="spellStart"/>
      <w:r>
        <w:t>fuertrefflich</w:t>
      </w:r>
      <w:proofErr w:type="spellEnd"/>
      <w:r>
        <w:t xml:space="preserve"> als sie immer </w:t>
      </w:r>
      <w:proofErr w:type="spellStart"/>
      <w:r>
        <w:t>koennen</w:t>
      </w:r>
      <w:proofErr w:type="spellEnd"/>
      <w:r>
        <w:t xml:space="preserve"> oder wollen / </w:t>
      </w:r>
      <w:proofErr w:type="spellStart"/>
      <w:r>
        <w:t>muessen</w:t>
      </w:r>
      <w:proofErr w:type="spellEnd"/>
      <w:r>
        <w:t xml:space="preserve"> wir / so lieb uns unsere </w:t>
      </w:r>
      <w:proofErr w:type="spellStart"/>
      <w:r>
        <w:t>seligkeit</w:t>
      </w:r>
      <w:proofErr w:type="spellEnd"/>
      <w:r>
        <w:t xml:space="preserve"> ist / mehr </w:t>
      </w:r>
      <w:proofErr w:type="spellStart"/>
      <w:r>
        <w:t>nit</w:t>
      </w:r>
      <w:proofErr w:type="spellEnd"/>
      <w:r>
        <w:t xml:space="preserve"> glauben oder </w:t>
      </w:r>
      <w:proofErr w:type="spellStart"/>
      <w:r>
        <w:t>trawen</w:t>
      </w:r>
      <w:proofErr w:type="spellEnd"/>
      <w:r>
        <w:t xml:space="preserve"> / denn sie mit heiliger Prophetischer und Apostolischer </w:t>
      </w:r>
      <w:proofErr w:type="spellStart"/>
      <w:r>
        <w:t>Schrifft</w:t>
      </w:r>
      <w:proofErr w:type="spellEnd"/>
      <w:r>
        <w:t xml:space="preserve"> </w:t>
      </w:r>
      <w:proofErr w:type="spellStart"/>
      <w:r>
        <w:t>grund</w:t>
      </w:r>
      <w:proofErr w:type="spellEnd"/>
      <w:r>
        <w:t xml:space="preserve"> und </w:t>
      </w:r>
      <w:proofErr w:type="spellStart"/>
      <w:r>
        <w:t>zeugniß</w:t>
      </w:r>
      <w:proofErr w:type="spellEnd"/>
      <w:r>
        <w:t xml:space="preserve"> erhalten und beweisen </w:t>
      </w:r>
      <w:proofErr w:type="spellStart"/>
      <w:r>
        <w:t>koennen</w:t>
      </w:r>
      <w:proofErr w:type="spellEnd"/>
      <w:r>
        <w:t xml:space="preserve">. Solches </w:t>
      </w:r>
      <w:proofErr w:type="spellStart"/>
      <w:r>
        <w:t>leret</w:t>
      </w:r>
      <w:proofErr w:type="spellEnd"/>
      <w:r>
        <w:t xml:space="preserve"> Paulus / Ephesern am 2. </w:t>
      </w:r>
      <w:proofErr w:type="spellStart"/>
      <w:r>
        <w:t>unnd</w:t>
      </w:r>
      <w:proofErr w:type="spellEnd"/>
      <w:r>
        <w:t xml:space="preserve"> 1. Corinth. am 3. Und ist bey allen </w:t>
      </w:r>
      <w:proofErr w:type="spellStart"/>
      <w:r>
        <w:t>verstendigen</w:t>
      </w:r>
      <w:proofErr w:type="spellEnd"/>
      <w:r>
        <w:t xml:space="preserve"> und Christlichen </w:t>
      </w:r>
      <w:proofErr w:type="spellStart"/>
      <w:r>
        <w:t>leuten</w:t>
      </w:r>
      <w:proofErr w:type="spellEnd"/>
      <w:r>
        <w:t xml:space="preserve"> </w:t>
      </w:r>
      <w:proofErr w:type="spellStart"/>
      <w:r>
        <w:t>ongezweiffelt</w:t>
      </w:r>
      <w:proofErr w:type="spellEnd"/>
      <w:r>
        <w:t xml:space="preserve"> und </w:t>
      </w:r>
      <w:proofErr w:type="spellStart"/>
      <w:r>
        <w:t>bekent</w:t>
      </w:r>
      <w:proofErr w:type="spellEnd"/>
      <w:r>
        <w:t xml:space="preserve">. </w:t>
      </w:r>
    </w:p>
    <w:p w14:paraId="2035C2CE" w14:textId="77777777" w:rsidR="008F74BD" w:rsidRDefault="008F74BD" w:rsidP="008F74BD">
      <w:pPr>
        <w:pStyle w:val="StandardWeb"/>
      </w:pPr>
      <w:r>
        <w:t xml:space="preserve">Dargegen aber fechtet Marbach / und schlecht </w:t>
      </w:r>
      <w:proofErr w:type="spellStart"/>
      <w:r>
        <w:t>darueber</w:t>
      </w:r>
      <w:proofErr w:type="spellEnd"/>
      <w:r>
        <w:t xml:space="preserve"> in seinem buch </w:t>
      </w:r>
      <w:proofErr w:type="spellStart"/>
      <w:r>
        <w:t>hinden</w:t>
      </w:r>
      <w:proofErr w:type="spellEnd"/>
      <w:r>
        <w:t xml:space="preserve"> und vorn </w:t>
      </w:r>
      <w:proofErr w:type="spellStart"/>
      <w:r>
        <w:t>auß</w:t>
      </w:r>
      <w:proofErr w:type="spellEnd"/>
      <w:r>
        <w:t xml:space="preserve"> / es </w:t>
      </w:r>
      <w:proofErr w:type="spellStart"/>
      <w:r>
        <w:t>muesse</w:t>
      </w:r>
      <w:proofErr w:type="spellEnd"/>
      <w:r>
        <w:t xml:space="preserve"> der glaub auch </w:t>
      </w:r>
      <w:proofErr w:type="spellStart"/>
      <w:r>
        <w:t>auff</w:t>
      </w:r>
      <w:proofErr w:type="spellEnd"/>
      <w:r>
        <w:t xml:space="preserve"> die </w:t>
      </w:r>
      <w:proofErr w:type="spellStart"/>
      <w:r>
        <w:t>Augspurgische</w:t>
      </w:r>
      <w:proofErr w:type="spellEnd"/>
      <w:r>
        <w:t xml:space="preserve"> Confession / </w:t>
      </w:r>
      <w:proofErr w:type="spellStart"/>
      <w:r>
        <w:t>unnd</w:t>
      </w:r>
      <w:proofErr w:type="spellEnd"/>
      <w:r>
        <w:t xml:space="preserve"> Lutheri als eins grossen Propheten / und des dritten Elias </w:t>
      </w:r>
      <w:proofErr w:type="spellStart"/>
      <w:r>
        <w:t>schrifften</w:t>
      </w:r>
      <w:proofErr w:type="spellEnd"/>
      <w:r>
        <w:t xml:space="preserve"> </w:t>
      </w:r>
      <w:proofErr w:type="spellStart"/>
      <w:r>
        <w:t>gegruendet</w:t>
      </w:r>
      <w:proofErr w:type="spellEnd"/>
      <w:r>
        <w:t xml:space="preserve"> sein. </w:t>
      </w:r>
    </w:p>
    <w:p w14:paraId="497F13BB" w14:textId="77777777" w:rsidR="008F74BD" w:rsidRDefault="008F74BD" w:rsidP="008F74BD">
      <w:pPr>
        <w:pStyle w:val="StandardWeb"/>
      </w:pPr>
      <w:r>
        <w:t xml:space="preserve">Ist aber dem also / </w:t>
      </w:r>
      <w:proofErr w:type="spellStart"/>
      <w:r>
        <w:t>warumb</w:t>
      </w:r>
      <w:proofErr w:type="spellEnd"/>
      <w:r>
        <w:t xml:space="preserve"> setzt er diese </w:t>
      </w:r>
      <w:proofErr w:type="spellStart"/>
      <w:r>
        <w:t>buecher</w:t>
      </w:r>
      <w:proofErr w:type="spellEnd"/>
      <w:r>
        <w:t xml:space="preserve"> denn nicht auch in die Bibel? </w:t>
      </w:r>
      <w:proofErr w:type="spellStart"/>
      <w:r>
        <w:t>Fro</w:t>
      </w:r>
      <w:proofErr w:type="spellEnd"/>
      <w:r>
        <w:t xml:space="preserve"> </w:t>
      </w:r>
      <w:proofErr w:type="spellStart"/>
      <w:r>
        <w:t>moegen</w:t>
      </w:r>
      <w:proofErr w:type="spellEnd"/>
      <w:r>
        <w:t xml:space="preserve"> </w:t>
      </w:r>
      <w:proofErr w:type="spellStart"/>
      <w:r>
        <w:t>wol</w:t>
      </w:r>
      <w:proofErr w:type="spellEnd"/>
      <w:r>
        <w:t xml:space="preserve"> wir armen jungen </w:t>
      </w:r>
      <w:proofErr w:type="spellStart"/>
      <w:r>
        <w:t>studiosi</w:t>
      </w:r>
      <w:proofErr w:type="spellEnd"/>
      <w:r>
        <w:t xml:space="preserve"> Theologie sein / daß er </w:t>
      </w:r>
      <w:proofErr w:type="spellStart"/>
      <w:r>
        <w:t>nit</w:t>
      </w:r>
      <w:proofErr w:type="spellEnd"/>
      <w:r>
        <w:t xml:space="preserve"> auch sein </w:t>
      </w:r>
      <w:proofErr w:type="spellStart"/>
      <w:r>
        <w:t>holdseligs</w:t>
      </w:r>
      <w:proofErr w:type="spellEnd"/>
      <w:r>
        <w:t xml:space="preserve"> </w:t>
      </w:r>
      <w:proofErr w:type="spellStart"/>
      <w:r>
        <w:t>newes</w:t>
      </w:r>
      <w:proofErr w:type="spellEnd"/>
      <w:r>
        <w:t xml:space="preserve"> Buch vom </w:t>
      </w:r>
      <w:proofErr w:type="spellStart"/>
      <w:r>
        <w:t>Abendmal</w:t>
      </w:r>
      <w:proofErr w:type="spellEnd"/>
      <w:r>
        <w:t xml:space="preserve"> hat darzu gesetzt / Sonst </w:t>
      </w:r>
      <w:proofErr w:type="spellStart"/>
      <w:r>
        <w:t>wuerde</w:t>
      </w:r>
      <w:proofErr w:type="spellEnd"/>
      <w:r>
        <w:t xml:space="preserve"> einen noch mehr </w:t>
      </w:r>
      <w:proofErr w:type="spellStart"/>
      <w:r>
        <w:t>muehe</w:t>
      </w:r>
      <w:proofErr w:type="spellEnd"/>
      <w:r>
        <w:t xml:space="preserve"> und </w:t>
      </w:r>
      <w:proofErr w:type="spellStart"/>
      <w:r>
        <w:t>arbeit</w:t>
      </w:r>
      <w:proofErr w:type="spellEnd"/>
      <w:r>
        <w:t xml:space="preserve"> stehen / die Bibel sein tag nur einmal durch zu lesen / sonderlich wenn D. Luthers </w:t>
      </w:r>
      <w:proofErr w:type="spellStart"/>
      <w:r>
        <w:t>Tomj</w:t>
      </w:r>
      <w:proofErr w:type="spellEnd"/>
      <w:r>
        <w:t xml:space="preserve"> darein </w:t>
      </w:r>
      <w:proofErr w:type="spellStart"/>
      <w:r>
        <w:t>kemen</w:t>
      </w:r>
      <w:proofErr w:type="spellEnd"/>
      <w:r>
        <w:t xml:space="preserve"> / </w:t>
      </w:r>
      <w:proofErr w:type="spellStart"/>
      <w:r>
        <w:t>Fuer</w:t>
      </w:r>
      <w:proofErr w:type="spellEnd"/>
      <w:r>
        <w:t xml:space="preserve"> welchem wir doch hoffen / daß wir noch ein </w:t>
      </w:r>
      <w:proofErr w:type="spellStart"/>
      <w:r>
        <w:t>zeitlang</w:t>
      </w:r>
      <w:proofErr w:type="spellEnd"/>
      <w:r>
        <w:t xml:space="preserve"> </w:t>
      </w:r>
      <w:proofErr w:type="spellStart"/>
      <w:r>
        <w:t>frist</w:t>
      </w:r>
      <w:proofErr w:type="spellEnd"/>
      <w:r>
        <w:t xml:space="preserve"> sollen haben / weil diese </w:t>
      </w:r>
      <w:proofErr w:type="spellStart"/>
      <w:r>
        <w:t>newe</w:t>
      </w:r>
      <w:proofErr w:type="spellEnd"/>
      <w:r>
        <w:t xml:space="preserve"> </w:t>
      </w:r>
      <w:proofErr w:type="spellStart"/>
      <w:r>
        <w:t>Weihbischoffe</w:t>
      </w:r>
      <w:proofErr w:type="spellEnd"/>
      <w:r>
        <w:t xml:space="preserve"> / noch nicht der </w:t>
      </w:r>
      <w:proofErr w:type="spellStart"/>
      <w:r>
        <w:t>sachen</w:t>
      </w:r>
      <w:proofErr w:type="spellEnd"/>
      <w:r>
        <w:t xml:space="preserve"> eins sind / welches die rechten seien. </w:t>
      </w:r>
    </w:p>
    <w:p w14:paraId="2B24BDEF" w14:textId="77777777" w:rsidR="008F74BD" w:rsidRDefault="008F74BD" w:rsidP="008F74BD">
      <w:pPr>
        <w:pStyle w:val="StandardWeb"/>
      </w:pPr>
      <w:r>
        <w:t xml:space="preserve">Solchen </w:t>
      </w:r>
      <w:proofErr w:type="spellStart"/>
      <w:r>
        <w:t>grund</w:t>
      </w:r>
      <w:proofErr w:type="spellEnd"/>
      <w:r>
        <w:t xml:space="preserve"> seines </w:t>
      </w:r>
      <w:proofErr w:type="spellStart"/>
      <w:r>
        <w:t>glaubens</w:t>
      </w:r>
      <w:proofErr w:type="spellEnd"/>
      <w:r>
        <w:t xml:space="preserve"> / </w:t>
      </w:r>
      <w:proofErr w:type="spellStart"/>
      <w:r>
        <w:t>wil</w:t>
      </w:r>
      <w:proofErr w:type="spellEnd"/>
      <w:r>
        <w:t xml:space="preserve"> Marbach / so viel die Confession belanget / damit erhalten / daß sie </w:t>
      </w:r>
      <w:proofErr w:type="spellStart"/>
      <w:r>
        <w:t>auß</w:t>
      </w:r>
      <w:proofErr w:type="spellEnd"/>
      <w:r>
        <w:t xml:space="preserve"> der Heiligen </w:t>
      </w:r>
      <w:proofErr w:type="spellStart"/>
      <w:r>
        <w:t>Schrifft</w:t>
      </w:r>
      <w:proofErr w:type="spellEnd"/>
      <w:r>
        <w:t xml:space="preserve"> gezogen / </w:t>
      </w:r>
      <w:proofErr w:type="spellStart"/>
      <w:r>
        <w:t>unnd</w:t>
      </w:r>
      <w:proofErr w:type="spellEnd"/>
      <w:r>
        <w:t xml:space="preserve"> in allen stücken derselben </w:t>
      </w:r>
      <w:proofErr w:type="spellStart"/>
      <w:r>
        <w:t>gemaeß</w:t>
      </w:r>
      <w:proofErr w:type="spellEnd"/>
      <w:r>
        <w:t xml:space="preserve"> sey. Diß aber </w:t>
      </w:r>
      <w:proofErr w:type="spellStart"/>
      <w:r>
        <w:t>kan</w:t>
      </w:r>
      <w:proofErr w:type="spellEnd"/>
      <w:r>
        <w:t xml:space="preserve"> man / auch von vielen andern guten alten </w:t>
      </w:r>
      <w:proofErr w:type="spellStart"/>
      <w:r>
        <w:t>unnd</w:t>
      </w:r>
      <w:proofErr w:type="spellEnd"/>
      <w:r>
        <w:t xml:space="preserve"> </w:t>
      </w:r>
      <w:proofErr w:type="spellStart"/>
      <w:r>
        <w:t>newen</w:t>
      </w:r>
      <w:proofErr w:type="spellEnd"/>
      <w:r>
        <w:t xml:space="preserve"> </w:t>
      </w:r>
      <w:proofErr w:type="spellStart"/>
      <w:r>
        <w:t>Buechern</w:t>
      </w:r>
      <w:proofErr w:type="spellEnd"/>
      <w:r>
        <w:t xml:space="preserve"> sagen / welche doch </w:t>
      </w:r>
      <w:proofErr w:type="spellStart"/>
      <w:r>
        <w:t>darumb</w:t>
      </w:r>
      <w:proofErr w:type="spellEnd"/>
      <w:r>
        <w:t xml:space="preserve"> keines </w:t>
      </w:r>
      <w:proofErr w:type="spellStart"/>
      <w:r>
        <w:t>wegs</w:t>
      </w:r>
      <w:proofErr w:type="spellEnd"/>
      <w:r>
        <w:t xml:space="preserve"> zum </w:t>
      </w:r>
      <w:proofErr w:type="spellStart"/>
      <w:r>
        <w:t>grund</w:t>
      </w:r>
      <w:proofErr w:type="spellEnd"/>
      <w:r>
        <w:t xml:space="preserve"> / oder </w:t>
      </w:r>
      <w:proofErr w:type="spellStart"/>
      <w:r>
        <w:t>richtschnur</w:t>
      </w:r>
      <w:proofErr w:type="spellEnd"/>
      <w:r>
        <w:t xml:space="preserve"> des Glaubens zu machen sind / Denn des Glaubens </w:t>
      </w:r>
      <w:proofErr w:type="spellStart"/>
      <w:r>
        <w:t>grund</w:t>
      </w:r>
      <w:proofErr w:type="spellEnd"/>
      <w:r>
        <w:t xml:space="preserve"> sein / heißt </w:t>
      </w:r>
      <w:proofErr w:type="spellStart"/>
      <w:r>
        <w:t>auß</w:t>
      </w:r>
      <w:proofErr w:type="spellEnd"/>
      <w:r>
        <w:t xml:space="preserve"> eigner </w:t>
      </w:r>
      <w:proofErr w:type="spellStart"/>
      <w:r>
        <w:t>krafft</w:t>
      </w:r>
      <w:proofErr w:type="spellEnd"/>
      <w:r>
        <w:t xml:space="preserve"> und ansehen / ohne alle fernere nachfrage </w:t>
      </w:r>
      <w:proofErr w:type="spellStart"/>
      <w:r>
        <w:t>unnd</w:t>
      </w:r>
      <w:proofErr w:type="spellEnd"/>
      <w:r>
        <w:t xml:space="preserve"> andere </w:t>
      </w:r>
      <w:proofErr w:type="spellStart"/>
      <w:r>
        <w:t>zeugniß</w:t>
      </w:r>
      <w:proofErr w:type="spellEnd"/>
      <w:r>
        <w:t xml:space="preserve"> / </w:t>
      </w:r>
      <w:proofErr w:type="spellStart"/>
      <w:r>
        <w:t>glaubwirdig</w:t>
      </w:r>
      <w:proofErr w:type="spellEnd"/>
      <w:r>
        <w:t xml:space="preserve"> </w:t>
      </w:r>
      <w:proofErr w:type="spellStart"/>
      <w:r>
        <w:t>unnd</w:t>
      </w:r>
      <w:proofErr w:type="spellEnd"/>
      <w:r>
        <w:t xml:space="preserve"> gewiß sein / welches allein der heiligen </w:t>
      </w:r>
      <w:proofErr w:type="spellStart"/>
      <w:r>
        <w:t>schrifft</w:t>
      </w:r>
      <w:proofErr w:type="spellEnd"/>
      <w:r>
        <w:t xml:space="preserve"> zu zugeben ist / nach welcher / und </w:t>
      </w:r>
      <w:proofErr w:type="spellStart"/>
      <w:r>
        <w:t>umb</w:t>
      </w:r>
      <w:proofErr w:type="spellEnd"/>
      <w:r>
        <w:t xml:space="preserve"> welcher willen allen andern </w:t>
      </w:r>
      <w:proofErr w:type="spellStart"/>
      <w:r>
        <w:t>Schrifften</w:t>
      </w:r>
      <w:proofErr w:type="spellEnd"/>
      <w:r>
        <w:t xml:space="preserve"> zu glauben oder nicht zu glauben ist / wie alle </w:t>
      </w:r>
      <w:proofErr w:type="spellStart"/>
      <w:r>
        <w:t>verstendige</w:t>
      </w:r>
      <w:proofErr w:type="spellEnd"/>
      <w:r>
        <w:t xml:space="preserve"> Christen bekennen / Sonderlich weil sie / </w:t>
      </w:r>
      <w:proofErr w:type="spellStart"/>
      <w:r>
        <w:t>unnd</w:t>
      </w:r>
      <w:proofErr w:type="spellEnd"/>
      <w:r>
        <w:t xml:space="preserve"> zwar auch Marbach </w:t>
      </w:r>
      <w:proofErr w:type="spellStart"/>
      <w:r>
        <w:t>selbest</w:t>
      </w:r>
      <w:proofErr w:type="spellEnd"/>
      <w:r>
        <w:t xml:space="preserve"> / wenn er die </w:t>
      </w:r>
      <w:proofErr w:type="spellStart"/>
      <w:r>
        <w:t>brillen</w:t>
      </w:r>
      <w:proofErr w:type="spellEnd"/>
      <w:r>
        <w:t xml:space="preserve"> recht </w:t>
      </w:r>
      <w:proofErr w:type="spellStart"/>
      <w:r>
        <w:t>auffsetzte</w:t>
      </w:r>
      <w:proofErr w:type="spellEnd"/>
      <w:r>
        <w:t xml:space="preserve"> / leichtlich finden und sehen </w:t>
      </w:r>
      <w:proofErr w:type="spellStart"/>
      <w:r>
        <w:t>koende</w:t>
      </w:r>
      <w:proofErr w:type="spellEnd"/>
      <w:r>
        <w:t xml:space="preserve"> / daß mehr denn ein </w:t>
      </w:r>
      <w:proofErr w:type="spellStart"/>
      <w:r>
        <w:t>punct</w:t>
      </w:r>
      <w:proofErr w:type="spellEnd"/>
      <w:r>
        <w:t xml:space="preserve"> der Confession </w:t>
      </w:r>
      <w:proofErr w:type="spellStart"/>
      <w:r>
        <w:t>unnd</w:t>
      </w:r>
      <w:proofErr w:type="spellEnd"/>
      <w:r>
        <w:t xml:space="preserve"> </w:t>
      </w:r>
      <w:proofErr w:type="spellStart"/>
      <w:r>
        <w:t>Apologj</w:t>
      </w:r>
      <w:proofErr w:type="spellEnd"/>
      <w:r>
        <w:t xml:space="preserve"> / den Widersachern mehr nachgeben </w:t>
      </w:r>
      <w:proofErr w:type="spellStart"/>
      <w:r>
        <w:t>wuerden</w:t>
      </w:r>
      <w:proofErr w:type="spellEnd"/>
      <w:r>
        <w:t xml:space="preserve"> / denn die Evangelische Lehr und Kirchen leiden </w:t>
      </w:r>
      <w:proofErr w:type="spellStart"/>
      <w:r>
        <w:t>moechten</w:t>
      </w:r>
      <w:proofErr w:type="spellEnd"/>
      <w:r>
        <w:t xml:space="preserve"> / da </w:t>
      </w:r>
      <w:proofErr w:type="spellStart"/>
      <w:r>
        <w:t>mann</w:t>
      </w:r>
      <w:proofErr w:type="spellEnd"/>
      <w:r>
        <w:t xml:space="preserve"> dieselbe nicht nach </w:t>
      </w:r>
      <w:proofErr w:type="spellStart"/>
      <w:r>
        <w:t>gelegenheit</w:t>
      </w:r>
      <w:proofErr w:type="spellEnd"/>
      <w:r>
        <w:t xml:space="preserve"> der zeit und </w:t>
      </w:r>
      <w:proofErr w:type="spellStart"/>
      <w:r>
        <w:t>sachen</w:t>
      </w:r>
      <w:proofErr w:type="spellEnd"/>
      <w:r>
        <w:t xml:space="preserve"> </w:t>
      </w:r>
      <w:proofErr w:type="spellStart"/>
      <w:r>
        <w:t>annemen</w:t>
      </w:r>
      <w:proofErr w:type="spellEnd"/>
      <w:r>
        <w:t xml:space="preserve"> wollte. </w:t>
      </w:r>
    </w:p>
    <w:p w14:paraId="3B973ADD" w14:textId="77777777" w:rsidR="008F74BD" w:rsidRDefault="008F74BD" w:rsidP="008F74BD">
      <w:pPr>
        <w:pStyle w:val="StandardWeb"/>
      </w:pPr>
      <w:r>
        <w:t xml:space="preserve">Haber aber ich </w:t>
      </w:r>
      <w:proofErr w:type="spellStart"/>
      <w:r>
        <w:t>unnd</w:t>
      </w:r>
      <w:proofErr w:type="spellEnd"/>
      <w:r>
        <w:t xml:space="preserve"> alle friedliebende nicht </w:t>
      </w:r>
      <w:proofErr w:type="spellStart"/>
      <w:r>
        <w:t>lust</w:t>
      </w:r>
      <w:proofErr w:type="spellEnd"/>
      <w:r>
        <w:t xml:space="preserve"> alten Mist zu </w:t>
      </w:r>
      <w:proofErr w:type="spellStart"/>
      <w:r>
        <w:t>ruehren</w:t>
      </w:r>
      <w:proofErr w:type="spellEnd"/>
      <w:r>
        <w:t xml:space="preserve">. Ist an schwebenden </w:t>
      </w:r>
      <w:proofErr w:type="spellStart"/>
      <w:r>
        <w:t>streitten</w:t>
      </w:r>
      <w:proofErr w:type="spellEnd"/>
      <w:r>
        <w:t xml:space="preserve"> nur zu viel </w:t>
      </w:r>
      <w:proofErr w:type="spellStart"/>
      <w:r>
        <w:t>unruhe</w:t>
      </w:r>
      <w:proofErr w:type="spellEnd"/>
      <w:r>
        <w:t xml:space="preserve"> / </w:t>
      </w:r>
      <w:proofErr w:type="spellStart"/>
      <w:r>
        <w:t>uber</w:t>
      </w:r>
      <w:proofErr w:type="spellEnd"/>
      <w:r>
        <w:t xml:space="preserve"> Philippo </w:t>
      </w:r>
      <w:proofErr w:type="spellStart"/>
      <w:r>
        <w:t>Melanthone</w:t>
      </w:r>
      <w:proofErr w:type="spellEnd"/>
      <w:r>
        <w:t xml:space="preserve"> / ob er </w:t>
      </w:r>
      <w:proofErr w:type="spellStart"/>
      <w:r>
        <w:t>jn</w:t>
      </w:r>
      <w:proofErr w:type="spellEnd"/>
      <w:r>
        <w:t xml:space="preserve"> </w:t>
      </w:r>
      <w:proofErr w:type="spellStart"/>
      <w:r>
        <w:t>wol</w:t>
      </w:r>
      <w:proofErr w:type="spellEnd"/>
      <w:r>
        <w:t xml:space="preserve"> nicht / wie sein gesell / Joachim </w:t>
      </w:r>
      <w:proofErr w:type="spellStart"/>
      <w:r>
        <w:t>Moerlin</w:t>
      </w:r>
      <w:proofErr w:type="spellEnd"/>
      <w:r>
        <w:t xml:space="preserve"> / mit dem </w:t>
      </w:r>
      <w:proofErr w:type="spellStart"/>
      <w:r>
        <w:t>Ite</w:t>
      </w:r>
      <w:proofErr w:type="spellEnd"/>
      <w:r>
        <w:t xml:space="preserve"> </w:t>
      </w:r>
      <w:proofErr w:type="spellStart"/>
      <w:r>
        <w:t>maledicti</w:t>
      </w:r>
      <w:proofErr w:type="spellEnd"/>
      <w:r>
        <w:t xml:space="preserve"> / </w:t>
      </w:r>
      <w:proofErr w:type="spellStart"/>
      <w:r>
        <w:t>fuer</w:t>
      </w:r>
      <w:proofErr w:type="spellEnd"/>
      <w:r>
        <w:t xml:space="preserve"> den </w:t>
      </w:r>
      <w:proofErr w:type="spellStart"/>
      <w:r>
        <w:t>kopff</w:t>
      </w:r>
      <w:proofErr w:type="spellEnd"/>
      <w:r>
        <w:t xml:space="preserve"> schlecht / streitet er doch </w:t>
      </w:r>
      <w:proofErr w:type="spellStart"/>
      <w:r>
        <w:t>nit</w:t>
      </w:r>
      <w:proofErr w:type="spellEnd"/>
      <w:r>
        <w:t xml:space="preserve"> so hart / als den er uns vielleicht ehe </w:t>
      </w:r>
      <w:proofErr w:type="spellStart"/>
      <w:r>
        <w:t>moechte</w:t>
      </w:r>
      <w:proofErr w:type="spellEnd"/>
      <w:r>
        <w:t xml:space="preserve"> </w:t>
      </w:r>
      <w:proofErr w:type="spellStart"/>
      <w:r>
        <w:t>schencken</w:t>
      </w:r>
      <w:proofErr w:type="spellEnd"/>
      <w:r>
        <w:t xml:space="preserve">. Aber Lutherum </w:t>
      </w:r>
      <w:proofErr w:type="spellStart"/>
      <w:r>
        <w:t>wil</w:t>
      </w:r>
      <w:proofErr w:type="spellEnd"/>
      <w:r>
        <w:t xml:space="preserve"> er </w:t>
      </w:r>
      <w:proofErr w:type="spellStart"/>
      <w:r>
        <w:t>kurtzumb</w:t>
      </w:r>
      <w:proofErr w:type="spellEnd"/>
      <w:r>
        <w:t xml:space="preserve"> </w:t>
      </w:r>
      <w:proofErr w:type="spellStart"/>
      <w:r>
        <w:t>fuer</w:t>
      </w:r>
      <w:proofErr w:type="spellEnd"/>
      <w:r>
        <w:t xml:space="preserve"> einen Propheten und den dritten Elias gehalten haben / der in keinem </w:t>
      </w:r>
      <w:proofErr w:type="spellStart"/>
      <w:r>
        <w:t>stueck</w:t>
      </w:r>
      <w:proofErr w:type="spellEnd"/>
      <w:r>
        <w:t xml:space="preserve"> fehlen noch </w:t>
      </w:r>
      <w:proofErr w:type="spellStart"/>
      <w:r>
        <w:t>strauchlen</w:t>
      </w:r>
      <w:proofErr w:type="spellEnd"/>
      <w:r>
        <w:t xml:space="preserve"> </w:t>
      </w:r>
      <w:proofErr w:type="spellStart"/>
      <w:r>
        <w:t>koenne</w:t>
      </w:r>
      <w:proofErr w:type="spellEnd"/>
      <w:r>
        <w:t xml:space="preserve">. Wer </w:t>
      </w:r>
      <w:proofErr w:type="spellStart"/>
      <w:r>
        <w:t>solchs</w:t>
      </w:r>
      <w:proofErr w:type="spellEnd"/>
      <w:r>
        <w:t xml:space="preserve"> </w:t>
      </w:r>
      <w:proofErr w:type="spellStart"/>
      <w:r>
        <w:t>nit</w:t>
      </w:r>
      <w:proofErr w:type="spellEnd"/>
      <w:r>
        <w:t xml:space="preserve"> thut / </w:t>
      </w:r>
      <w:proofErr w:type="spellStart"/>
      <w:r>
        <w:t>sol</w:t>
      </w:r>
      <w:proofErr w:type="spellEnd"/>
      <w:r>
        <w:t xml:space="preserve"> nicht allein bey </w:t>
      </w:r>
      <w:proofErr w:type="spellStart"/>
      <w:r>
        <w:t>Marbachen</w:t>
      </w:r>
      <w:proofErr w:type="spellEnd"/>
      <w:r>
        <w:t xml:space="preserve"> / sonder auch bey unserm Herren Gott den </w:t>
      </w:r>
      <w:proofErr w:type="spellStart"/>
      <w:r>
        <w:t>hoechsten</w:t>
      </w:r>
      <w:proofErr w:type="spellEnd"/>
      <w:r>
        <w:t xml:space="preserve"> </w:t>
      </w:r>
      <w:proofErr w:type="spellStart"/>
      <w:r>
        <w:t>ondanck</w:t>
      </w:r>
      <w:proofErr w:type="spellEnd"/>
      <w:r>
        <w:t xml:space="preserve"> verdient haben. </w:t>
      </w:r>
    </w:p>
    <w:p w14:paraId="33B9FD3D" w14:textId="77777777" w:rsidR="008F74BD" w:rsidRDefault="008F74BD" w:rsidP="008F74BD">
      <w:pPr>
        <w:pStyle w:val="StandardWeb"/>
      </w:pPr>
      <w:r>
        <w:t xml:space="preserve">In welcher Bibel aber Marbach und seins gleichen / die </w:t>
      </w:r>
      <w:proofErr w:type="spellStart"/>
      <w:r>
        <w:t>Prophecey</w:t>
      </w:r>
      <w:proofErr w:type="spellEnd"/>
      <w:r>
        <w:t xml:space="preserve"> vom dritten Elias / haben gefunden / weis ich </w:t>
      </w:r>
      <w:proofErr w:type="spellStart"/>
      <w:r>
        <w:t>nit</w:t>
      </w:r>
      <w:proofErr w:type="spellEnd"/>
      <w:r>
        <w:t xml:space="preserve">. Denn der </w:t>
      </w:r>
      <w:proofErr w:type="spellStart"/>
      <w:r>
        <w:t>spruch</w:t>
      </w:r>
      <w:proofErr w:type="spellEnd"/>
      <w:r>
        <w:t xml:space="preserve"> Pauli 2. Thes. 2. von </w:t>
      </w:r>
      <w:proofErr w:type="spellStart"/>
      <w:r>
        <w:t>zerstoerung</w:t>
      </w:r>
      <w:proofErr w:type="spellEnd"/>
      <w:r>
        <w:t xml:space="preserve"> des Antichrists / redet </w:t>
      </w:r>
      <w:proofErr w:type="spellStart"/>
      <w:r>
        <w:t>wol</w:t>
      </w:r>
      <w:proofErr w:type="spellEnd"/>
      <w:r>
        <w:t xml:space="preserve"> vom geist des </w:t>
      </w:r>
      <w:proofErr w:type="spellStart"/>
      <w:r>
        <w:t>munds</w:t>
      </w:r>
      <w:proofErr w:type="spellEnd"/>
      <w:r>
        <w:t xml:space="preserve"> Gottes / Daß aber diß so </w:t>
      </w:r>
      <w:proofErr w:type="spellStart"/>
      <w:r>
        <w:t>vil</w:t>
      </w:r>
      <w:proofErr w:type="spellEnd"/>
      <w:r>
        <w:t xml:space="preserve"> heissen müsse / als der dritte Elias / mag </w:t>
      </w:r>
      <w:proofErr w:type="spellStart"/>
      <w:r>
        <w:t>wol</w:t>
      </w:r>
      <w:proofErr w:type="spellEnd"/>
      <w:r>
        <w:t xml:space="preserve"> nach Marbachs </w:t>
      </w:r>
      <w:proofErr w:type="spellStart"/>
      <w:r>
        <w:t>Vocabulario</w:t>
      </w:r>
      <w:proofErr w:type="spellEnd"/>
      <w:r>
        <w:t xml:space="preserve"> ex quo hin gehen / Rechtsinnige </w:t>
      </w:r>
      <w:proofErr w:type="spellStart"/>
      <w:r>
        <w:t>leute</w:t>
      </w:r>
      <w:proofErr w:type="spellEnd"/>
      <w:r>
        <w:t xml:space="preserve"> aber verstehen leichtlich / daß der Geist des </w:t>
      </w:r>
      <w:proofErr w:type="spellStart"/>
      <w:r>
        <w:t>mundes</w:t>
      </w:r>
      <w:proofErr w:type="spellEnd"/>
      <w:r>
        <w:t xml:space="preserve"> Gottes / die predig des </w:t>
      </w:r>
      <w:proofErr w:type="spellStart"/>
      <w:r>
        <w:t>Goettlichen</w:t>
      </w:r>
      <w:proofErr w:type="spellEnd"/>
      <w:r>
        <w:t xml:space="preserve"> </w:t>
      </w:r>
      <w:proofErr w:type="spellStart"/>
      <w:r>
        <w:t>worts</w:t>
      </w:r>
      <w:proofErr w:type="spellEnd"/>
      <w:r>
        <w:t xml:space="preserve"> heisset / welche nicht allein durch Lutherum / sonder durch alle Christliche </w:t>
      </w:r>
      <w:proofErr w:type="spellStart"/>
      <w:r>
        <w:t>lehrer</w:t>
      </w:r>
      <w:proofErr w:type="spellEnd"/>
      <w:r>
        <w:t xml:space="preserve"> und </w:t>
      </w:r>
      <w:proofErr w:type="spellStart"/>
      <w:r>
        <w:t>prediger</w:t>
      </w:r>
      <w:proofErr w:type="spellEnd"/>
      <w:r>
        <w:t xml:space="preserve"> gehet wider den Papst und alle </w:t>
      </w:r>
      <w:proofErr w:type="spellStart"/>
      <w:r>
        <w:t>ketzer</w:t>
      </w:r>
      <w:proofErr w:type="spellEnd"/>
      <w:r>
        <w:t xml:space="preserve"> und </w:t>
      </w:r>
      <w:proofErr w:type="spellStart"/>
      <w:r>
        <w:t>glieder</w:t>
      </w:r>
      <w:proofErr w:type="spellEnd"/>
      <w:r>
        <w:t xml:space="preserve"> des Antichrists vor und nach Luthero / biß zu der </w:t>
      </w:r>
      <w:proofErr w:type="spellStart"/>
      <w:r>
        <w:t>offentlichen</w:t>
      </w:r>
      <w:proofErr w:type="spellEnd"/>
      <w:r>
        <w:t xml:space="preserve"> </w:t>
      </w:r>
      <w:proofErr w:type="spellStart"/>
      <w:r>
        <w:t>widerkunft</w:t>
      </w:r>
      <w:proofErr w:type="spellEnd"/>
      <w:r>
        <w:t xml:space="preserve"> Jesu Christi am </w:t>
      </w:r>
      <w:proofErr w:type="spellStart"/>
      <w:r>
        <w:t>juengsten</w:t>
      </w:r>
      <w:proofErr w:type="spellEnd"/>
      <w:r>
        <w:t xml:space="preserve"> tag / dadurch dem Antichrist sein Reich </w:t>
      </w:r>
      <w:proofErr w:type="spellStart"/>
      <w:r>
        <w:t>zerstoeret</w:t>
      </w:r>
      <w:proofErr w:type="spellEnd"/>
      <w:r>
        <w:t xml:space="preserve"> wird / die </w:t>
      </w:r>
      <w:proofErr w:type="spellStart"/>
      <w:r>
        <w:t>jrthume</w:t>
      </w:r>
      <w:proofErr w:type="spellEnd"/>
      <w:r>
        <w:t xml:space="preserve"> und </w:t>
      </w:r>
      <w:proofErr w:type="spellStart"/>
      <w:r>
        <w:t>Abgoetterey</w:t>
      </w:r>
      <w:proofErr w:type="spellEnd"/>
      <w:r>
        <w:t xml:space="preserve"> entdecket / und die </w:t>
      </w:r>
      <w:proofErr w:type="spellStart"/>
      <w:r>
        <w:t>menschen</w:t>
      </w:r>
      <w:proofErr w:type="spellEnd"/>
      <w:r>
        <w:t xml:space="preserve"> zu rechter </w:t>
      </w:r>
      <w:proofErr w:type="spellStart"/>
      <w:r>
        <w:t>erkantnis</w:t>
      </w:r>
      <w:proofErr w:type="spellEnd"/>
      <w:r>
        <w:t xml:space="preserve"> Gottes </w:t>
      </w:r>
      <w:proofErr w:type="spellStart"/>
      <w:r>
        <w:t>bekeret</w:t>
      </w:r>
      <w:proofErr w:type="spellEnd"/>
      <w:r>
        <w:t xml:space="preserve"> werden. Und ob </w:t>
      </w:r>
      <w:proofErr w:type="spellStart"/>
      <w:r>
        <w:t>wol</w:t>
      </w:r>
      <w:proofErr w:type="spellEnd"/>
      <w:r>
        <w:t xml:space="preserve"> die </w:t>
      </w:r>
      <w:proofErr w:type="spellStart"/>
      <w:r>
        <w:t>personen</w:t>
      </w:r>
      <w:proofErr w:type="spellEnd"/>
      <w:r>
        <w:t xml:space="preserve"> so Gott als </w:t>
      </w:r>
      <w:proofErr w:type="spellStart"/>
      <w:r>
        <w:t>werckzeug</w:t>
      </w:r>
      <w:proofErr w:type="spellEnd"/>
      <w:r>
        <w:t xml:space="preserve"> zu solchem gebraucht / an gaben und thaten </w:t>
      </w:r>
      <w:proofErr w:type="spellStart"/>
      <w:r>
        <w:t>ongleich</w:t>
      </w:r>
      <w:proofErr w:type="spellEnd"/>
      <w:r>
        <w:t xml:space="preserve"> sind / lest sich doch </w:t>
      </w:r>
      <w:proofErr w:type="spellStart"/>
      <w:r>
        <w:t>hierauß</w:t>
      </w:r>
      <w:proofErr w:type="spellEnd"/>
      <w:r>
        <w:t xml:space="preserve"> / da von allen </w:t>
      </w:r>
      <w:proofErr w:type="spellStart"/>
      <w:r>
        <w:t>trewen</w:t>
      </w:r>
      <w:proofErr w:type="spellEnd"/>
      <w:r>
        <w:t xml:space="preserve"> </w:t>
      </w:r>
      <w:proofErr w:type="spellStart"/>
      <w:r>
        <w:t>predigern</w:t>
      </w:r>
      <w:proofErr w:type="spellEnd"/>
      <w:r>
        <w:t xml:space="preserve"> und </w:t>
      </w:r>
      <w:proofErr w:type="spellStart"/>
      <w:r>
        <w:t>lehrern</w:t>
      </w:r>
      <w:proofErr w:type="spellEnd"/>
      <w:r>
        <w:t xml:space="preserve"> geredt wird / noch lang kein dritter Elias nicht </w:t>
      </w:r>
      <w:proofErr w:type="spellStart"/>
      <w:r>
        <w:t>ertzwingen</w:t>
      </w:r>
      <w:proofErr w:type="spellEnd"/>
      <w:r>
        <w:t xml:space="preserve"> / wenn gleich war </w:t>
      </w:r>
      <w:proofErr w:type="spellStart"/>
      <w:r>
        <w:t>were</w:t>
      </w:r>
      <w:proofErr w:type="spellEnd"/>
      <w:r>
        <w:t xml:space="preserve"> / daß Marbach sagt / das </w:t>
      </w:r>
      <w:proofErr w:type="spellStart"/>
      <w:r>
        <w:t>gantze</w:t>
      </w:r>
      <w:proofErr w:type="spellEnd"/>
      <w:r>
        <w:t xml:space="preserve"> </w:t>
      </w:r>
      <w:proofErr w:type="spellStart"/>
      <w:r>
        <w:t>Papstum</w:t>
      </w:r>
      <w:proofErr w:type="spellEnd"/>
      <w:r>
        <w:t xml:space="preserve"> sey durch Lutherum allein erlegt / ja auch / daß er in keinem </w:t>
      </w:r>
      <w:proofErr w:type="spellStart"/>
      <w:r>
        <w:t>stueck</w:t>
      </w:r>
      <w:proofErr w:type="spellEnd"/>
      <w:r>
        <w:t xml:space="preserve"> der lehre </w:t>
      </w:r>
      <w:proofErr w:type="spellStart"/>
      <w:r>
        <w:t>hette</w:t>
      </w:r>
      <w:proofErr w:type="spellEnd"/>
      <w:r>
        <w:t xml:space="preserve"> geirret. Denn die Propheten und Apostel / welche Gott ohne alle widerrede und fernere nachfrage / als sich </w:t>
      </w:r>
      <w:proofErr w:type="spellStart"/>
      <w:r>
        <w:t>selbest</w:t>
      </w:r>
      <w:proofErr w:type="spellEnd"/>
      <w:r>
        <w:t xml:space="preserve"> </w:t>
      </w:r>
      <w:proofErr w:type="spellStart"/>
      <w:r>
        <w:t>auß</w:t>
      </w:r>
      <w:proofErr w:type="spellEnd"/>
      <w:r>
        <w:t xml:space="preserve"> dem Himmel / will </w:t>
      </w:r>
      <w:proofErr w:type="spellStart"/>
      <w:r>
        <w:t>gehoeret</w:t>
      </w:r>
      <w:proofErr w:type="spellEnd"/>
      <w:r>
        <w:t xml:space="preserve"> haben / werden </w:t>
      </w:r>
      <w:proofErr w:type="spellStart"/>
      <w:r>
        <w:t>nit</w:t>
      </w:r>
      <w:proofErr w:type="spellEnd"/>
      <w:r>
        <w:t xml:space="preserve"> durch </w:t>
      </w:r>
      <w:proofErr w:type="spellStart"/>
      <w:r>
        <w:t>menschen</w:t>
      </w:r>
      <w:proofErr w:type="spellEnd"/>
      <w:r>
        <w:t xml:space="preserve"> und </w:t>
      </w:r>
      <w:proofErr w:type="spellStart"/>
      <w:r>
        <w:t>gewoenliche</w:t>
      </w:r>
      <w:proofErr w:type="spellEnd"/>
      <w:r>
        <w:t xml:space="preserve"> mittel zum </w:t>
      </w:r>
      <w:proofErr w:type="spellStart"/>
      <w:r>
        <w:t>predigamt</w:t>
      </w:r>
      <w:proofErr w:type="spellEnd"/>
      <w:r>
        <w:t xml:space="preserve"> </w:t>
      </w:r>
      <w:proofErr w:type="spellStart"/>
      <w:r>
        <w:t>beruffen</w:t>
      </w:r>
      <w:proofErr w:type="spellEnd"/>
      <w:r>
        <w:t xml:space="preserve"> / wie Lutherus und andere </w:t>
      </w:r>
      <w:proofErr w:type="spellStart"/>
      <w:r>
        <w:t>beruffen</w:t>
      </w:r>
      <w:proofErr w:type="spellEnd"/>
      <w:r>
        <w:t xml:space="preserve"> sind / durch welche die rechte lehre </w:t>
      </w:r>
      <w:proofErr w:type="spellStart"/>
      <w:r>
        <w:t>widerumb</w:t>
      </w:r>
      <w:proofErr w:type="spellEnd"/>
      <w:r>
        <w:t xml:space="preserve"> an tag ist bracht / werden auch </w:t>
      </w:r>
      <w:proofErr w:type="spellStart"/>
      <w:r>
        <w:t>nit</w:t>
      </w:r>
      <w:proofErr w:type="spellEnd"/>
      <w:r>
        <w:t xml:space="preserve"> durch anderer Propheten und Apostel oder Scribenten </w:t>
      </w:r>
      <w:proofErr w:type="spellStart"/>
      <w:r>
        <w:t>lere</w:t>
      </w:r>
      <w:proofErr w:type="spellEnd"/>
      <w:r>
        <w:t xml:space="preserve"> und </w:t>
      </w:r>
      <w:proofErr w:type="spellStart"/>
      <w:r>
        <w:t>schrifften</w:t>
      </w:r>
      <w:proofErr w:type="spellEnd"/>
      <w:r>
        <w:t xml:space="preserve"> </w:t>
      </w:r>
      <w:proofErr w:type="spellStart"/>
      <w:r>
        <w:t>geleret</w:t>
      </w:r>
      <w:proofErr w:type="spellEnd"/>
      <w:r>
        <w:t xml:space="preserve"> / wie Lutherus und wir alle die </w:t>
      </w:r>
      <w:proofErr w:type="spellStart"/>
      <w:r>
        <w:t>warheit</w:t>
      </w:r>
      <w:proofErr w:type="spellEnd"/>
      <w:r>
        <w:t xml:space="preserve"> durch </w:t>
      </w:r>
      <w:proofErr w:type="spellStart"/>
      <w:r>
        <w:t>gnad</w:t>
      </w:r>
      <w:proofErr w:type="spellEnd"/>
      <w:r>
        <w:t xml:space="preserve"> des H. Geistes / </w:t>
      </w:r>
      <w:proofErr w:type="spellStart"/>
      <w:r>
        <w:t>auß</w:t>
      </w:r>
      <w:proofErr w:type="spellEnd"/>
      <w:r>
        <w:t xml:space="preserve"> der H. </w:t>
      </w:r>
      <w:proofErr w:type="spellStart"/>
      <w:r>
        <w:t>Schrifft</w:t>
      </w:r>
      <w:proofErr w:type="spellEnd"/>
      <w:r>
        <w:t xml:space="preserve"> </w:t>
      </w:r>
      <w:proofErr w:type="spellStart"/>
      <w:r>
        <w:t>muessen</w:t>
      </w:r>
      <w:proofErr w:type="spellEnd"/>
      <w:r>
        <w:t xml:space="preserve"> lernen / Sonder sie werden </w:t>
      </w:r>
      <w:proofErr w:type="spellStart"/>
      <w:r>
        <w:t>auff</w:t>
      </w:r>
      <w:proofErr w:type="spellEnd"/>
      <w:r>
        <w:t xml:space="preserve"> besondere weise von Gott </w:t>
      </w:r>
      <w:proofErr w:type="spellStart"/>
      <w:r>
        <w:t>selbest</w:t>
      </w:r>
      <w:proofErr w:type="spellEnd"/>
      <w:r>
        <w:t xml:space="preserve"> </w:t>
      </w:r>
      <w:proofErr w:type="spellStart"/>
      <w:r>
        <w:t>beruffen</w:t>
      </w:r>
      <w:proofErr w:type="spellEnd"/>
      <w:r>
        <w:t xml:space="preserve"> / und durch besondere </w:t>
      </w:r>
      <w:proofErr w:type="spellStart"/>
      <w:r>
        <w:t>einsprechung</w:t>
      </w:r>
      <w:proofErr w:type="spellEnd"/>
      <w:r>
        <w:t xml:space="preserve"> des H. Geistes erleuchtet / wie die Exempel des Prophetischen und Apostolischen </w:t>
      </w:r>
      <w:proofErr w:type="spellStart"/>
      <w:r>
        <w:t>beruffs</w:t>
      </w:r>
      <w:proofErr w:type="spellEnd"/>
      <w:r>
        <w:t xml:space="preserve"> </w:t>
      </w:r>
      <w:proofErr w:type="spellStart"/>
      <w:r>
        <w:t>außweisen</w:t>
      </w:r>
      <w:proofErr w:type="spellEnd"/>
      <w:r>
        <w:t xml:space="preserve"> / und S. Paulus 2. Cor. 12. Gal. 1. </w:t>
      </w:r>
      <w:proofErr w:type="spellStart"/>
      <w:r>
        <w:t>Unnd</w:t>
      </w:r>
      <w:proofErr w:type="spellEnd"/>
      <w:r>
        <w:t xml:space="preserve"> sonst an vielen orten / von sich selbst bezeuget und </w:t>
      </w:r>
      <w:proofErr w:type="spellStart"/>
      <w:r>
        <w:t>rhümet</w:t>
      </w:r>
      <w:proofErr w:type="spellEnd"/>
      <w:r>
        <w:t xml:space="preserve">. Sie haben auch </w:t>
      </w:r>
      <w:proofErr w:type="spellStart"/>
      <w:r>
        <w:t>offentliche</w:t>
      </w:r>
      <w:proofErr w:type="spellEnd"/>
      <w:r>
        <w:t xml:space="preserve"> und </w:t>
      </w:r>
      <w:proofErr w:type="spellStart"/>
      <w:r>
        <w:t>onbetriegliche</w:t>
      </w:r>
      <w:proofErr w:type="spellEnd"/>
      <w:r>
        <w:t xml:space="preserve"> </w:t>
      </w:r>
      <w:proofErr w:type="spellStart"/>
      <w:r>
        <w:t>goettliche</w:t>
      </w:r>
      <w:proofErr w:type="spellEnd"/>
      <w:r>
        <w:t xml:space="preserve"> </w:t>
      </w:r>
      <w:proofErr w:type="spellStart"/>
      <w:r>
        <w:t>zeugniß</w:t>
      </w:r>
      <w:proofErr w:type="spellEnd"/>
      <w:r>
        <w:t xml:space="preserve"> / als </w:t>
      </w:r>
      <w:proofErr w:type="spellStart"/>
      <w:r>
        <w:t>wunderthaten</w:t>
      </w:r>
      <w:proofErr w:type="spellEnd"/>
      <w:r>
        <w:t xml:space="preserve"> / </w:t>
      </w:r>
      <w:proofErr w:type="spellStart"/>
      <w:r>
        <w:t>propheceyen</w:t>
      </w:r>
      <w:proofErr w:type="spellEnd"/>
      <w:r>
        <w:t xml:space="preserve"> und andere / dadurch </w:t>
      </w:r>
      <w:proofErr w:type="spellStart"/>
      <w:r>
        <w:t>meniglich</w:t>
      </w:r>
      <w:proofErr w:type="spellEnd"/>
      <w:r>
        <w:t xml:space="preserve"> </w:t>
      </w:r>
      <w:proofErr w:type="spellStart"/>
      <w:r>
        <w:t>uberzeuget</w:t>
      </w:r>
      <w:proofErr w:type="spellEnd"/>
      <w:r>
        <w:t xml:space="preserve"> wird / daß </w:t>
      </w:r>
      <w:proofErr w:type="spellStart"/>
      <w:r>
        <w:t>jre</w:t>
      </w:r>
      <w:proofErr w:type="spellEnd"/>
      <w:r>
        <w:t xml:space="preserve"> </w:t>
      </w:r>
      <w:proofErr w:type="spellStart"/>
      <w:r>
        <w:t>lere</w:t>
      </w:r>
      <w:proofErr w:type="spellEnd"/>
      <w:r>
        <w:t xml:space="preserve"> / welche sie </w:t>
      </w:r>
      <w:proofErr w:type="spellStart"/>
      <w:r>
        <w:t>offentlich</w:t>
      </w:r>
      <w:proofErr w:type="spellEnd"/>
      <w:r>
        <w:t xml:space="preserve"> der </w:t>
      </w:r>
      <w:proofErr w:type="spellStart"/>
      <w:r>
        <w:t>kirchen</w:t>
      </w:r>
      <w:proofErr w:type="spellEnd"/>
      <w:r>
        <w:t xml:space="preserve"> fürtragen und </w:t>
      </w:r>
      <w:proofErr w:type="spellStart"/>
      <w:r>
        <w:t>leren</w:t>
      </w:r>
      <w:proofErr w:type="spellEnd"/>
      <w:r>
        <w:t xml:space="preserve"> / nicht irrig / sonder von Gottes geist offenbaret und in </w:t>
      </w:r>
      <w:proofErr w:type="spellStart"/>
      <w:r>
        <w:t>jren</w:t>
      </w:r>
      <w:proofErr w:type="spellEnd"/>
      <w:r>
        <w:t xml:space="preserve"> </w:t>
      </w:r>
      <w:proofErr w:type="spellStart"/>
      <w:r>
        <w:t>mund</w:t>
      </w:r>
      <w:proofErr w:type="spellEnd"/>
      <w:r>
        <w:t xml:space="preserve"> geleget sey. </w:t>
      </w:r>
    </w:p>
    <w:p w14:paraId="0134D58C" w14:textId="77777777" w:rsidR="008F74BD" w:rsidRDefault="008F74BD" w:rsidP="008F74BD">
      <w:pPr>
        <w:pStyle w:val="StandardWeb"/>
      </w:pPr>
      <w:r>
        <w:t xml:space="preserve">Die wunderbarliche </w:t>
      </w:r>
      <w:proofErr w:type="spellStart"/>
      <w:r>
        <w:t>foerderung</w:t>
      </w:r>
      <w:proofErr w:type="spellEnd"/>
      <w:r>
        <w:t xml:space="preserve"> und </w:t>
      </w:r>
      <w:proofErr w:type="spellStart"/>
      <w:r>
        <w:t>handhabung</w:t>
      </w:r>
      <w:proofErr w:type="spellEnd"/>
      <w:r>
        <w:t xml:space="preserve"> des </w:t>
      </w:r>
      <w:proofErr w:type="spellStart"/>
      <w:r>
        <w:t>Wercks</w:t>
      </w:r>
      <w:proofErr w:type="spellEnd"/>
      <w:r>
        <w:t xml:space="preserve"> / so Gott durch Lutherum </w:t>
      </w:r>
      <w:proofErr w:type="spellStart"/>
      <w:r>
        <w:t>gefüret</w:t>
      </w:r>
      <w:proofErr w:type="spellEnd"/>
      <w:r>
        <w:t xml:space="preserve"> hat / Item / seine </w:t>
      </w:r>
      <w:proofErr w:type="spellStart"/>
      <w:r>
        <w:t>propheceyen</w:t>
      </w:r>
      <w:proofErr w:type="spellEnd"/>
      <w:r>
        <w:t xml:space="preserve"> von </w:t>
      </w:r>
      <w:proofErr w:type="spellStart"/>
      <w:r>
        <w:t>kunfftiger</w:t>
      </w:r>
      <w:proofErr w:type="spellEnd"/>
      <w:r>
        <w:t xml:space="preserve"> straff der </w:t>
      </w:r>
      <w:proofErr w:type="spellStart"/>
      <w:r>
        <w:t>ondanckbarkeit</w:t>
      </w:r>
      <w:proofErr w:type="spellEnd"/>
      <w:r>
        <w:t xml:space="preserve"> / für diß </w:t>
      </w:r>
      <w:proofErr w:type="spellStart"/>
      <w:r>
        <w:t>liecht</w:t>
      </w:r>
      <w:proofErr w:type="spellEnd"/>
      <w:r>
        <w:t xml:space="preserve"> </w:t>
      </w:r>
      <w:proofErr w:type="spellStart"/>
      <w:r>
        <w:t>Goettlicher</w:t>
      </w:r>
      <w:proofErr w:type="spellEnd"/>
      <w:r>
        <w:t xml:space="preserve"> </w:t>
      </w:r>
      <w:proofErr w:type="spellStart"/>
      <w:r>
        <w:t>warheit</w:t>
      </w:r>
      <w:proofErr w:type="spellEnd"/>
      <w:r>
        <w:t xml:space="preserve"> / sind bey andern gottseligen </w:t>
      </w:r>
      <w:proofErr w:type="spellStart"/>
      <w:r>
        <w:t>predigern</w:t>
      </w:r>
      <w:proofErr w:type="spellEnd"/>
      <w:r>
        <w:t xml:space="preserve"> und Christen auch </w:t>
      </w:r>
      <w:proofErr w:type="spellStart"/>
      <w:r>
        <w:t>zufinden</w:t>
      </w:r>
      <w:proofErr w:type="spellEnd"/>
      <w:r>
        <w:t xml:space="preserve"> / </w:t>
      </w:r>
      <w:proofErr w:type="spellStart"/>
      <w:r>
        <w:t>unnd</w:t>
      </w:r>
      <w:proofErr w:type="spellEnd"/>
      <w:r>
        <w:t xml:space="preserve"> </w:t>
      </w:r>
      <w:proofErr w:type="spellStart"/>
      <w:r>
        <w:t>taeglich</w:t>
      </w:r>
      <w:proofErr w:type="spellEnd"/>
      <w:r>
        <w:t xml:space="preserve"> im schwang gehende / Ist aber dennoch </w:t>
      </w:r>
      <w:proofErr w:type="spellStart"/>
      <w:r>
        <w:t>darumb</w:t>
      </w:r>
      <w:proofErr w:type="spellEnd"/>
      <w:r>
        <w:t xml:space="preserve"> </w:t>
      </w:r>
      <w:proofErr w:type="spellStart"/>
      <w:r>
        <w:t>auß</w:t>
      </w:r>
      <w:proofErr w:type="spellEnd"/>
      <w:r>
        <w:t xml:space="preserve"> </w:t>
      </w:r>
      <w:proofErr w:type="spellStart"/>
      <w:r>
        <w:t>jrer</w:t>
      </w:r>
      <w:proofErr w:type="spellEnd"/>
      <w:r>
        <w:t xml:space="preserve"> keinem weder der dritte noch der vierte Elias zumachen. </w:t>
      </w:r>
      <w:proofErr w:type="spellStart"/>
      <w:r>
        <w:t>Darff</w:t>
      </w:r>
      <w:proofErr w:type="spellEnd"/>
      <w:r>
        <w:t xml:space="preserve"> derwegen Marbach von denen die er Zwinglisch nennet / </w:t>
      </w:r>
      <w:proofErr w:type="spellStart"/>
      <w:r>
        <w:t>nit</w:t>
      </w:r>
      <w:proofErr w:type="spellEnd"/>
      <w:r>
        <w:t xml:space="preserve"> trutzig </w:t>
      </w:r>
      <w:proofErr w:type="spellStart"/>
      <w:r>
        <w:t>jres</w:t>
      </w:r>
      <w:proofErr w:type="spellEnd"/>
      <w:r>
        <w:t xml:space="preserve"> </w:t>
      </w:r>
      <w:proofErr w:type="spellStart"/>
      <w:r>
        <w:t>beruffs</w:t>
      </w:r>
      <w:proofErr w:type="spellEnd"/>
      <w:r>
        <w:t xml:space="preserve"> </w:t>
      </w:r>
      <w:proofErr w:type="spellStart"/>
      <w:r>
        <w:t>beweisung</w:t>
      </w:r>
      <w:proofErr w:type="spellEnd"/>
      <w:r>
        <w:t xml:space="preserve"> fordern / Denn sie sich nicht des Prophetischen oder Apostolischen / welcher </w:t>
      </w:r>
      <w:proofErr w:type="spellStart"/>
      <w:r>
        <w:t>one</w:t>
      </w:r>
      <w:proofErr w:type="spellEnd"/>
      <w:r>
        <w:t xml:space="preserve"> mittel von Gott geschiehet / sonder allem des </w:t>
      </w:r>
      <w:proofErr w:type="spellStart"/>
      <w:r>
        <w:t>gewoenlichen</w:t>
      </w:r>
      <w:proofErr w:type="spellEnd"/>
      <w:r>
        <w:t xml:space="preserve"> und </w:t>
      </w:r>
      <w:proofErr w:type="spellStart"/>
      <w:r>
        <w:t>ordenlichen</w:t>
      </w:r>
      <w:proofErr w:type="spellEnd"/>
      <w:r>
        <w:t xml:space="preserve"> </w:t>
      </w:r>
      <w:proofErr w:type="spellStart"/>
      <w:r>
        <w:t>beruffs</w:t>
      </w:r>
      <w:proofErr w:type="spellEnd"/>
      <w:r>
        <w:t xml:space="preserve"> der gemeinen </w:t>
      </w:r>
      <w:proofErr w:type="spellStart"/>
      <w:r>
        <w:t>prediger</w:t>
      </w:r>
      <w:proofErr w:type="spellEnd"/>
      <w:r>
        <w:t xml:space="preserve"> und </w:t>
      </w:r>
      <w:proofErr w:type="spellStart"/>
      <w:r>
        <w:t>kirchendiener</w:t>
      </w:r>
      <w:proofErr w:type="spellEnd"/>
      <w:r>
        <w:t xml:space="preserve"> </w:t>
      </w:r>
      <w:proofErr w:type="spellStart"/>
      <w:r>
        <w:t>Rhümen</w:t>
      </w:r>
      <w:proofErr w:type="spellEnd"/>
      <w:r>
        <w:t xml:space="preserve"> / den freilich auch D. Luther in der </w:t>
      </w:r>
      <w:proofErr w:type="spellStart"/>
      <w:r>
        <w:t>Schul</w:t>
      </w:r>
      <w:proofErr w:type="spellEnd"/>
      <w:r>
        <w:t xml:space="preserve"> und </w:t>
      </w:r>
      <w:proofErr w:type="spellStart"/>
      <w:r>
        <w:t>kirchen</w:t>
      </w:r>
      <w:proofErr w:type="spellEnd"/>
      <w:r>
        <w:t xml:space="preserve"> zu </w:t>
      </w:r>
      <w:proofErr w:type="spellStart"/>
      <w:r>
        <w:t>Wittemberg</w:t>
      </w:r>
      <w:proofErr w:type="spellEnd"/>
      <w:r>
        <w:t xml:space="preserve"> mit </w:t>
      </w:r>
      <w:proofErr w:type="spellStart"/>
      <w:r>
        <w:t>jnen</w:t>
      </w:r>
      <w:proofErr w:type="spellEnd"/>
      <w:r>
        <w:t xml:space="preserve"> gemein gehabt / und zu seiner </w:t>
      </w:r>
      <w:proofErr w:type="spellStart"/>
      <w:r>
        <w:t>beweisung</w:t>
      </w:r>
      <w:proofErr w:type="spellEnd"/>
      <w:r>
        <w:t xml:space="preserve"> keiner </w:t>
      </w:r>
      <w:proofErr w:type="spellStart"/>
      <w:r>
        <w:t>miracul</w:t>
      </w:r>
      <w:proofErr w:type="spellEnd"/>
      <w:r>
        <w:t xml:space="preserve"> </w:t>
      </w:r>
      <w:proofErr w:type="spellStart"/>
      <w:r>
        <w:t>bedarff</w:t>
      </w:r>
      <w:proofErr w:type="spellEnd"/>
      <w:r>
        <w:t xml:space="preserve"> / sonder allein des </w:t>
      </w:r>
      <w:proofErr w:type="spellStart"/>
      <w:r>
        <w:t>zeugniß</w:t>
      </w:r>
      <w:proofErr w:type="spellEnd"/>
      <w:r>
        <w:t xml:space="preserve"> derselben </w:t>
      </w:r>
      <w:proofErr w:type="spellStart"/>
      <w:r>
        <w:t>ort</w:t>
      </w:r>
      <w:proofErr w:type="spellEnd"/>
      <w:r>
        <w:t xml:space="preserve"> und </w:t>
      </w:r>
      <w:proofErr w:type="spellStart"/>
      <w:r>
        <w:t>kirchen</w:t>
      </w:r>
      <w:proofErr w:type="spellEnd"/>
      <w:r>
        <w:t xml:space="preserve"> / dahin ein jeder zu dienen </w:t>
      </w:r>
      <w:proofErr w:type="spellStart"/>
      <w:r>
        <w:t>ordenlicher</w:t>
      </w:r>
      <w:proofErr w:type="spellEnd"/>
      <w:r>
        <w:t xml:space="preserve"> weise ist </w:t>
      </w:r>
      <w:proofErr w:type="spellStart"/>
      <w:r>
        <w:t>beruffen</w:t>
      </w:r>
      <w:proofErr w:type="spellEnd"/>
      <w:r>
        <w:t xml:space="preserve">. Und hat sich Marbach in seinem buch </w:t>
      </w:r>
      <w:proofErr w:type="spellStart"/>
      <w:r>
        <w:t>dermassen</w:t>
      </w:r>
      <w:proofErr w:type="spellEnd"/>
      <w:r>
        <w:t xml:space="preserve"> nicht bewiesen / daß nach seinem urteil </w:t>
      </w:r>
      <w:proofErr w:type="spellStart"/>
      <w:r>
        <w:t>zuschliessen</w:t>
      </w:r>
      <w:proofErr w:type="spellEnd"/>
      <w:r>
        <w:t xml:space="preserve"> sey / Durch wen Gott </w:t>
      </w:r>
      <w:proofErr w:type="spellStart"/>
      <w:r>
        <w:t>etwaz</w:t>
      </w:r>
      <w:proofErr w:type="spellEnd"/>
      <w:r>
        <w:t xml:space="preserve"> oder nichts mehr oder weniger </w:t>
      </w:r>
      <w:proofErr w:type="spellStart"/>
      <w:r>
        <w:t>jn</w:t>
      </w:r>
      <w:proofErr w:type="spellEnd"/>
      <w:r>
        <w:t xml:space="preserve"> Christlicher </w:t>
      </w:r>
      <w:proofErr w:type="spellStart"/>
      <w:r>
        <w:t>lere</w:t>
      </w:r>
      <w:proofErr w:type="spellEnd"/>
      <w:r>
        <w:t xml:space="preserve"> </w:t>
      </w:r>
      <w:proofErr w:type="spellStart"/>
      <w:r>
        <w:t>erklaeret</w:t>
      </w:r>
      <w:proofErr w:type="spellEnd"/>
      <w:r>
        <w:t xml:space="preserve"> und in seiner Kirchen </w:t>
      </w:r>
      <w:proofErr w:type="spellStart"/>
      <w:r>
        <w:t>außgerichtet</w:t>
      </w:r>
      <w:proofErr w:type="spellEnd"/>
      <w:r>
        <w:t xml:space="preserve"> habe / Setzen auch uns </w:t>
      </w:r>
      <w:proofErr w:type="spellStart"/>
      <w:r>
        <w:t>hierueber</w:t>
      </w:r>
      <w:proofErr w:type="spellEnd"/>
      <w:r>
        <w:t xml:space="preserve"> nicht zu </w:t>
      </w:r>
      <w:proofErr w:type="spellStart"/>
      <w:r>
        <w:t>richtern</w:t>
      </w:r>
      <w:proofErr w:type="spellEnd"/>
      <w:r>
        <w:t xml:space="preserve"> / sonder </w:t>
      </w:r>
      <w:proofErr w:type="spellStart"/>
      <w:r>
        <w:t>dancken</w:t>
      </w:r>
      <w:proofErr w:type="spellEnd"/>
      <w:r>
        <w:t xml:space="preserve"> viel mehr Gott für seine </w:t>
      </w:r>
      <w:proofErr w:type="spellStart"/>
      <w:r>
        <w:t>wolthaten</w:t>
      </w:r>
      <w:proofErr w:type="spellEnd"/>
      <w:r>
        <w:t xml:space="preserve"> in allen seinen </w:t>
      </w:r>
      <w:proofErr w:type="spellStart"/>
      <w:r>
        <w:t>werckzeugen</w:t>
      </w:r>
      <w:proofErr w:type="spellEnd"/>
      <w:r>
        <w:t xml:space="preserve"> und dienern. Achten / </w:t>
      </w:r>
      <w:proofErr w:type="spellStart"/>
      <w:r>
        <w:t>verstendige</w:t>
      </w:r>
      <w:proofErr w:type="spellEnd"/>
      <w:r>
        <w:t xml:space="preserve"> / gottliebende / und </w:t>
      </w:r>
      <w:proofErr w:type="spellStart"/>
      <w:r>
        <w:t>onparteyische</w:t>
      </w:r>
      <w:proofErr w:type="spellEnd"/>
      <w:r>
        <w:t xml:space="preserve"> </w:t>
      </w:r>
      <w:proofErr w:type="spellStart"/>
      <w:r>
        <w:t>leute</w:t>
      </w:r>
      <w:proofErr w:type="spellEnd"/>
      <w:r>
        <w:t xml:space="preserve"> bey den </w:t>
      </w:r>
      <w:proofErr w:type="spellStart"/>
      <w:r>
        <w:t>Nachkomen</w:t>
      </w:r>
      <w:proofErr w:type="spellEnd"/>
      <w:r>
        <w:t xml:space="preserve"> / werden hievon besser den Marbach zu urteilen wissen. Daß er aber auch von </w:t>
      </w:r>
      <w:proofErr w:type="spellStart"/>
      <w:r>
        <w:t>vilen</w:t>
      </w:r>
      <w:proofErr w:type="spellEnd"/>
      <w:r>
        <w:t xml:space="preserve"> andern </w:t>
      </w:r>
      <w:proofErr w:type="spellStart"/>
      <w:r>
        <w:t>jrthumen</w:t>
      </w:r>
      <w:proofErr w:type="spellEnd"/>
      <w:r>
        <w:t xml:space="preserve"> der Zwinglischen sagt / als von der Erbsünde / von der Rechtfertigung und sonderlich von der ewigen </w:t>
      </w:r>
      <w:proofErr w:type="spellStart"/>
      <w:r>
        <w:t>fürsehung</w:t>
      </w:r>
      <w:proofErr w:type="spellEnd"/>
      <w:r>
        <w:t xml:space="preserve"> Gottes / hat er noch nie </w:t>
      </w:r>
      <w:proofErr w:type="spellStart"/>
      <w:r>
        <w:t>auff</w:t>
      </w:r>
      <w:proofErr w:type="spellEnd"/>
      <w:r>
        <w:t xml:space="preserve"> die unsern bracht / wird es auch meines achtens forthin </w:t>
      </w:r>
      <w:proofErr w:type="spellStart"/>
      <w:r>
        <w:t>wol</w:t>
      </w:r>
      <w:proofErr w:type="spellEnd"/>
      <w:r>
        <w:t xml:space="preserve"> lassen anstehen / und haben sich die unsern deren gleichen </w:t>
      </w:r>
      <w:proofErr w:type="spellStart"/>
      <w:r>
        <w:t>Calumnien</w:t>
      </w:r>
      <w:proofErr w:type="spellEnd"/>
      <w:r>
        <w:t xml:space="preserve"> und und </w:t>
      </w:r>
      <w:proofErr w:type="spellStart"/>
      <w:r>
        <w:t>onbillichen</w:t>
      </w:r>
      <w:proofErr w:type="spellEnd"/>
      <w:r>
        <w:t xml:space="preserve"> von andern </w:t>
      </w:r>
      <w:proofErr w:type="spellStart"/>
      <w:r>
        <w:t>jnen</w:t>
      </w:r>
      <w:proofErr w:type="spellEnd"/>
      <w:r>
        <w:t xml:space="preserve"> </w:t>
      </w:r>
      <w:proofErr w:type="spellStart"/>
      <w:r>
        <w:t>aufferlegten</w:t>
      </w:r>
      <w:proofErr w:type="spellEnd"/>
      <w:r>
        <w:t xml:space="preserve"> </w:t>
      </w:r>
      <w:proofErr w:type="spellStart"/>
      <w:r>
        <w:t>beschwerungen</w:t>
      </w:r>
      <w:proofErr w:type="spellEnd"/>
      <w:r>
        <w:t xml:space="preserve"> / schon langst </w:t>
      </w:r>
      <w:proofErr w:type="spellStart"/>
      <w:r>
        <w:t>genueglich</w:t>
      </w:r>
      <w:proofErr w:type="spellEnd"/>
      <w:r>
        <w:t xml:space="preserve"> verantwortet. Derhalben </w:t>
      </w:r>
      <w:proofErr w:type="spellStart"/>
      <w:r>
        <w:t>darvon</w:t>
      </w:r>
      <w:proofErr w:type="spellEnd"/>
      <w:r>
        <w:t xml:space="preserve"> allhie on not weiter zu reden. Allein diß </w:t>
      </w:r>
      <w:proofErr w:type="spellStart"/>
      <w:r>
        <w:t>woll</w:t>
      </w:r>
      <w:proofErr w:type="spellEnd"/>
      <w:r>
        <w:t xml:space="preserve"> der Christlich </w:t>
      </w:r>
      <w:proofErr w:type="spellStart"/>
      <w:r>
        <w:t>leser</w:t>
      </w:r>
      <w:proofErr w:type="spellEnd"/>
      <w:r>
        <w:t xml:space="preserve"> / als im </w:t>
      </w:r>
      <w:proofErr w:type="spellStart"/>
      <w:r>
        <w:t>fuergang</w:t>
      </w:r>
      <w:proofErr w:type="spellEnd"/>
      <w:r>
        <w:t xml:space="preserve"> erinnert sein / Daß Marbach die unseren zeihet / sie </w:t>
      </w:r>
      <w:proofErr w:type="spellStart"/>
      <w:r>
        <w:t>leren</w:t>
      </w:r>
      <w:proofErr w:type="spellEnd"/>
      <w:r>
        <w:t xml:space="preserve"> </w:t>
      </w:r>
      <w:proofErr w:type="spellStart"/>
      <w:r>
        <w:t>onrecht</w:t>
      </w:r>
      <w:proofErr w:type="spellEnd"/>
      <w:r>
        <w:t xml:space="preserve"> von der </w:t>
      </w:r>
      <w:proofErr w:type="spellStart"/>
      <w:r>
        <w:t>Goettlichen</w:t>
      </w:r>
      <w:proofErr w:type="spellEnd"/>
      <w:r>
        <w:t xml:space="preserve"> </w:t>
      </w:r>
      <w:proofErr w:type="spellStart"/>
      <w:r>
        <w:t>fuersehung</w:t>
      </w:r>
      <w:proofErr w:type="spellEnd"/>
      <w:r>
        <w:t xml:space="preserve"> und ewigen </w:t>
      </w:r>
      <w:proofErr w:type="spellStart"/>
      <w:r>
        <w:t>außerwelung</w:t>
      </w:r>
      <w:proofErr w:type="spellEnd"/>
      <w:r>
        <w:t xml:space="preserve"> der </w:t>
      </w:r>
      <w:proofErr w:type="spellStart"/>
      <w:r>
        <w:t>glaubigen</w:t>
      </w:r>
      <w:proofErr w:type="spellEnd"/>
      <w:r>
        <w:t xml:space="preserve"> zum ewigen leben / so doch </w:t>
      </w:r>
      <w:proofErr w:type="spellStart"/>
      <w:r>
        <w:t>meniglich</w:t>
      </w:r>
      <w:proofErr w:type="spellEnd"/>
      <w:r>
        <w:t xml:space="preserve"> kund ist / daß sie kein andere </w:t>
      </w:r>
      <w:proofErr w:type="spellStart"/>
      <w:r>
        <w:t>lere</w:t>
      </w:r>
      <w:proofErr w:type="spellEnd"/>
      <w:r>
        <w:t xml:space="preserve"> von diesen </w:t>
      </w:r>
      <w:proofErr w:type="spellStart"/>
      <w:r>
        <w:t>stuecken</w:t>
      </w:r>
      <w:proofErr w:type="spellEnd"/>
      <w:r>
        <w:t xml:space="preserve"> </w:t>
      </w:r>
      <w:proofErr w:type="spellStart"/>
      <w:r>
        <w:t>gefueret</w:t>
      </w:r>
      <w:proofErr w:type="spellEnd"/>
      <w:r>
        <w:t xml:space="preserve"> / denn D. Luther zum </w:t>
      </w:r>
      <w:proofErr w:type="spellStart"/>
      <w:r>
        <w:t>hefftigsten</w:t>
      </w:r>
      <w:proofErr w:type="spellEnd"/>
      <w:r>
        <w:t xml:space="preserve"> gestritten und </w:t>
      </w:r>
      <w:proofErr w:type="spellStart"/>
      <w:r>
        <w:t>vertediget</w:t>
      </w:r>
      <w:proofErr w:type="spellEnd"/>
      <w:r>
        <w:t xml:space="preserve"> hat / wie denn auch er sie nie deßhalben angefochten. Oder hat Marbach Lutherum vom knechtischen willen wider </w:t>
      </w:r>
      <w:proofErr w:type="spellStart"/>
      <w:r>
        <w:t>Erasmum</w:t>
      </w:r>
      <w:proofErr w:type="spellEnd"/>
      <w:r>
        <w:t xml:space="preserve"> </w:t>
      </w:r>
      <w:proofErr w:type="spellStart"/>
      <w:r>
        <w:t>Roterodamum</w:t>
      </w:r>
      <w:proofErr w:type="spellEnd"/>
      <w:r>
        <w:t xml:space="preserve"> nie gelesen? Strafft er denn nun die unsern in diesem </w:t>
      </w:r>
      <w:proofErr w:type="spellStart"/>
      <w:r>
        <w:t>stueck</w:t>
      </w:r>
      <w:proofErr w:type="spellEnd"/>
      <w:r>
        <w:t xml:space="preserve"> / so muß er freilich hiemit Lutherum zuvor straffen / und diß eben in denen </w:t>
      </w:r>
      <w:proofErr w:type="spellStart"/>
      <w:r>
        <w:t>stuecken</w:t>
      </w:r>
      <w:proofErr w:type="spellEnd"/>
      <w:r>
        <w:t xml:space="preserve"> einem / </w:t>
      </w:r>
      <w:proofErr w:type="spellStart"/>
      <w:r>
        <w:t>darueber</w:t>
      </w:r>
      <w:proofErr w:type="spellEnd"/>
      <w:r>
        <w:t xml:space="preserve"> er arm ernstlichsten hat gestritten. Diß ist </w:t>
      </w:r>
      <w:proofErr w:type="spellStart"/>
      <w:r>
        <w:t>offentlicher</w:t>
      </w:r>
      <w:proofErr w:type="spellEnd"/>
      <w:r>
        <w:t xml:space="preserve"> / denn daß es </w:t>
      </w:r>
      <w:proofErr w:type="spellStart"/>
      <w:r>
        <w:t>wort</w:t>
      </w:r>
      <w:proofErr w:type="spellEnd"/>
      <w:r>
        <w:t xml:space="preserve"> </w:t>
      </w:r>
      <w:proofErr w:type="spellStart"/>
      <w:r>
        <w:t>bedoerffe</w:t>
      </w:r>
      <w:proofErr w:type="spellEnd"/>
      <w:r>
        <w:t xml:space="preserve">. Wie da du viel holdseliger Marbach? Hat </w:t>
      </w:r>
      <w:proofErr w:type="spellStart"/>
      <w:r>
        <w:t>alhie</w:t>
      </w:r>
      <w:proofErr w:type="spellEnd"/>
      <w:r>
        <w:t xml:space="preserve"> des dritten Elias Prophetenamt ein loch gehabt? wer </w:t>
      </w:r>
      <w:proofErr w:type="spellStart"/>
      <w:r>
        <w:t>sihet</w:t>
      </w:r>
      <w:proofErr w:type="spellEnd"/>
      <w:r>
        <w:t xml:space="preserve"> </w:t>
      </w:r>
      <w:proofErr w:type="spellStart"/>
      <w:r>
        <w:t>nit</w:t>
      </w:r>
      <w:proofErr w:type="spellEnd"/>
      <w:r>
        <w:t xml:space="preserve"> </w:t>
      </w:r>
      <w:proofErr w:type="spellStart"/>
      <w:r>
        <w:t>diser</w:t>
      </w:r>
      <w:proofErr w:type="spellEnd"/>
      <w:r>
        <w:t xml:space="preserve"> ungeschaffenen </w:t>
      </w:r>
      <w:proofErr w:type="spellStart"/>
      <w:r>
        <w:t>Clamanten</w:t>
      </w:r>
      <w:proofErr w:type="spellEnd"/>
      <w:r>
        <w:t xml:space="preserve"> </w:t>
      </w:r>
      <w:proofErr w:type="spellStart"/>
      <w:r>
        <w:t>stempeney</w:t>
      </w:r>
      <w:proofErr w:type="spellEnd"/>
      <w:r>
        <w:t xml:space="preserve">? Wo </w:t>
      </w:r>
      <w:proofErr w:type="spellStart"/>
      <w:r>
        <w:t>jnen</w:t>
      </w:r>
      <w:proofErr w:type="spellEnd"/>
      <w:r>
        <w:t xml:space="preserve"> Lutherus dienet / da muß er ein Prophet sein / wo er </w:t>
      </w:r>
      <w:proofErr w:type="spellStart"/>
      <w:r>
        <w:t>jnen</w:t>
      </w:r>
      <w:proofErr w:type="spellEnd"/>
      <w:r>
        <w:t xml:space="preserve"> aber nicht schmeckt / da muß er eben so wohl </w:t>
      </w:r>
      <w:proofErr w:type="spellStart"/>
      <w:r>
        <w:t>han</w:t>
      </w:r>
      <w:proofErr w:type="spellEnd"/>
      <w:r>
        <w:t xml:space="preserve"> </w:t>
      </w:r>
      <w:proofErr w:type="spellStart"/>
      <w:r>
        <w:t>gefelhet</w:t>
      </w:r>
      <w:proofErr w:type="spellEnd"/>
      <w:r>
        <w:t xml:space="preserve"> / als </w:t>
      </w:r>
      <w:proofErr w:type="spellStart"/>
      <w:r>
        <w:t>jrgend</w:t>
      </w:r>
      <w:proofErr w:type="spellEnd"/>
      <w:r>
        <w:t xml:space="preserve"> ein Zwinglianer. </w:t>
      </w:r>
    </w:p>
    <w:p w14:paraId="62F0FACE" w14:textId="77777777" w:rsidR="008F74BD" w:rsidRDefault="008F74BD" w:rsidP="008F74BD">
      <w:pPr>
        <w:pStyle w:val="StandardWeb"/>
      </w:pPr>
      <w:r>
        <w:t xml:space="preserve">Weil aber D. Luthers / seligen </w:t>
      </w:r>
      <w:proofErr w:type="spellStart"/>
      <w:r>
        <w:t>Buecher</w:t>
      </w:r>
      <w:proofErr w:type="spellEnd"/>
      <w:r>
        <w:t xml:space="preserve"> / so etliche seiner ersten Jahre nach einander </w:t>
      </w:r>
      <w:proofErr w:type="spellStart"/>
      <w:r>
        <w:t>außgangen</w:t>
      </w:r>
      <w:proofErr w:type="spellEnd"/>
      <w:r>
        <w:t xml:space="preserve"> / und in seinen </w:t>
      </w:r>
      <w:proofErr w:type="spellStart"/>
      <w:r>
        <w:t>Comis</w:t>
      </w:r>
      <w:proofErr w:type="spellEnd"/>
      <w:r>
        <w:t xml:space="preserve"> </w:t>
      </w:r>
      <w:proofErr w:type="spellStart"/>
      <w:r>
        <w:t>verhanden</w:t>
      </w:r>
      <w:proofErr w:type="spellEnd"/>
      <w:r>
        <w:t xml:space="preserve"> / genugsam zeugen / daß er in vielen </w:t>
      </w:r>
      <w:proofErr w:type="spellStart"/>
      <w:r>
        <w:t>stuecken</w:t>
      </w:r>
      <w:proofErr w:type="spellEnd"/>
      <w:r>
        <w:t xml:space="preserve"> / nicht bald recht ist daran gewest / da doch sein Predig und Prophetenamt schon </w:t>
      </w:r>
      <w:proofErr w:type="spellStart"/>
      <w:r>
        <w:t>angangen</w:t>
      </w:r>
      <w:proofErr w:type="spellEnd"/>
      <w:r>
        <w:t xml:space="preserve"> war / und </w:t>
      </w:r>
      <w:proofErr w:type="spellStart"/>
      <w:r>
        <w:t>jhn</w:t>
      </w:r>
      <w:proofErr w:type="spellEnd"/>
      <w:r>
        <w:t xml:space="preserve"> nach Marbachs </w:t>
      </w:r>
      <w:proofErr w:type="spellStart"/>
      <w:r>
        <w:t>meinung</w:t>
      </w:r>
      <w:proofErr w:type="spellEnd"/>
      <w:r>
        <w:t xml:space="preserve"> / nicht </w:t>
      </w:r>
      <w:proofErr w:type="spellStart"/>
      <w:r>
        <w:t>hette</w:t>
      </w:r>
      <w:proofErr w:type="spellEnd"/>
      <w:r>
        <w:t xml:space="preserve"> sollen </w:t>
      </w:r>
      <w:proofErr w:type="spellStart"/>
      <w:r>
        <w:t>jrren</w:t>
      </w:r>
      <w:proofErr w:type="spellEnd"/>
      <w:r>
        <w:t xml:space="preserve"> lassen / Weil auch </w:t>
      </w:r>
      <w:proofErr w:type="spellStart"/>
      <w:r>
        <w:t>gnugsam</w:t>
      </w:r>
      <w:proofErr w:type="spellEnd"/>
      <w:r>
        <w:t xml:space="preserve"> von den unsern </w:t>
      </w:r>
      <w:proofErr w:type="spellStart"/>
      <w:r>
        <w:t>auß</w:t>
      </w:r>
      <w:proofErr w:type="spellEnd"/>
      <w:r>
        <w:t xml:space="preserve"> Gottes Wort bewiesen / daß er im </w:t>
      </w:r>
      <w:proofErr w:type="spellStart"/>
      <w:r>
        <w:t>Artickel</w:t>
      </w:r>
      <w:proofErr w:type="spellEnd"/>
      <w:r>
        <w:t xml:space="preserve"> vom </w:t>
      </w:r>
      <w:proofErr w:type="spellStart"/>
      <w:r>
        <w:t>Abendmal</w:t>
      </w:r>
      <w:proofErr w:type="spellEnd"/>
      <w:r>
        <w:t xml:space="preserve"> geirret / und die </w:t>
      </w:r>
      <w:proofErr w:type="spellStart"/>
      <w:r>
        <w:t>Paepstischen</w:t>
      </w:r>
      <w:proofErr w:type="spellEnd"/>
      <w:r>
        <w:t xml:space="preserve"> Irrthum keines </w:t>
      </w:r>
      <w:proofErr w:type="spellStart"/>
      <w:r>
        <w:t>wegs</w:t>
      </w:r>
      <w:proofErr w:type="spellEnd"/>
      <w:r>
        <w:t xml:space="preserve"> / wie Marbach meint / </w:t>
      </w:r>
      <w:proofErr w:type="spellStart"/>
      <w:r>
        <w:t>gantz</w:t>
      </w:r>
      <w:proofErr w:type="spellEnd"/>
      <w:r>
        <w:t xml:space="preserve"> </w:t>
      </w:r>
      <w:proofErr w:type="spellStart"/>
      <w:r>
        <w:t>außgefaeget</w:t>
      </w:r>
      <w:proofErr w:type="spellEnd"/>
      <w:r>
        <w:t xml:space="preserve"> hab / und von dem </w:t>
      </w:r>
      <w:proofErr w:type="spellStart"/>
      <w:r>
        <w:t>namen</w:t>
      </w:r>
      <w:proofErr w:type="spellEnd"/>
      <w:r>
        <w:t xml:space="preserve"> und ansehen Lutheri von den unsern im Bericht vom </w:t>
      </w:r>
      <w:proofErr w:type="spellStart"/>
      <w:r>
        <w:t>Abendmal</w:t>
      </w:r>
      <w:proofErr w:type="spellEnd"/>
      <w:r>
        <w:t xml:space="preserve"> / und im Gegenbericht vom </w:t>
      </w:r>
      <w:proofErr w:type="spellStart"/>
      <w:r>
        <w:t>Maulbrunischen</w:t>
      </w:r>
      <w:proofErr w:type="spellEnd"/>
      <w:r>
        <w:t xml:space="preserve"> </w:t>
      </w:r>
      <w:proofErr w:type="spellStart"/>
      <w:r>
        <w:t>Gesprech</w:t>
      </w:r>
      <w:proofErr w:type="spellEnd"/>
      <w:r>
        <w:t xml:space="preserve"> / </w:t>
      </w:r>
      <w:proofErr w:type="spellStart"/>
      <w:r>
        <w:t>weitleufftiger</w:t>
      </w:r>
      <w:proofErr w:type="spellEnd"/>
      <w:r>
        <w:t xml:space="preserve"> geschrieben / </w:t>
      </w:r>
      <w:proofErr w:type="spellStart"/>
      <w:r>
        <w:t>wil</w:t>
      </w:r>
      <w:proofErr w:type="spellEnd"/>
      <w:r>
        <w:t xml:space="preserve"> ichs </w:t>
      </w:r>
      <w:proofErr w:type="spellStart"/>
      <w:r>
        <w:t>alhie</w:t>
      </w:r>
      <w:proofErr w:type="spellEnd"/>
      <w:r>
        <w:t xml:space="preserve"> </w:t>
      </w:r>
      <w:proofErr w:type="spellStart"/>
      <w:r>
        <w:t>darbey</w:t>
      </w:r>
      <w:proofErr w:type="spellEnd"/>
      <w:r>
        <w:t xml:space="preserve"> lassen bleiben / daß Lutherus von uns weder </w:t>
      </w:r>
      <w:proofErr w:type="spellStart"/>
      <w:r>
        <w:t>geschmehet</w:t>
      </w:r>
      <w:proofErr w:type="spellEnd"/>
      <w:r>
        <w:t xml:space="preserve"> noch verkleinert / sonder </w:t>
      </w:r>
      <w:proofErr w:type="spellStart"/>
      <w:r>
        <w:t>fuer</w:t>
      </w:r>
      <w:proofErr w:type="spellEnd"/>
      <w:r>
        <w:t xml:space="preserve"> einen trefflichen und mit viel hohen gaben gezierten </w:t>
      </w:r>
      <w:proofErr w:type="spellStart"/>
      <w:r>
        <w:t>werckzeug</w:t>
      </w:r>
      <w:proofErr w:type="spellEnd"/>
      <w:r>
        <w:t xml:space="preserve"> Gottes erkennet und gehalten / doch weil dieser unterscheid </w:t>
      </w:r>
      <w:proofErr w:type="spellStart"/>
      <w:r>
        <w:t>one</w:t>
      </w:r>
      <w:proofErr w:type="spellEnd"/>
      <w:r>
        <w:t xml:space="preserve"> grosse und </w:t>
      </w:r>
      <w:proofErr w:type="spellStart"/>
      <w:r>
        <w:t>offentliche</w:t>
      </w:r>
      <w:proofErr w:type="spellEnd"/>
      <w:r>
        <w:t xml:space="preserve"> </w:t>
      </w:r>
      <w:proofErr w:type="spellStart"/>
      <w:r>
        <w:t>gefahr</w:t>
      </w:r>
      <w:proofErr w:type="spellEnd"/>
      <w:r>
        <w:t xml:space="preserve"> / unsers Christlichen Glaubens und Religion / nicht </w:t>
      </w:r>
      <w:proofErr w:type="spellStart"/>
      <w:r>
        <w:t>kan</w:t>
      </w:r>
      <w:proofErr w:type="spellEnd"/>
      <w:r>
        <w:t xml:space="preserve"> </w:t>
      </w:r>
      <w:proofErr w:type="spellStart"/>
      <w:r>
        <w:t>verdunckelt</w:t>
      </w:r>
      <w:proofErr w:type="spellEnd"/>
      <w:r>
        <w:t xml:space="preserve"> werden / so </w:t>
      </w:r>
      <w:proofErr w:type="spellStart"/>
      <w:r>
        <w:t>wol</w:t>
      </w:r>
      <w:proofErr w:type="spellEnd"/>
      <w:r>
        <w:t xml:space="preserve"> als die aller </w:t>
      </w:r>
      <w:proofErr w:type="spellStart"/>
      <w:r>
        <w:t>eltisten</w:t>
      </w:r>
      <w:proofErr w:type="spellEnd"/>
      <w:r>
        <w:t xml:space="preserve"> und heiligsten </w:t>
      </w:r>
      <w:proofErr w:type="spellStart"/>
      <w:r>
        <w:t>Lerer</w:t>
      </w:r>
      <w:proofErr w:type="spellEnd"/>
      <w:r>
        <w:t xml:space="preserve"> und Scribenten der Christenheit / keines </w:t>
      </w:r>
      <w:proofErr w:type="spellStart"/>
      <w:r>
        <w:t>wegs</w:t>
      </w:r>
      <w:proofErr w:type="spellEnd"/>
      <w:r>
        <w:t xml:space="preserve"> den heiligen Propheten und Aposteln gleich gesetzt / sondern seine </w:t>
      </w:r>
      <w:proofErr w:type="spellStart"/>
      <w:r>
        <w:t>Lere</w:t>
      </w:r>
      <w:proofErr w:type="spellEnd"/>
      <w:r>
        <w:t xml:space="preserve"> und </w:t>
      </w:r>
      <w:proofErr w:type="spellStart"/>
      <w:r>
        <w:t>Schrifften</w:t>
      </w:r>
      <w:proofErr w:type="spellEnd"/>
      <w:r>
        <w:t xml:space="preserve"> / nach der einigen Richtschnur Heiliger </w:t>
      </w:r>
      <w:proofErr w:type="spellStart"/>
      <w:r>
        <w:t>Schrifft</w:t>
      </w:r>
      <w:proofErr w:type="spellEnd"/>
      <w:r>
        <w:t xml:space="preserve"> / </w:t>
      </w:r>
      <w:proofErr w:type="spellStart"/>
      <w:r>
        <w:t>gepruefet</w:t>
      </w:r>
      <w:proofErr w:type="spellEnd"/>
      <w:r>
        <w:t xml:space="preserve"> / </w:t>
      </w:r>
      <w:proofErr w:type="spellStart"/>
      <w:r>
        <w:t>geurteilet</w:t>
      </w:r>
      <w:proofErr w:type="spellEnd"/>
      <w:r>
        <w:t xml:space="preserve"> </w:t>
      </w:r>
      <w:proofErr w:type="spellStart"/>
      <w:r>
        <w:t>unnd</w:t>
      </w:r>
      <w:proofErr w:type="spellEnd"/>
      <w:r>
        <w:t xml:space="preserve"> angenommen werden / </w:t>
      </w:r>
      <w:proofErr w:type="spellStart"/>
      <w:r>
        <w:t>Unnd</w:t>
      </w:r>
      <w:proofErr w:type="spellEnd"/>
      <w:r>
        <w:t xml:space="preserve"> da er gleich etwa in einem oder mehren </w:t>
      </w:r>
      <w:proofErr w:type="spellStart"/>
      <w:r>
        <w:t>stuecken</w:t>
      </w:r>
      <w:proofErr w:type="spellEnd"/>
      <w:r>
        <w:t xml:space="preserve"> </w:t>
      </w:r>
      <w:proofErr w:type="spellStart"/>
      <w:r>
        <w:t>gestrauchlet</w:t>
      </w:r>
      <w:proofErr w:type="spellEnd"/>
      <w:r>
        <w:t xml:space="preserve"> </w:t>
      </w:r>
      <w:proofErr w:type="spellStart"/>
      <w:r>
        <w:t>unnd</w:t>
      </w:r>
      <w:proofErr w:type="spellEnd"/>
      <w:r>
        <w:t xml:space="preserve"> gefehlet / dennoch nicht mit solcher </w:t>
      </w:r>
      <w:proofErr w:type="spellStart"/>
      <w:r>
        <w:t>maengel</w:t>
      </w:r>
      <w:proofErr w:type="spellEnd"/>
      <w:r>
        <w:t xml:space="preserve"> </w:t>
      </w:r>
      <w:proofErr w:type="spellStart"/>
      <w:r>
        <w:t>unnd</w:t>
      </w:r>
      <w:proofErr w:type="spellEnd"/>
      <w:r>
        <w:t xml:space="preserve"> </w:t>
      </w:r>
      <w:proofErr w:type="spellStart"/>
      <w:r>
        <w:t>schwachheit</w:t>
      </w:r>
      <w:proofErr w:type="spellEnd"/>
      <w:r>
        <w:t xml:space="preserve"> </w:t>
      </w:r>
      <w:proofErr w:type="spellStart"/>
      <w:r>
        <w:t>hinlegung</w:t>
      </w:r>
      <w:proofErr w:type="spellEnd"/>
      <w:r>
        <w:t xml:space="preserve"> und </w:t>
      </w:r>
      <w:proofErr w:type="spellStart"/>
      <w:r>
        <w:t>verbesserung</w:t>
      </w:r>
      <w:proofErr w:type="spellEnd"/>
      <w:r>
        <w:t xml:space="preserve"> / sonder viel mehr mit derselben </w:t>
      </w:r>
      <w:proofErr w:type="spellStart"/>
      <w:r>
        <w:t>halßstarrigen</w:t>
      </w:r>
      <w:proofErr w:type="spellEnd"/>
      <w:r>
        <w:t xml:space="preserve"> </w:t>
      </w:r>
      <w:proofErr w:type="spellStart"/>
      <w:r>
        <w:t>außbreitung</w:t>
      </w:r>
      <w:proofErr w:type="spellEnd"/>
      <w:r>
        <w:t xml:space="preserve"> </w:t>
      </w:r>
      <w:proofErr w:type="spellStart"/>
      <w:r>
        <w:t>unnd</w:t>
      </w:r>
      <w:proofErr w:type="spellEnd"/>
      <w:r>
        <w:t xml:space="preserve"> </w:t>
      </w:r>
      <w:proofErr w:type="spellStart"/>
      <w:r>
        <w:t>verfechtung</w:t>
      </w:r>
      <w:proofErr w:type="spellEnd"/>
      <w:r>
        <w:t xml:space="preserve"> / und </w:t>
      </w:r>
      <w:proofErr w:type="spellStart"/>
      <w:r>
        <w:t>onmaessigem</w:t>
      </w:r>
      <w:proofErr w:type="spellEnd"/>
      <w:r>
        <w:t xml:space="preserve"> </w:t>
      </w:r>
      <w:proofErr w:type="spellStart"/>
      <w:r>
        <w:t>rhuemen</w:t>
      </w:r>
      <w:proofErr w:type="spellEnd"/>
      <w:r>
        <w:t xml:space="preserve"> seines </w:t>
      </w:r>
      <w:proofErr w:type="spellStart"/>
      <w:r>
        <w:t>ansehens</w:t>
      </w:r>
      <w:proofErr w:type="spellEnd"/>
      <w:r>
        <w:t xml:space="preserve"> / bey den Widersachern und nachkommen </w:t>
      </w:r>
      <w:proofErr w:type="spellStart"/>
      <w:r>
        <w:t>veronglimpffet</w:t>
      </w:r>
      <w:proofErr w:type="spellEnd"/>
      <w:r>
        <w:t xml:space="preserve"> / </w:t>
      </w:r>
      <w:proofErr w:type="spellStart"/>
      <w:r>
        <w:t>unnd</w:t>
      </w:r>
      <w:proofErr w:type="spellEnd"/>
      <w:r>
        <w:t xml:space="preserve"> zu o </w:t>
      </w:r>
      <w:proofErr w:type="spellStart"/>
      <w:r>
        <w:t>nehren</w:t>
      </w:r>
      <w:proofErr w:type="spellEnd"/>
      <w:r>
        <w:t xml:space="preserve"> gesetzet wird / eben von denen gesellen / die Lutherum </w:t>
      </w:r>
      <w:proofErr w:type="spellStart"/>
      <w:r>
        <w:t>geren</w:t>
      </w:r>
      <w:proofErr w:type="spellEnd"/>
      <w:r>
        <w:t xml:space="preserve"> zum </w:t>
      </w:r>
      <w:proofErr w:type="spellStart"/>
      <w:r>
        <w:t>newen</w:t>
      </w:r>
      <w:proofErr w:type="spellEnd"/>
      <w:r>
        <w:t xml:space="preserve"> Papst gemacht </w:t>
      </w:r>
      <w:proofErr w:type="spellStart"/>
      <w:r>
        <w:t>hetten</w:t>
      </w:r>
      <w:proofErr w:type="spellEnd"/>
      <w:r>
        <w:t xml:space="preserve"> / </w:t>
      </w:r>
      <w:proofErr w:type="spellStart"/>
      <w:r>
        <w:t>unnd</w:t>
      </w:r>
      <w:proofErr w:type="spellEnd"/>
      <w:r>
        <w:t xml:space="preserve"> noch machten / damit sie seine </w:t>
      </w:r>
      <w:proofErr w:type="spellStart"/>
      <w:r>
        <w:t>Cardinael</w:t>
      </w:r>
      <w:proofErr w:type="spellEnd"/>
      <w:r>
        <w:t xml:space="preserve"> / und mit der zeit </w:t>
      </w:r>
      <w:proofErr w:type="spellStart"/>
      <w:r>
        <w:t>Successores</w:t>
      </w:r>
      <w:proofErr w:type="spellEnd"/>
      <w:r>
        <w:t xml:space="preserve"> </w:t>
      </w:r>
      <w:proofErr w:type="spellStart"/>
      <w:r>
        <w:t>moechten</w:t>
      </w:r>
      <w:proofErr w:type="spellEnd"/>
      <w:r>
        <w:t xml:space="preserve"> werden. Denn es sich fast ansehen </w:t>
      </w:r>
      <w:proofErr w:type="spellStart"/>
      <w:r>
        <w:t>laest</w:t>
      </w:r>
      <w:proofErr w:type="spellEnd"/>
      <w:r>
        <w:t xml:space="preserve"> / als Marbach </w:t>
      </w:r>
      <w:proofErr w:type="spellStart"/>
      <w:r>
        <w:t>darumb</w:t>
      </w:r>
      <w:proofErr w:type="spellEnd"/>
      <w:r>
        <w:t xml:space="preserve"> so </w:t>
      </w:r>
      <w:proofErr w:type="spellStart"/>
      <w:r>
        <w:t>haefftig</w:t>
      </w:r>
      <w:proofErr w:type="spellEnd"/>
      <w:r>
        <w:t xml:space="preserve"> </w:t>
      </w:r>
      <w:proofErr w:type="spellStart"/>
      <w:r>
        <w:t>streitte</w:t>
      </w:r>
      <w:proofErr w:type="spellEnd"/>
      <w:r>
        <w:t xml:space="preserve"> / es </w:t>
      </w:r>
      <w:proofErr w:type="spellStart"/>
      <w:r>
        <w:t>koenne</w:t>
      </w:r>
      <w:proofErr w:type="spellEnd"/>
      <w:r>
        <w:t xml:space="preserve"> niemand kein Christen Mensch nicht sein / der sich nicht </w:t>
      </w:r>
      <w:proofErr w:type="spellStart"/>
      <w:r>
        <w:t>umb</w:t>
      </w:r>
      <w:proofErr w:type="spellEnd"/>
      <w:r>
        <w:t xml:space="preserve"> den Lutherischen </w:t>
      </w:r>
      <w:proofErr w:type="spellStart"/>
      <w:r>
        <w:t>namen</w:t>
      </w:r>
      <w:proofErr w:type="spellEnd"/>
      <w:r>
        <w:t xml:space="preserve"> reissen / und an alle </w:t>
      </w:r>
      <w:proofErr w:type="spellStart"/>
      <w:r>
        <w:t>wort</w:t>
      </w:r>
      <w:proofErr w:type="spellEnd"/>
      <w:r>
        <w:t xml:space="preserve"> und </w:t>
      </w:r>
      <w:proofErr w:type="spellStart"/>
      <w:r>
        <w:t>gedancken</w:t>
      </w:r>
      <w:proofErr w:type="spellEnd"/>
      <w:r>
        <w:t xml:space="preserve"> Lutheri / als an Prophetische </w:t>
      </w:r>
      <w:proofErr w:type="spellStart"/>
      <w:r>
        <w:t>eingebungen</w:t>
      </w:r>
      <w:proofErr w:type="spellEnd"/>
      <w:r>
        <w:t xml:space="preserve"> des Heiligen Geistes / </w:t>
      </w:r>
      <w:proofErr w:type="spellStart"/>
      <w:r>
        <w:t>wil</w:t>
      </w:r>
      <w:proofErr w:type="spellEnd"/>
      <w:r>
        <w:t xml:space="preserve"> gebunden sein / Und wolle diese </w:t>
      </w:r>
      <w:proofErr w:type="spellStart"/>
      <w:r>
        <w:t>ursach</w:t>
      </w:r>
      <w:proofErr w:type="spellEnd"/>
      <w:r>
        <w:t xml:space="preserve"> / </w:t>
      </w:r>
      <w:proofErr w:type="spellStart"/>
      <w:r>
        <w:t>warumb</w:t>
      </w:r>
      <w:proofErr w:type="spellEnd"/>
      <w:r>
        <w:t xml:space="preserve"> man sich Lutherisch nennen müsse / nemlich / daß Lutheri </w:t>
      </w:r>
      <w:proofErr w:type="spellStart"/>
      <w:r>
        <w:t>Lere</w:t>
      </w:r>
      <w:proofErr w:type="spellEnd"/>
      <w:r>
        <w:t xml:space="preserve"> </w:t>
      </w:r>
      <w:proofErr w:type="spellStart"/>
      <w:r>
        <w:t>durchauß</w:t>
      </w:r>
      <w:proofErr w:type="spellEnd"/>
      <w:r>
        <w:t xml:space="preserve"> mit der heiligen </w:t>
      </w:r>
      <w:proofErr w:type="spellStart"/>
      <w:r>
        <w:t>Schrifft</w:t>
      </w:r>
      <w:proofErr w:type="spellEnd"/>
      <w:r>
        <w:t xml:space="preserve"> </w:t>
      </w:r>
      <w:proofErr w:type="spellStart"/>
      <w:r>
        <w:t>ubereinstimme</w:t>
      </w:r>
      <w:proofErr w:type="spellEnd"/>
      <w:r>
        <w:t xml:space="preserve"> / </w:t>
      </w:r>
      <w:proofErr w:type="spellStart"/>
      <w:r>
        <w:t>unnd</w:t>
      </w:r>
      <w:proofErr w:type="spellEnd"/>
      <w:r>
        <w:t xml:space="preserve"> man sich derhalben mit diesem </w:t>
      </w:r>
      <w:proofErr w:type="spellStart"/>
      <w:r>
        <w:t>namen</w:t>
      </w:r>
      <w:proofErr w:type="spellEnd"/>
      <w:r>
        <w:t xml:space="preserve"> / von den </w:t>
      </w:r>
      <w:proofErr w:type="spellStart"/>
      <w:r>
        <w:t>jrrigen</w:t>
      </w:r>
      <w:proofErr w:type="spellEnd"/>
      <w:r>
        <w:t xml:space="preserve"> Zwinglianern unterscheiden </w:t>
      </w:r>
      <w:proofErr w:type="spellStart"/>
      <w:r>
        <w:t>unnd</w:t>
      </w:r>
      <w:proofErr w:type="spellEnd"/>
      <w:r>
        <w:t xml:space="preserve"> absondern müsse / endlich dahin gelangen / daß niemand </w:t>
      </w:r>
      <w:proofErr w:type="spellStart"/>
      <w:r>
        <w:t>koende</w:t>
      </w:r>
      <w:proofErr w:type="spellEnd"/>
      <w:r>
        <w:t xml:space="preserve"> kein Christ mehr sein / der sich nicht </w:t>
      </w:r>
      <w:proofErr w:type="spellStart"/>
      <w:r>
        <w:t>Marbachisch</w:t>
      </w:r>
      <w:proofErr w:type="spellEnd"/>
      <w:r>
        <w:t xml:space="preserve"> nennen </w:t>
      </w:r>
      <w:proofErr w:type="spellStart"/>
      <w:r>
        <w:t>wolte</w:t>
      </w:r>
      <w:proofErr w:type="spellEnd"/>
      <w:r>
        <w:t xml:space="preserve"> / dieweil ja Marbach </w:t>
      </w:r>
      <w:proofErr w:type="spellStart"/>
      <w:r>
        <w:t>jm</w:t>
      </w:r>
      <w:proofErr w:type="spellEnd"/>
      <w:r>
        <w:t xml:space="preserve"> die </w:t>
      </w:r>
      <w:proofErr w:type="spellStart"/>
      <w:r>
        <w:t>Schrifft</w:t>
      </w:r>
      <w:proofErr w:type="spellEnd"/>
      <w:r>
        <w:t xml:space="preserve"> eben so wenig als Luthero nehmen lassen </w:t>
      </w:r>
      <w:proofErr w:type="spellStart"/>
      <w:r>
        <w:t>wil</w:t>
      </w:r>
      <w:proofErr w:type="spellEnd"/>
      <w:r>
        <w:t xml:space="preserve">. Derhalben weil Paulus die </w:t>
      </w:r>
      <w:proofErr w:type="spellStart"/>
      <w:r>
        <w:t>spaltungen</w:t>
      </w:r>
      <w:proofErr w:type="spellEnd"/>
      <w:r>
        <w:t xml:space="preserve"> der Kirchen / und </w:t>
      </w:r>
      <w:proofErr w:type="spellStart"/>
      <w:r>
        <w:t>abbruch</w:t>
      </w:r>
      <w:proofErr w:type="spellEnd"/>
      <w:r>
        <w:t xml:space="preserve"> der ehre Christi / </w:t>
      </w:r>
      <w:proofErr w:type="spellStart"/>
      <w:r>
        <w:t>zuvermeiden</w:t>
      </w:r>
      <w:proofErr w:type="spellEnd"/>
      <w:r>
        <w:t xml:space="preserve"> verbeut / sich Paulisch oder </w:t>
      </w:r>
      <w:proofErr w:type="spellStart"/>
      <w:r>
        <w:t>Cephisch</w:t>
      </w:r>
      <w:proofErr w:type="spellEnd"/>
      <w:r>
        <w:t xml:space="preserve"> </w:t>
      </w:r>
      <w:proofErr w:type="spellStart"/>
      <w:r>
        <w:t>zunennen</w:t>
      </w:r>
      <w:proofErr w:type="spellEnd"/>
      <w:r>
        <w:t xml:space="preserve"> / </w:t>
      </w:r>
      <w:proofErr w:type="spellStart"/>
      <w:r>
        <w:t>Unnd</w:t>
      </w:r>
      <w:proofErr w:type="spellEnd"/>
      <w:r>
        <w:t xml:space="preserve"> die Gemein Gottes nicht mehr denn einen </w:t>
      </w:r>
      <w:proofErr w:type="spellStart"/>
      <w:r>
        <w:t>Breutigam</w:t>
      </w:r>
      <w:proofErr w:type="spellEnd"/>
      <w:r>
        <w:t xml:space="preserve"> hat / </w:t>
      </w:r>
      <w:proofErr w:type="spellStart"/>
      <w:r>
        <w:t>auff</w:t>
      </w:r>
      <w:proofErr w:type="spellEnd"/>
      <w:r>
        <w:t xml:space="preserve"> den sie </w:t>
      </w:r>
      <w:proofErr w:type="spellStart"/>
      <w:r>
        <w:t>getaufft</w:t>
      </w:r>
      <w:proofErr w:type="spellEnd"/>
      <w:r>
        <w:t xml:space="preserve"> / und des </w:t>
      </w:r>
      <w:proofErr w:type="spellStart"/>
      <w:r>
        <w:t>namen</w:t>
      </w:r>
      <w:proofErr w:type="spellEnd"/>
      <w:r>
        <w:t xml:space="preserve"> sie tragen </w:t>
      </w:r>
      <w:proofErr w:type="spellStart"/>
      <w:r>
        <w:t>sol</w:t>
      </w:r>
      <w:proofErr w:type="spellEnd"/>
      <w:r>
        <w:t xml:space="preserve"> / Marbach aber noch nicht erwiesen hat / daß wir von derselben Gemein durch sonderliche Namen abzusondern seien / sollen und wollen / wir </w:t>
      </w:r>
      <w:proofErr w:type="spellStart"/>
      <w:r>
        <w:t>bilich</w:t>
      </w:r>
      <w:proofErr w:type="spellEnd"/>
      <w:r>
        <w:t xml:space="preserve"> / nicht allein weder Lutherisch / noch Zwinglisch / oder Calvinisch / sonder auch nicht Paulisch oder </w:t>
      </w:r>
      <w:proofErr w:type="spellStart"/>
      <w:r>
        <w:t>Cephisch</w:t>
      </w:r>
      <w:proofErr w:type="spellEnd"/>
      <w:r>
        <w:t xml:space="preserve"> / sonder auch nicht Paulisch oder </w:t>
      </w:r>
      <w:proofErr w:type="spellStart"/>
      <w:r>
        <w:t>Cephisch</w:t>
      </w:r>
      <w:proofErr w:type="spellEnd"/>
      <w:r>
        <w:t xml:space="preserve"> / oder Apollisch heissen / Denn wir zu </w:t>
      </w:r>
      <w:proofErr w:type="spellStart"/>
      <w:r>
        <w:t>mehrer</w:t>
      </w:r>
      <w:proofErr w:type="spellEnd"/>
      <w:r>
        <w:t xml:space="preserve"> </w:t>
      </w:r>
      <w:proofErr w:type="spellStart"/>
      <w:r>
        <w:t>trennung</w:t>
      </w:r>
      <w:proofErr w:type="spellEnd"/>
      <w:r>
        <w:t xml:space="preserve"> der Christlichen Kirchen / zu welcher wir diese </w:t>
      </w:r>
      <w:proofErr w:type="spellStart"/>
      <w:r>
        <w:t>zunamen</w:t>
      </w:r>
      <w:proofErr w:type="spellEnd"/>
      <w:r>
        <w:t xml:space="preserve"> sehr dienstlich befinden / nicht wollen </w:t>
      </w:r>
      <w:proofErr w:type="spellStart"/>
      <w:r>
        <w:t>ursach</w:t>
      </w:r>
      <w:proofErr w:type="spellEnd"/>
      <w:r>
        <w:t xml:space="preserve"> geben / die </w:t>
      </w:r>
      <w:proofErr w:type="spellStart"/>
      <w:r>
        <w:t>bilich</w:t>
      </w:r>
      <w:proofErr w:type="spellEnd"/>
      <w:r>
        <w:t xml:space="preserve"> ein </w:t>
      </w:r>
      <w:proofErr w:type="spellStart"/>
      <w:r>
        <w:t>ursach</w:t>
      </w:r>
      <w:proofErr w:type="spellEnd"/>
      <w:r>
        <w:t xml:space="preserve"> zu nennen </w:t>
      </w:r>
      <w:proofErr w:type="spellStart"/>
      <w:r>
        <w:t>were</w:t>
      </w:r>
      <w:proofErr w:type="spellEnd"/>
      <w:r>
        <w:t xml:space="preserve"> / Auch die Braut Christi keinem andern </w:t>
      </w:r>
      <w:proofErr w:type="spellStart"/>
      <w:r>
        <w:t>zufueren</w:t>
      </w:r>
      <w:proofErr w:type="spellEnd"/>
      <w:r>
        <w:t xml:space="preserve"> / noch </w:t>
      </w:r>
      <w:proofErr w:type="spellStart"/>
      <w:r>
        <w:t>selbest</w:t>
      </w:r>
      <w:proofErr w:type="spellEnd"/>
      <w:r>
        <w:t xml:space="preserve"> </w:t>
      </w:r>
      <w:proofErr w:type="spellStart"/>
      <w:r>
        <w:t>umb</w:t>
      </w:r>
      <w:proofErr w:type="spellEnd"/>
      <w:r>
        <w:t xml:space="preserve"> sie </w:t>
      </w:r>
      <w:proofErr w:type="spellStart"/>
      <w:r>
        <w:t>bulen</w:t>
      </w:r>
      <w:proofErr w:type="spellEnd"/>
      <w:r>
        <w:t xml:space="preserve">. </w:t>
      </w:r>
    </w:p>
    <w:p w14:paraId="51D28B5A" w14:textId="77777777" w:rsidR="008F74BD" w:rsidRDefault="008F74BD" w:rsidP="008F74BD">
      <w:pPr>
        <w:pStyle w:val="StandardWeb"/>
      </w:pPr>
      <w:r>
        <w:t xml:space="preserve">Demnach denn nu </w:t>
      </w:r>
      <w:proofErr w:type="spellStart"/>
      <w:r>
        <w:t>auß</w:t>
      </w:r>
      <w:proofErr w:type="spellEnd"/>
      <w:r>
        <w:t xml:space="preserve"> </w:t>
      </w:r>
      <w:proofErr w:type="spellStart"/>
      <w:r>
        <w:t>gemeldten</w:t>
      </w:r>
      <w:proofErr w:type="spellEnd"/>
      <w:r>
        <w:t xml:space="preserve"> </w:t>
      </w:r>
      <w:proofErr w:type="spellStart"/>
      <w:r>
        <w:t>ursachen</w:t>
      </w:r>
      <w:proofErr w:type="spellEnd"/>
      <w:r>
        <w:t xml:space="preserve"> die </w:t>
      </w:r>
      <w:proofErr w:type="spellStart"/>
      <w:r>
        <w:t>Augspurgisch</w:t>
      </w:r>
      <w:proofErr w:type="spellEnd"/>
      <w:r>
        <w:t xml:space="preserve"> Confession so wenig </w:t>
      </w:r>
      <w:proofErr w:type="spellStart"/>
      <w:r>
        <w:t>jn</w:t>
      </w:r>
      <w:proofErr w:type="spellEnd"/>
      <w:r>
        <w:t xml:space="preserve"> die Bibel zusetzen als S. Augustins oder anderer Christlichen </w:t>
      </w:r>
      <w:proofErr w:type="spellStart"/>
      <w:r>
        <w:t>lerer</w:t>
      </w:r>
      <w:proofErr w:type="spellEnd"/>
      <w:r>
        <w:t xml:space="preserve"> </w:t>
      </w:r>
      <w:proofErr w:type="spellStart"/>
      <w:r>
        <w:t>Schrifften</w:t>
      </w:r>
      <w:proofErr w:type="spellEnd"/>
      <w:r>
        <w:t xml:space="preserve"> / und D. Luther nicht den </w:t>
      </w:r>
      <w:proofErr w:type="spellStart"/>
      <w:r>
        <w:t>Propheden</w:t>
      </w:r>
      <w:proofErr w:type="spellEnd"/>
      <w:r>
        <w:t xml:space="preserve"> und Aposteln gleich zu halten / sonder </w:t>
      </w:r>
      <w:proofErr w:type="spellStart"/>
      <w:r>
        <w:t>jn</w:t>
      </w:r>
      <w:proofErr w:type="spellEnd"/>
      <w:r>
        <w:t xml:space="preserve"> anderer Christlicher hochbegabter </w:t>
      </w:r>
      <w:proofErr w:type="spellStart"/>
      <w:r>
        <w:t>lerer</w:t>
      </w:r>
      <w:proofErr w:type="spellEnd"/>
      <w:r>
        <w:t xml:space="preserve"> </w:t>
      </w:r>
      <w:proofErr w:type="spellStart"/>
      <w:r>
        <w:t>zal</w:t>
      </w:r>
      <w:proofErr w:type="spellEnd"/>
      <w:r>
        <w:t xml:space="preserve"> und </w:t>
      </w:r>
      <w:proofErr w:type="spellStart"/>
      <w:r>
        <w:t>ordnung</w:t>
      </w:r>
      <w:proofErr w:type="spellEnd"/>
      <w:r>
        <w:t xml:space="preserve"> zulassen / So ist Marbachs lange Disputation / ob die </w:t>
      </w:r>
      <w:proofErr w:type="spellStart"/>
      <w:r>
        <w:t>Augspurgische</w:t>
      </w:r>
      <w:proofErr w:type="spellEnd"/>
      <w:r>
        <w:t xml:space="preserve"> Confession </w:t>
      </w:r>
      <w:proofErr w:type="spellStart"/>
      <w:r>
        <w:t>unnd</w:t>
      </w:r>
      <w:proofErr w:type="spellEnd"/>
      <w:r>
        <w:t xml:space="preserve"> alle andere dergleichen </w:t>
      </w:r>
      <w:proofErr w:type="spellStart"/>
      <w:r>
        <w:t>schrifften</w:t>
      </w:r>
      <w:proofErr w:type="spellEnd"/>
      <w:r>
        <w:t xml:space="preserve"> und </w:t>
      </w:r>
      <w:proofErr w:type="spellStart"/>
      <w:r>
        <w:t>bekentnis</w:t>
      </w:r>
      <w:proofErr w:type="spellEnd"/>
      <w:r>
        <w:t xml:space="preserve"> für oder wider uns sind / </w:t>
      </w:r>
      <w:proofErr w:type="spellStart"/>
      <w:r>
        <w:t>gantz</w:t>
      </w:r>
      <w:proofErr w:type="spellEnd"/>
      <w:r>
        <w:t xml:space="preserve"> vergeblich und keiner </w:t>
      </w:r>
      <w:proofErr w:type="spellStart"/>
      <w:r>
        <w:t>antwort</w:t>
      </w:r>
      <w:proofErr w:type="spellEnd"/>
      <w:r>
        <w:t xml:space="preserve"> </w:t>
      </w:r>
      <w:proofErr w:type="spellStart"/>
      <w:r>
        <w:t>werd</w:t>
      </w:r>
      <w:proofErr w:type="spellEnd"/>
      <w:r>
        <w:t xml:space="preserve">. Denn da er gleich erhalten </w:t>
      </w:r>
      <w:proofErr w:type="spellStart"/>
      <w:r>
        <w:t>hette</w:t>
      </w:r>
      <w:proofErr w:type="spellEnd"/>
      <w:r>
        <w:t xml:space="preserve"> / daß sie </w:t>
      </w:r>
      <w:proofErr w:type="spellStart"/>
      <w:r>
        <w:t>auffs</w:t>
      </w:r>
      <w:proofErr w:type="spellEnd"/>
      <w:r>
        <w:t xml:space="preserve"> aller beste </w:t>
      </w:r>
      <w:proofErr w:type="spellStart"/>
      <w:r>
        <w:t>auff</w:t>
      </w:r>
      <w:proofErr w:type="spellEnd"/>
      <w:r>
        <w:t xml:space="preserve"> seiner </w:t>
      </w:r>
      <w:proofErr w:type="spellStart"/>
      <w:r>
        <w:t>seiten</w:t>
      </w:r>
      <w:proofErr w:type="spellEnd"/>
      <w:r>
        <w:t xml:space="preserve"> </w:t>
      </w:r>
      <w:proofErr w:type="spellStart"/>
      <w:r>
        <w:t>were</w:t>
      </w:r>
      <w:proofErr w:type="spellEnd"/>
      <w:r>
        <w:t xml:space="preserve"> / So </w:t>
      </w:r>
      <w:proofErr w:type="spellStart"/>
      <w:r>
        <w:t>hette</w:t>
      </w:r>
      <w:proofErr w:type="spellEnd"/>
      <w:r>
        <w:t xml:space="preserve"> er doch damit noch lang nicht erhalten / daß seine lehr und </w:t>
      </w:r>
      <w:proofErr w:type="spellStart"/>
      <w:r>
        <w:t>meinung</w:t>
      </w:r>
      <w:proofErr w:type="spellEnd"/>
      <w:r>
        <w:t xml:space="preserve"> vom </w:t>
      </w:r>
      <w:proofErr w:type="spellStart"/>
      <w:r>
        <w:t>Abendmal</w:t>
      </w:r>
      <w:proofErr w:type="spellEnd"/>
      <w:r>
        <w:t xml:space="preserve"> recht </w:t>
      </w:r>
      <w:proofErr w:type="spellStart"/>
      <w:r>
        <w:t>were</w:t>
      </w:r>
      <w:proofErr w:type="spellEnd"/>
      <w:r>
        <w:t xml:space="preserve"> / Er thue denn </w:t>
      </w:r>
      <w:proofErr w:type="spellStart"/>
      <w:r>
        <w:t>solchs</w:t>
      </w:r>
      <w:proofErr w:type="spellEnd"/>
      <w:r>
        <w:t xml:space="preserve"> dar / </w:t>
      </w:r>
      <w:proofErr w:type="spellStart"/>
      <w:r>
        <w:t>auß</w:t>
      </w:r>
      <w:proofErr w:type="spellEnd"/>
      <w:r>
        <w:t xml:space="preserve"> Gottes </w:t>
      </w:r>
      <w:proofErr w:type="spellStart"/>
      <w:r>
        <w:t>wort</w:t>
      </w:r>
      <w:proofErr w:type="spellEnd"/>
      <w:r>
        <w:t xml:space="preserve"> / welches noch nicht geschehen. </w:t>
      </w:r>
    </w:p>
    <w:p w14:paraId="1538CAD3" w14:textId="77777777" w:rsidR="008F74BD" w:rsidRDefault="008F74BD" w:rsidP="008F74BD">
      <w:pPr>
        <w:pStyle w:val="StandardWeb"/>
      </w:pPr>
      <w:proofErr w:type="spellStart"/>
      <w:r>
        <w:t>Bedarff</w:t>
      </w:r>
      <w:proofErr w:type="spellEnd"/>
      <w:r>
        <w:t xml:space="preserve"> derhalben </w:t>
      </w:r>
      <w:proofErr w:type="spellStart"/>
      <w:r>
        <w:t>auff</w:t>
      </w:r>
      <w:proofErr w:type="spellEnd"/>
      <w:r>
        <w:t xml:space="preserve"> die ander frag / Ob die </w:t>
      </w:r>
      <w:proofErr w:type="spellStart"/>
      <w:r>
        <w:t>Augspurgisch</w:t>
      </w:r>
      <w:proofErr w:type="spellEnd"/>
      <w:r>
        <w:t xml:space="preserve"> Confession wider uns sey / keiner langen </w:t>
      </w:r>
      <w:proofErr w:type="spellStart"/>
      <w:r>
        <w:t>antwort</w:t>
      </w:r>
      <w:proofErr w:type="spellEnd"/>
      <w:r>
        <w:t xml:space="preserve">. Denn daß der unseren </w:t>
      </w:r>
      <w:proofErr w:type="spellStart"/>
      <w:r>
        <w:t>lere</w:t>
      </w:r>
      <w:proofErr w:type="spellEnd"/>
      <w:r>
        <w:t xml:space="preserve"> vom </w:t>
      </w:r>
      <w:proofErr w:type="spellStart"/>
      <w:r>
        <w:t>Abendmal</w:t>
      </w:r>
      <w:proofErr w:type="spellEnd"/>
      <w:r>
        <w:t xml:space="preserve"> mit der </w:t>
      </w:r>
      <w:proofErr w:type="spellStart"/>
      <w:r>
        <w:t>Augspurgischen</w:t>
      </w:r>
      <w:proofErr w:type="spellEnd"/>
      <w:r>
        <w:t xml:space="preserve"> Confession nicht </w:t>
      </w:r>
      <w:proofErr w:type="spellStart"/>
      <w:r>
        <w:t>streitte</w:t>
      </w:r>
      <w:proofErr w:type="spellEnd"/>
      <w:r>
        <w:t xml:space="preserve"> / und des </w:t>
      </w:r>
      <w:proofErr w:type="spellStart"/>
      <w:r>
        <w:t>gegenteils</w:t>
      </w:r>
      <w:proofErr w:type="spellEnd"/>
      <w:r>
        <w:t xml:space="preserve"> </w:t>
      </w:r>
      <w:proofErr w:type="spellStart"/>
      <w:r>
        <w:t>lere</w:t>
      </w:r>
      <w:proofErr w:type="spellEnd"/>
      <w:r>
        <w:t xml:space="preserve"> darauß </w:t>
      </w:r>
      <w:proofErr w:type="spellStart"/>
      <w:r>
        <w:t>keinswegs</w:t>
      </w:r>
      <w:proofErr w:type="spellEnd"/>
      <w:r>
        <w:t xml:space="preserve"> zu erhalten / sonder viel mehr genugsam </w:t>
      </w:r>
      <w:proofErr w:type="spellStart"/>
      <w:r>
        <w:t>zuwiderlegen</w:t>
      </w:r>
      <w:proofErr w:type="spellEnd"/>
      <w:r>
        <w:t xml:space="preserve"> ist im </w:t>
      </w:r>
      <w:proofErr w:type="spellStart"/>
      <w:r>
        <w:t>Heidelbergischen</w:t>
      </w:r>
      <w:proofErr w:type="spellEnd"/>
      <w:r>
        <w:t xml:space="preserve"> Bericht </w:t>
      </w:r>
      <w:proofErr w:type="spellStart"/>
      <w:r>
        <w:t>auß</w:t>
      </w:r>
      <w:proofErr w:type="spellEnd"/>
      <w:r>
        <w:t xml:space="preserve"> der Confession und </w:t>
      </w:r>
      <w:proofErr w:type="spellStart"/>
      <w:r>
        <w:t>jrer</w:t>
      </w:r>
      <w:proofErr w:type="spellEnd"/>
      <w:r>
        <w:t xml:space="preserve"> </w:t>
      </w:r>
      <w:proofErr w:type="spellStart"/>
      <w:r>
        <w:t>Apolgogj</w:t>
      </w:r>
      <w:proofErr w:type="spellEnd"/>
      <w:r>
        <w:t xml:space="preserve"> / auch anderen satten </w:t>
      </w:r>
      <w:proofErr w:type="spellStart"/>
      <w:r>
        <w:t>gruenden</w:t>
      </w:r>
      <w:proofErr w:type="spellEnd"/>
      <w:r>
        <w:t xml:space="preserve"> und </w:t>
      </w:r>
      <w:proofErr w:type="spellStart"/>
      <w:r>
        <w:t>zeugnissen</w:t>
      </w:r>
      <w:proofErr w:type="spellEnd"/>
      <w:r>
        <w:t xml:space="preserve"> </w:t>
      </w:r>
      <w:proofErr w:type="spellStart"/>
      <w:r>
        <w:t>dermassen</w:t>
      </w:r>
      <w:proofErr w:type="spellEnd"/>
      <w:r>
        <w:t xml:space="preserve"> </w:t>
      </w:r>
      <w:proofErr w:type="spellStart"/>
      <w:r>
        <w:t>außgefüret</w:t>
      </w:r>
      <w:proofErr w:type="spellEnd"/>
      <w:r>
        <w:t xml:space="preserve"> / daß es von </w:t>
      </w:r>
      <w:proofErr w:type="spellStart"/>
      <w:r>
        <w:t>Marbachen</w:t>
      </w:r>
      <w:proofErr w:type="spellEnd"/>
      <w:r>
        <w:t xml:space="preserve"> </w:t>
      </w:r>
      <w:proofErr w:type="spellStart"/>
      <w:r>
        <w:t>wol</w:t>
      </w:r>
      <w:proofErr w:type="spellEnd"/>
      <w:r>
        <w:t xml:space="preserve"> </w:t>
      </w:r>
      <w:proofErr w:type="spellStart"/>
      <w:r>
        <w:t>onwiderleget</w:t>
      </w:r>
      <w:proofErr w:type="spellEnd"/>
      <w:r>
        <w:t xml:space="preserve"> bleibet und bleiben wird / wie zornig er auch </w:t>
      </w:r>
      <w:proofErr w:type="spellStart"/>
      <w:r>
        <w:t>uber</w:t>
      </w:r>
      <w:proofErr w:type="spellEnd"/>
      <w:r>
        <w:t xml:space="preserve"> der </w:t>
      </w:r>
      <w:proofErr w:type="spellStart"/>
      <w:r>
        <w:t>sachen</w:t>
      </w:r>
      <w:proofErr w:type="spellEnd"/>
      <w:r>
        <w:t xml:space="preserve"> ist. Denn daß er damit </w:t>
      </w:r>
      <w:proofErr w:type="spellStart"/>
      <w:r>
        <w:t>wil</w:t>
      </w:r>
      <w:proofErr w:type="spellEnd"/>
      <w:r>
        <w:t xml:space="preserve"> erhalten / die </w:t>
      </w:r>
      <w:proofErr w:type="spellStart"/>
      <w:r>
        <w:t>Augspurgische</w:t>
      </w:r>
      <w:proofErr w:type="spellEnd"/>
      <w:r>
        <w:t xml:space="preserve"> Confession sey uns zuwider / weil die </w:t>
      </w:r>
      <w:proofErr w:type="spellStart"/>
      <w:r>
        <w:t>jenigen</w:t>
      </w:r>
      <w:proofErr w:type="spellEnd"/>
      <w:r>
        <w:t xml:space="preserve"> in deren Namen sie </w:t>
      </w:r>
      <w:proofErr w:type="spellStart"/>
      <w:r>
        <w:t>gestelt</w:t>
      </w:r>
      <w:proofErr w:type="spellEnd"/>
      <w:r>
        <w:t xml:space="preserve"> / das mündlich essen des </w:t>
      </w:r>
      <w:proofErr w:type="spellStart"/>
      <w:r>
        <w:t>leibs</w:t>
      </w:r>
      <w:proofErr w:type="spellEnd"/>
      <w:r>
        <w:t xml:space="preserve"> Christi gemeint haben / ist im Bericht genugsam verantwortet / Daß nemlich sie sich an die </w:t>
      </w:r>
      <w:proofErr w:type="spellStart"/>
      <w:r>
        <w:t>wort</w:t>
      </w:r>
      <w:proofErr w:type="spellEnd"/>
      <w:r>
        <w:t xml:space="preserve"> der alten </w:t>
      </w:r>
      <w:proofErr w:type="spellStart"/>
      <w:r>
        <w:t>kirchen</w:t>
      </w:r>
      <w:proofErr w:type="spellEnd"/>
      <w:r>
        <w:t xml:space="preserve"> gehalten hat / und also </w:t>
      </w:r>
      <w:proofErr w:type="spellStart"/>
      <w:r>
        <w:t>one</w:t>
      </w:r>
      <w:proofErr w:type="spellEnd"/>
      <w:r>
        <w:t xml:space="preserve"> </w:t>
      </w:r>
      <w:proofErr w:type="spellStart"/>
      <w:r>
        <w:t>jren</w:t>
      </w:r>
      <w:proofErr w:type="spellEnd"/>
      <w:r>
        <w:t xml:space="preserve"> </w:t>
      </w:r>
      <w:proofErr w:type="spellStart"/>
      <w:r>
        <w:t>fürsatz</w:t>
      </w:r>
      <w:proofErr w:type="spellEnd"/>
      <w:r>
        <w:t xml:space="preserve"> / weil sie vermeinet die Alten </w:t>
      </w:r>
      <w:proofErr w:type="spellStart"/>
      <w:r>
        <w:t>weren</w:t>
      </w:r>
      <w:proofErr w:type="spellEnd"/>
      <w:r>
        <w:t xml:space="preserve"> mit </w:t>
      </w:r>
      <w:proofErr w:type="spellStart"/>
      <w:r>
        <w:t>jnen</w:t>
      </w:r>
      <w:proofErr w:type="spellEnd"/>
      <w:r>
        <w:t xml:space="preserve"> dran / ob sie </w:t>
      </w:r>
      <w:proofErr w:type="spellStart"/>
      <w:r>
        <w:t>wol</w:t>
      </w:r>
      <w:proofErr w:type="spellEnd"/>
      <w:r>
        <w:t xml:space="preserve"> den </w:t>
      </w:r>
      <w:proofErr w:type="spellStart"/>
      <w:r>
        <w:t>meheren</w:t>
      </w:r>
      <w:proofErr w:type="spellEnd"/>
      <w:r>
        <w:t xml:space="preserve"> teil ein anders haben verstanden / doch mit den worten der </w:t>
      </w:r>
      <w:proofErr w:type="spellStart"/>
      <w:r>
        <w:t>Schrifft</w:t>
      </w:r>
      <w:proofErr w:type="spellEnd"/>
      <w:r>
        <w:t xml:space="preserve"> und Alten Scribenten nicht </w:t>
      </w:r>
      <w:proofErr w:type="spellStart"/>
      <w:r>
        <w:t>jre</w:t>
      </w:r>
      <w:proofErr w:type="spellEnd"/>
      <w:r>
        <w:t xml:space="preserve"> / sonder derselben </w:t>
      </w:r>
      <w:proofErr w:type="spellStart"/>
      <w:r>
        <w:t>lere</w:t>
      </w:r>
      <w:proofErr w:type="spellEnd"/>
      <w:r>
        <w:t xml:space="preserve"> </w:t>
      </w:r>
      <w:proofErr w:type="spellStart"/>
      <w:r>
        <w:t>bekant</w:t>
      </w:r>
      <w:proofErr w:type="spellEnd"/>
      <w:r>
        <w:t xml:space="preserve"> / deren worte sie sich haben gebraucht. Daß aber wir </w:t>
      </w:r>
      <w:proofErr w:type="spellStart"/>
      <w:r>
        <w:t>darumb</w:t>
      </w:r>
      <w:proofErr w:type="spellEnd"/>
      <w:r>
        <w:t xml:space="preserve"> sollen </w:t>
      </w:r>
      <w:proofErr w:type="spellStart"/>
      <w:r>
        <w:t>gestendig</w:t>
      </w:r>
      <w:proofErr w:type="spellEnd"/>
      <w:r>
        <w:t xml:space="preserve"> sein der Alten </w:t>
      </w:r>
      <w:proofErr w:type="spellStart"/>
      <w:r>
        <w:t>lerer</w:t>
      </w:r>
      <w:proofErr w:type="spellEnd"/>
      <w:r>
        <w:t xml:space="preserve"> oder anderer / ja auch der H. </w:t>
      </w:r>
      <w:proofErr w:type="spellStart"/>
      <w:r>
        <w:t>Schrifft</w:t>
      </w:r>
      <w:proofErr w:type="spellEnd"/>
      <w:r>
        <w:t xml:space="preserve"> selbst worte und </w:t>
      </w:r>
      <w:proofErr w:type="spellStart"/>
      <w:r>
        <w:t>lere</w:t>
      </w:r>
      <w:proofErr w:type="spellEnd"/>
      <w:r>
        <w:t xml:space="preserve"> / sey uns zu wider / </w:t>
      </w:r>
      <w:proofErr w:type="spellStart"/>
      <w:r>
        <w:t>dadß</w:t>
      </w:r>
      <w:proofErr w:type="spellEnd"/>
      <w:r>
        <w:t xml:space="preserve"> sie D. Luther oder andere hohes oder </w:t>
      </w:r>
      <w:proofErr w:type="spellStart"/>
      <w:r>
        <w:t>niders</w:t>
      </w:r>
      <w:proofErr w:type="spellEnd"/>
      <w:r>
        <w:t xml:space="preserve"> </w:t>
      </w:r>
      <w:proofErr w:type="spellStart"/>
      <w:r>
        <w:t>standes</w:t>
      </w:r>
      <w:proofErr w:type="spellEnd"/>
      <w:r>
        <w:t xml:space="preserve"> / wollen geschweigen Hans Marbach und sein </w:t>
      </w:r>
      <w:proofErr w:type="spellStart"/>
      <w:r>
        <w:t>hauff</w:t>
      </w:r>
      <w:proofErr w:type="spellEnd"/>
      <w:r>
        <w:t xml:space="preserve"> / </w:t>
      </w:r>
      <w:proofErr w:type="spellStart"/>
      <w:r>
        <w:t>onrecht</w:t>
      </w:r>
      <w:proofErr w:type="spellEnd"/>
      <w:r>
        <w:t xml:space="preserve"> verstanden und gebraucht / oder noch verstehen und gebrauchen / das </w:t>
      </w:r>
      <w:proofErr w:type="spellStart"/>
      <w:r>
        <w:t>were</w:t>
      </w:r>
      <w:proofErr w:type="spellEnd"/>
      <w:r>
        <w:t xml:space="preserve"> ein </w:t>
      </w:r>
      <w:proofErr w:type="spellStart"/>
      <w:r>
        <w:t>onbillich</w:t>
      </w:r>
      <w:proofErr w:type="spellEnd"/>
      <w:r>
        <w:t xml:space="preserve"> </w:t>
      </w:r>
      <w:proofErr w:type="spellStart"/>
      <w:r>
        <w:t>begeren</w:t>
      </w:r>
      <w:proofErr w:type="spellEnd"/>
      <w:r>
        <w:t xml:space="preserve">. Denn damit nicht allein wir / sonder auch unser </w:t>
      </w:r>
      <w:proofErr w:type="spellStart"/>
      <w:r>
        <w:t>gegenteil</w:t>
      </w:r>
      <w:proofErr w:type="spellEnd"/>
      <w:r>
        <w:t xml:space="preserve"> / wider Papisten und andere Widersacher der </w:t>
      </w:r>
      <w:proofErr w:type="spellStart"/>
      <w:r>
        <w:t>warheit</w:t>
      </w:r>
      <w:proofErr w:type="spellEnd"/>
      <w:r>
        <w:t xml:space="preserve"> / weder der </w:t>
      </w:r>
      <w:proofErr w:type="spellStart"/>
      <w:r>
        <w:t>schrifft</w:t>
      </w:r>
      <w:proofErr w:type="spellEnd"/>
      <w:r>
        <w:t xml:space="preserve"> noch der H. </w:t>
      </w:r>
      <w:proofErr w:type="spellStart"/>
      <w:r>
        <w:t>Vaeter</w:t>
      </w:r>
      <w:proofErr w:type="spellEnd"/>
      <w:r>
        <w:t xml:space="preserve"> / sich </w:t>
      </w:r>
      <w:proofErr w:type="spellStart"/>
      <w:r>
        <w:t>hetten</w:t>
      </w:r>
      <w:proofErr w:type="spellEnd"/>
      <w:r>
        <w:t xml:space="preserve"> </w:t>
      </w:r>
      <w:proofErr w:type="spellStart"/>
      <w:r>
        <w:t>zutroesten</w:t>
      </w:r>
      <w:proofErr w:type="spellEnd"/>
      <w:r>
        <w:t xml:space="preserve"> oder </w:t>
      </w:r>
      <w:proofErr w:type="spellStart"/>
      <w:r>
        <w:t>zugebrauchen</w:t>
      </w:r>
      <w:proofErr w:type="spellEnd"/>
      <w:r>
        <w:t xml:space="preserve">. </w:t>
      </w:r>
    </w:p>
    <w:p w14:paraId="3EC9ACEF" w14:textId="77777777" w:rsidR="008F74BD" w:rsidRDefault="008F74BD" w:rsidP="008F74BD">
      <w:pPr>
        <w:pStyle w:val="StandardWeb"/>
      </w:pPr>
      <w:r>
        <w:t xml:space="preserve">Daß er aber meint er wolle mit seinem </w:t>
      </w:r>
      <w:proofErr w:type="spellStart"/>
      <w:r>
        <w:t>unterscheit</w:t>
      </w:r>
      <w:proofErr w:type="spellEnd"/>
      <w:r>
        <w:t xml:space="preserve"> zwischen der groben und subtilen </w:t>
      </w:r>
      <w:proofErr w:type="spellStart"/>
      <w:r>
        <w:t>muendlichen</w:t>
      </w:r>
      <w:proofErr w:type="spellEnd"/>
      <w:r>
        <w:t xml:space="preserve"> </w:t>
      </w:r>
      <w:proofErr w:type="spellStart"/>
      <w:r>
        <w:t>niessung</w:t>
      </w:r>
      <w:proofErr w:type="spellEnd"/>
      <w:r>
        <w:t xml:space="preserve"> / sich in die </w:t>
      </w:r>
      <w:proofErr w:type="spellStart"/>
      <w:r>
        <w:t>Augspurgisch</w:t>
      </w:r>
      <w:proofErr w:type="spellEnd"/>
      <w:r>
        <w:t xml:space="preserve"> Confession / und </w:t>
      </w:r>
      <w:proofErr w:type="spellStart"/>
      <w:r>
        <w:t>jre</w:t>
      </w:r>
      <w:proofErr w:type="spellEnd"/>
      <w:r>
        <w:t xml:space="preserve"> </w:t>
      </w:r>
      <w:proofErr w:type="spellStart"/>
      <w:r>
        <w:t>Apologj</w:t>
      </w:r>
      <w:proofErr w:type="spellEnd"/>
      <w:r>
        <w:t xml:space="preserve"> einschleichen / und </w:t>
      </w:r>
      <w:proofErr w:type="spellStart"/>
      <w:r>
        <w:t>fuert</w:t>
      </w:r>
      <w:proofErr w:type="spellEnd"/>
      <w:r>
        <w:t xml:space="preserve"> ein grosse klag / wie man so grobe </w:t>
      </w:r>
      <w:proofErr w:type="spellStart"/>
      <w:r>
        <w:t>Capernaiten</w:t>
      </w:r>
      <w:proofErr w:type="spellEnd"/>
      <w:r>
        <w:t xml:space="preserve"> </w:t>
      </w:r>
      <w:proofErr w:type="spellStart"/>
      <w:r>
        <w:t>auß</w:t>
      </w:r>
      <w:proofErr w:type="spellEnd"/>
      <w:r>
        <w:t xml:space="preserve"> </w:t>
      </w:r>
      <w:proofErr w:type="spellStart"/>
      <w:r>
        <w:t>jm</w:t>
      </w:r>
      <w:proofErr w:type="spellEnd"/>
      <w:r>
        <w:t xml:space="preserve"> </w:t>
      </w:r>
      <w:proofErr w:type="spellStart"/>
      <w:r>
        <w:t>unnd</w:t>
      </w:r>
      <w:proofErr w:type="spellEnd"/>
      <w:r>
        <w:t xml:space="preserve"> seinen gesellen mache / die das </w:t>
      </w:r>
      <w:proofErr w:type="spellStart"/>
      <w:r>
        <w:t>fleisch</w:t>
      </w:r>
      <w:proofErr w:type="spellEnd"/>
      <w:r>
        <w:t xml:space="preserve"> Christi einschliessen in das </w:t>
      </w:r>
      <w:proofErr w:type="spellStart"/>
      <w:r>
        <w:t>brot</w:t>
      </w:r>
      <w:proofErr w:type="spellEnd"/>
      <w:r>
        <w:t xml:space="preserve"> / und mit </w:t>
      </w:r>
      <w:proofErr w:type="spellStart"/>
      <w:r>
        <w:t>zaenen</w:t>
      </w:r>
      <w:proofErr w:type="spellEnd"/>
      <w:r>
        <w:t xml:space="preserve"> essen wollen wie ander </w:t>
      </w:r>
      <w:proofErr w:type="spellStart"/>
      <w:r>
        <w:t>fleisch</w:t>
      </w:r>
      <w:proofErr w:type="spellEnd"/>
      <w:r>
        <w:t xml:space="preserve"> / Diß ist so ein altbackener / und </w:t>
      </w:r>
      <w:proofErr w:type="spellStart"/>
      <w:r>
        <w:t>jnen</w:t>
      </w:r>
      <w:proofErr w:type="spellEnd"/>
      <w:r>
        <w:t xml:space="preserve"> </w:t>
      </w:r>
      <w:proofErr w:type="spellStart"/>
      <w:r>
        <w:t>offt</w:t>
      </w:r>
      <w:proofErr w:type="spellEnd"/>
      <w:r>
        <w:t xml:space="preserve"> </w:t>
      </w:r>
      <w:proofErr w:type="spellStart"/>
      <w:r>
        <w:t>genomener</w:t>
      </w:r>
      <w:proofErr w:type="spellEnd"/>
      <w:r>
        <w:t xml:space="preserve"> </w:t>
      </w:r>
      <w:proofErr w:type="spellStart"/>
      <w:r>
        <w:t>behleff</w:t>
      </w:r>
      <w:proofErr w:type="spellEnd"/>
      <w:r>
        <w:t xml:space="preserve"> / daß sich </w:t>
      </w:r>
      <w:proofErr w:type="spellStart"/>
      <w:r>
        <w:t>zuverwundern</w:t>
      </w:r>
      <w:proofErr w:type="spellEnd"/>
      <w:r>
        <w:t xml:space="preserve"> ist / wie sich die </w:t>
      </w:r>
      <w:proofErr w:type="spellStart"/>
      <w:r>
        <w:t>leute</w:t>
      </w:r>
      <w:proofErr w:type="spellEnd"/>
      <w:r>
        <w:t xml:space="preserve"> nicht </w:t>
      </w:r>
      <w:proofErr w:type="spellStart"/>
      <w:r>
        <w:t>schemen</w:t>
      </w:r>
      <w:proofErr w:type="spellEnd"/>
      <w:r>
        <w:t xml:space="preserve"> solch loses faules </w:t>
      </w:r>
      <w:proofErr w:type="spellStart"/>
      <w:r>
        <w:t>geschwetz</w:t>
      </w:r>
      <w:proofErr w:type="spellEnd"/>
      <w:r>
        <w:t xml:space="preserve"> so </w:t>
      </w:r>
      <w:proofErr w:type="spellStart"/>
      <w:r>
        <w:t>offt</w:t>
      </w:r>
      <w:proofErr w:type="spellEnd"/>
      <w:r>
        <w:t xml:space="preserve"> </w:t>
      </w:r>
      <w:proofErr w:type="spellStart"/>
      <w:r>
        <w:t>zuwiderholen</w:t>
      </w:r>
      <w:proofErr w:type="spellEnd"/>
      <w:r>
        <w:t xml:space="preserve"> / und </w:t>
      </w:r>
      <w:proofErr w:type="spellStart"/>
      <w:r>
        <w:t>auffs</w:t>
      </w:r>
      <w:proofErr w:type="spellEnd"/>
      <w:r>
        <w:t xml:space="preserve"> </w:t>
      </w:r>
      <w:proofErr w:type="spellStart"/>
      <w:r>
        <w:t>papyr</w:t>
      </w:r>
      <w:proofErr w:type="spellEnd"/>
      <w:r>
        <w:t xml:space="preserve"> zu schmieren / da </w:t>
      </w:r>
      <w:proofErr w:type="spellStart"/>
      <w:r>
        <w:t>jnen</w:t>
      </w:r>
      <w:proofErr w:type="spellEnd"/>
      <w:r>
        <w:t xml:space="preserve"> doch so </w:t>
      </w:r>
      <w:proofErr w:type="spellStart"/>
      <w:r>
        <w:t>vil</w:t>
      </w:r>
      <w:proofErr w:type="spellEnd"/>
      <w:r>
        <w:t xml:space="preserve"> und lang gesagt und geschrieben / man sey </w:t>
      </w:r>
      <w:proofErr w:type="spellStart"/>
      <w:r>
        <w:t>jhnen</w:t>
      </w:r>
      <w:proofErr w:type="spellEnd"/>
      <w:r>
        <w:t xml:space="preserve"> </w:t>
      </w:r>
      <w:proofErr w:type="spellStart"/>
      <w:r>
        <w:t>gantz</w:t>
      </w:r>
      <w:proofErr w:type="spellEnd"/>
      <w:r>
        <w:t xml:space="preserve"> und gar kein leiblichs </w:t>
      </w:r>
      <w:proofErr w:type="spellStart"/>
      <w:r>
        <w:t>muendlichs</w:t>
      </w:r>
      <w:proofErr w:type="spellEnd"/>
      <w:r>
        <w:t xml:space="preserve"> essen des </w:t>
      </w:r>
      <w:proofErr w:type="spellStart"/>
      <w:r>
        <w:t>fleisches</w:t>
      </w:r>
      <w:proofErr w:type="spellEnd"/>
      <w:r>
        <w:t xml:space="preserve"> Christi </w:t>
      </w:r>
      <w:proofErr w:type="spellStart"/>
      <w:r>
        <w:t>gestendig</w:t>
      </w:r>
      <w:proofErr w:type="spellEnd"/>
      <w:r>
        <w:t xml:space="preserve"> / es sey grob oder subtil / </w:t>
      </w:r>
      <w:proofErr w:type="spellStart"/>
      <w:r>
        <w:t>jrdisch</w:t>
      </w:r>
      <w:proofErr w:type="spellEnd"/>
      <w:r>
        <w:t xml:space="preserve"> oder </w:t>
      </w:r>
      <w:proofErr w:type="spellStart"/>
      <w:r>
        <w:t>himlisch</w:t>
      </w:r>
      <w:proofErr w:type="spellEnd"/>
      <w:r>
        <w:t xml:space="preserve"> </w:t>
      </w:r>
      <w:proofErr w:type="spellStart"/>
      <w:r>
        <w:t>natuerlich</w:t>
      </w:r>
      <w:proofErr w:type="spellEnd"/>
      <w:r>
        <w:t xml:space="preserve"> oder </w:t>
      </w:r>
      <w:proofErr w:type="spellStart"/>
      <w:r>
        <w:t>ubernatuerlich</w:t>
      </w:r>
      <w:proofErr w:type="spellEnd"/>
      <w:r>
        <w:t xml:space="preserve"> / oder wie sie es </w:t>
      </w:r>
      <w:proofErr w:type="spellStart"/>
      <w:r>
        <w:t>jmmer</w:t>
      </w:r>
      <w:proofErr w:type="spellEnd"/>
      <w:r>
        <w:t xml:space="preserve"> </w:t>
      </w:r>
      <w:proofErr w:type="spellStart"/>
      <w:r>
        <w:t>koennen</w:t>
      </w:r>
      <w:proofErr w:type="spellEnd"/>
      <w:r>
        <w:t xml:space="preserve"> dichten / </w:t>
      </w:r>
      <w:proofErr w:type="spellStart"/>
      <w:r>
        <w:t>traeumen</w:t>
      </w:r>
      <w:proofErr w:type="spellEnd"/>
      <w:r>
        <w:t xml:space="preserve"> oder nennen. Den </w:t>
      </w:r>
      <w:proofErr w:type="spellStart"/>
      <w:r>
        <w:t>warhafftig</w:t>
      </w:r>
      <w:proofErr w:type="spellEnd"/>
      <w:r>
        <w:t xml:space="preserve"> gegenwertig gegeben / genossen und empfangen werden / </w:t>
      </w:r>
      <w:proofErr w:type="spellStart"/>
      <w:r>
        <w:t>heist</w:t>
      </w:r>
      <w:proofErr w:type="spellEnd"/>
      <w:r>
        <w:t xml:space="preserve"> nicht so bald / wenn man von den </w:t>
      </w:r>
      <w:proofErr w:type="spellStart"/>
      <w:r>
        <w:t>onsichtbaren</w:t>
      </w:r>
      <w:proofErr w:type="spellEnd"/>
      <w:r>
        <w:t xml:space="preserve"> / Geistlichen / </w:t>
      </w:r>
      <w:proofErr w:type="spellStart"/>
      <w:r>
        <w:t>Himlischen</w:t>
      </w:r>
      <w:proofErr w:type="spellEnd"/>
      <w:r>
        <w:t xml:space="preserve"> gaben Gottes redet / leiblich und </w:t>
      </w:r>
      <w:proofErr w:type="spellStart"/>
      <w:r>
        <w:t>muendlich</w:t>
      </w:r>
      <w:proofErr w:type="spellEnd"/>
      <w:r>
        <w:t xml:space="preserve"> essen oder durch den </w:t>
      </w:r>
      <w:proofErr w:type="spellStart"/>
      <w:r>
        <w:t>mund</w:t>
      </w:r>
      <w:proofErr w:type="spellEnd"/>
      <w:r>
        <w:t xml:space="preserve"> on sichtbarer </w:t>
      </w:r>
      <w:proofErr w:type="spellStart"/>
      <w:r>
        <w:t>ubernatuerlicher</w:t>
      </w:r>
      <w:proofErr w:type="spellEnd"/>
      <w:r>
        <w:t xml:space="preserve"> weise in den leib ein nehmen / als Marbach meinet / er wolle denn sagen / </w:t>
      </w:r>
      <w:proofErr w:type="spellStart"/>
      <w:r>
        <w:t>daz</w:t>
      </w:r>
      <w:proofErr w:type="spellEnd"/>
      <w:r>
        <w:t xml:space="preserve"> </w:t>
      </w:r>
      <w:proofErr w:type="spellStart"/>
      <w:r>
        <w:t>jenig</w:t>
      </w:r>
      <w:proofErr w:type="spellEnd"/>
      <w:r>
        <w:t xml:space="preserve"> so wir durch waren glauben und </w:t>
      </w:r>
      <w:proofErr w:type="spellStart"/>
      <w:r>
        <w:t>wirckung</w:t>
      </w:r>
      <w:proofErr w:type="spellEnd"/>
      <w:r>
        <w:t xml:space="preserve"> des </w:t>
      </w:r>
      <w:proofErr w:type="spellStart"/>
      <w:r>
        <w:t>geistes</w:t>
      </w:r>
      <w:proofErr w:type="spellEnd"/>
      <w:r>
        <w:t xml:space="preserve"> Christi in unsern </w:t>
      </w:r>
      <w:proofErr w:type="spellStart"/>
      <w:r>
        <w:t>hertzen</w:t>
      </w:r>
      <w:proofErr w:type="spellEnd"/>
      <w:r>
        <w:t xml:space="preserve"> </w:t>
      </w:r>
      <w:proofErr w:type="spellStart"/>
      <w:r>
        <w:t>entpfangen</w:t>
      </w:r>
      <w:proofErr w:type="spellEnd"/>
      <w:r>
        <w:t xml:space="preserve"> / sey uns </w:t>
      </w:r>
      <w:proofErr w:type="spellStart"/>
      <w:r>
        <w:t>nnit</w:t>
      </w:r>
      <w:proofErr w:type="spellEnd"/>
      <w:r>
        <w:t xml:space="preserve"> </w:t>
      </w:r>
      <w:proofErr w:type="spellStart"/>
      <w:r>
        <w:t>warhafftig</w:t>
      </w:r>
      <w:proofErr w:type="spellEnd"/>
      <w:r>
        <w:t xml:space="preserve"> gegenwertig / ob es gleich leiblicher weise / und so </w:t>
      </w:r>
      <w:proofErr w:type="spellStart"/>
      <w:r>
        <w:t>vil</w:t>
      </w:r>
      <w:proofErr w:type="spellEnd"/>
      <w:r>
        <w:t xml:space="preserve"> das </w:t>
      </w:r>
      <w:proofErr w:type="spellStart"/>
      <w:r>
        <w:t>ort</w:t>
      </w:r>
      <w:proofErr w:type="spellEnd"/>
      <w:r>
        <w:t xml:space="preserve"> belanget / weder sichtbar noch </w:t>
      </w:r>
      <w:proofErr w:type="spellStart"/>
      <w:r>
        <w:t>onsichtbar</w:t>
      </w:r>
      <w:proofErr w:type="spellEnd"/>
      <w:r>
        <w:t xml:space="preserve"> bey uns ist / und werde uns nicht </w:t>
      </w:r>
      <w:proofErr w:type="spellStart"/>
      <w:r>
        <w:t>warhafftig</w:t>
      </w:r>
      <w:proofErr w:type="spellEnd"/>
      <w:r>
        <w:t xml:space="preserve"> und wesentlich gegeben / sey der geist Gottes nicht ein Geist der </w:t>
      </w:r>
      <w:proofErr w:type="spellStart"/>
      <w:r>
        <w:t>warheit</w:t>
      </w:r>
      <w:proofErr w:type="spellEnd"/>
      <w:r>
        <w:t xml:space="preserve"> / und mache uns </w:t>
      </w:r>
      <w:proofErr w:type="spellStart"/>
      <w:r>
        <w:t>nit</w:t>
      </w:r>
      <w:proofErr w:type="spellEnd"/>
      <w:r>
        <w:t xml:space="preserve"> </w:t>
      </w:r>
      <w:proofErr w:type="spellStart"/>
      <w:r>
        <w:t>warhafftige</w:t>
      </w:r>
      <w:proofErr w:type="spellEnd"/>
      <w:r>
        <w:t xml:space="preserve"> </w:t>
      </w:r>
      <w:proofErr w:type="spellStart"/>
      <w:r>
        <w:t>glieder</w:t>
      </w:r>
      <w:proofErr w:type="spellEnd"/>
      <w:r>
        <w:t xml:space="preserve"> an dem wahren wesentlichen leib JESU CHRISTI / es sey in oder ausser dem </w:t>
      </w:r>
      <w:proofErr w:type="spellStart"/>
      <w:r>
        <w:t>Abendmal</w:t>
      </w:r>
      <w:proofErr w:type="spellEnd"/>
      <w:r>
        <w:t xml:space="preserve">. So aber dieses </w:t>
      </w:r>
      <w:proofErr w:type="spellStart"/>
      <w:r>
        <w:t>Gotslesterisch</w:t>
      </w:r>
      <w:proofErr w:type="spellEnd"/>
      <w:r>
        <w:t xml:space="preserve"> </w:t>
      </w:r>
      <w:proofErr w:type="spellStart"/>
      <w:r>
        <w:t>were</w:t>
      </w:r>
      <w:proofErr w:type="spellEnd"/>
      <w:r>
        <w:t xml:space="preserve"> zureden </w:t>
      </w:r>
      <w:proofErr w:type="spellStart"/>
      <w:r>
        <w:t>unnd</w:t>
      </w:r>
      <w:proofErr w:type="spellEnd"/>
      <w:r>
        <w:t xml:space="preserve"> </w:t>
      </w:r>
      <w:proofErr w:type="spellStart"/>
      <w:r>
        <w:t>zugedencken</w:t>
      </w:r>
      <w:proofErr w:type="spellEnd"/>
      <w:r>
        <w:t xml:space="preserve"> / so bleibt die </w:t>
      </w:r>
      <w:proofErr w:type="spellStart"/>
      <w:r>
        <w:t>Augspurgische</w:t>
      </w:r>
      <w:proofErr w:type="spellEnd"/>
      <w:r>
        <w:t xml:space="preserve"> Confession </w:t>
      </w:r>
      <w:proofErr w:type="spellStart"/>
      <w:r>
        <w:t>unnd</w:t>
      </w:r>
      <w:proofErr w:type="spellEnd"/>
      <w:r>
        <w:t xml:space="preserve"> </w:t>
      </w:r>
      <w:proofErr w:type="spellStart"/>
      <w:r>
        <w:t>Apologi</w:t>
      </w:r>
      <w:proofErr w:type="spellEnd"/>
      <w:r>
        <w:t xml:space="preserve"> </w:t>
      </w:r>
      <w:proofErr w:type="spellStart"/>
      <w:r>
        <w:t>wol</w:t>
      </w:r>
      <w:proofErr w:type="spellEnd"/>
      <w:r>
        <w:t xml:space="preserve"> mit uns und der </w:t>
      </w:r>
      <w:proofErr w:type="spellStart"/>
      <w:r>
        <w:t>warheit</w:t>
      </w:r>
      <w:proofErr w:type="spellEnd"/>
      <w:r>
        <w:t xml:space="preserve"> eins / ob gleich die </w:t>
      </w:r>
      <w:proofErr w:type="spellStart"/>
      <w:r>
        <w:t>Marbachische</w:t>
      </w:r>
      <w:proofErr w:type="spellEnd"/>
      <w:r>
        <w:t xml:space="preserve"> / beide uns </w:t>
      </w:r>
      <w:proofErr w:type="spellStart"/>
      <w:r>
        <w:t>unnd</w:t>
      </w:r>
      <w:proofErr w:type="spellEnd"/>
      <w:r>
        <w:t xml:space="preserve"> der </w:t>
      </w:r>
      <w:proofErr w:type="spellStart"/>
      <w:r>
        <w:t>warheit</w:t>
      </w:r>
      <w:proofErr w:type="spellEnd"/>
      <w:r>
        <w:t xml:space="preserve"> </w:t>
      </w:r>
      <w:proofErr w:type="spellStart"/>
      <w:r>
        <w:t>widerigste</w:t>
      </w:r>
      <w:proofErr w:type="spellEnd"/>
      <w:r>
        <w:t xml:space="preserve"> </w:t>
      </w:r>
      <w:proofErr w:type="spellStart"/>
      <w:r>
        <w:t>gloß</w:t>
      </w:r>
      <w:proofErr w:type="spellEnd"/>
      <w:r>
        <w:t xml:space="preserve"> nicht darein wird getragen. </w:t>
      </w:r>
    </w:p>
    <w:p w14:paraId="59FC3413" w14:textId="77777777" w:rsidR="008F74BD" w:rsidRDefault="008F74BD" w:rsidP="008F74BD">
      <w:pPr>
        <w:pStyle w:val="StandardWeb"/>
      </w:pPr>
      <w:proofErr w:type="spellStart"/>
      <w:r>
        <w:t>Cyrillum</w:t>
      </w:r>
      <w:proofErr w:type="spellEnd"/>
      <w:r>
        <w:t xml:space="preserve"> </w:t>
      </w:r>
      <w:proofErr w:type="spellStart"/>
      <w:r>
        <w:t>auff</w:t>
      </w:r>
      <w:proofErr w:type="spellEnd"/>
      <w:r>
        <w:t xml:space="preserve"> die mündliche </w:t>
      </w:r>
      <w:proofErr w:type="spellStart"/>
      <w:r>
        <w:t>niessung</w:t>
      </w:r>
      <w:proofErr w:type="spellEnd"/>
      <w:r>
        <w:t xml:space="preserve"> zu ziehen / unterstehet sich Marbach noch mit minderem schein. Denn Cyrillus von keinem leiblichen reichen / oder </w:t>
      </w:r>
      <w:proofErr w:type="spellStart"/>
      <w:r>
        <w:t>niessen</w:t>
      </w:r>
      <w:proofErr w:type="spellEnd"/>
      <w:r>
        <w:t xml:space="preserve"> oder </w:t>
      </w:r>
      <w:proofErr w:type="spellStart"/>
      <w:r>
        <w:t>gegenwert</w:t>
      </w:r>
      <w:proofErr w:type="spellEnd"/>
      <w:r>
        <w:t xml:space="preserve"> des Leibes CHRISTI im </w:t>
      </w:r>
      <w:proofErr w:type="spellStart"/>
      <w:r>
        <w:t>brot</w:t>
      </w:r>
      <w:proofErr w:type="spellEnd"/>
      <w:r>
        <w:t xml:space="preserve"> / sonder allein von </w:t>
      </w:r>
      <w:proofErr w:type="spellStart"/>
      <w:r>
        <w:t>wonung</w:t>
      </w:r>
      <w:proofErr w:type="spellEnd"/>
      <w:r>
        <w:t xml:space="preserve"> Christi in uns / das ist / in den </w:t>
      </w:r>
      <w:proofErr w:type="spellStart"/>
      <w:r>
        <w:t>glaubigen</w:t>
      </w:r>
      <w:proofErr w:type="spellEnd"/>
      <w:r>
        <w:t xml:space="preserve"> / saget (denn in den </w:t>
      </w:r>
      <w:proofErr w:type="spellStart"/>
      <w:r>
        <w:t>onglaubigen</w:t>
      </w:r>
      <w:proofErr w:type="spellEnd"/>
      <w:r>
        <w:t xml:space="preserve"> Christus </w:t>
      </w:r>
      <w:proofErr w:type="spellStart"/>
      <w:r>
        <w:t>nit</w:t>
      </w:r>
      <w:proofErr w:type="spellEnd"/>
      <w:r>
        <w:t xml:space="preserve"> </w:t>
      </w:r>
      <w:proofErr w:type="spellStart"/>
      <w:r>
        <w:t>wil</w:t>
      </w:r>
      <w:proofErr w:type="spellEnd"/>
      <w:r>
        <w:t xml:space="preserve"> </w:t>
      </w:r>
      <w:proofErr w:type="spellStart"/>
      <w:r>
        <w:t>wonen</w:t>
      </w:r>
      <w:proofErr w:type="spellEnd"/>
      <w:r>
        <w:t xml:space="preserve">) und nennet dieselbe </w:t>
      </w:r>
      <w:proofErr w:type="spellStart"/>
      <w:r>
        <w:t>wonung</w:t>
      </w:r>
      <w:proofErr w:type="spellEnd"/>
      <w:r>
        <w:t xml:space="preserve"> in uns leiblich / das ist / die uns </w:t>
      </w:r>
      <w:proofErr w:type="spellStart"/>
      <w:r>
        <w:t>nit</w:t>
      </w:r>
      <w:proofErr w:type="spellEnd"/>
      <w:r>
        <w:t xml:space="preserve"> allein mit dem geist sonder durch den </w:t>
      </w:r>
      <w:proofErr w:type="spellStart"/>
      <w:r>
        <w:t>jnwonenden</w:t>
      </w:r>
      <w:proofErr w:type="spellEnd"/>
      <w:r>
        <w:t xml:space="preserve"> Geist auch mit dem waren leib Christi vereiniget und </w:t>
      </w:r>
      <w:proofErr w:type="spellStart"/>
      <w:r>
        <w:t>jm</w:t>
      </w:r>
      <w:proofErr w:type="spellEnd"/>
      <w:r>
        <w:t xml:space="preserve"> </w:t>
      </w:r>
      <w:proofErr w:type="spellStart"/>
      <w:r>
        <w:t>gleichfoermig</w:t>
      </w:r>
      <w:proofErr w:type="spellEnd"/>
      <w:r>
        <w:t xml:space="preserve"> macht / wie Cyrillus </w:t>
      </w:r>
      <w:proofErr w:type="spellStart"/>
      <w:r>
        <w:t>selbest</w:t>
      </w:r>
      <w:proofErr w:type="spellEnd"/>
      <w:r>
        <w:t xml:space="preserve"> solche </w:t>
      </w:r>
      <w:proofErr w:type="spellStart"/>
      <w:r>
        <w:t>wonung</w:t>
      </w:r>
      <w:proofErr w:type="spellEnd"/>
      <w:r>
        <w:t xml:space="preserve"> </w:t>
      </w:r>
      <w:proofErr w:type="spellStart"/>
      <w:r>
        <w:t>auß</w:t>
      </w:r>
      <w:proofErr w:type="spellEnd"/>
      <w:r>
        <w:t xml:space="preserve"> dem 6. und 15. Cap. Johan. Item </w:t>
      </w:r>
      <w:proofErr w:type="spellStart"/>
      <w:r>
        <w:t>auß</w:t>
      </w:r>
      <w:proofErr w:type="spellEnd"/>
      <w:r>
        <w:t xml:space="preserve"> dem 6. und 10. Cap. der 1. Epistel S. Pauli an die Corinther / und auch mit </w:t>
      </w:r>
      <w:proofErr w:type="spellStart"/>
      <w:r>
        <w:t>vilen</w:t>
      </w:r>
      <w:proofErr w:type="spellEnd"/>
      <w:r>
        <w:t xml:space="preserve"> seinen worten an </w:t>
      </w:r>
      <w:proofErr w:type="spellStart"/>
      <w:r>
        <w:t>disen</w:t>
      </w:r>
      <w:proofErr w:type="spellEnd"/>
      <w:r>
        <w:t xml:space="preserve"> und andern orten </w:t>
      </w:r>
      <w:proofErr w:type="spellStart"/>
      <w:r>
        <w:t>erklaeret</w:t>
      </w:r>
      <w:proofErr w:type="spellEnd"/>
      <w:r>
        <w:t xml:space="preserve"> / welche sich </w:t>
      </w:r>
      <w:proofErr w:type="spellStart"/>
      <w:r>
        <w:t>auff</w:t>
      </w:r>
      <w:proofErr w:type="spellEnd"/>
      <w:r>
        <w:t xml:space="preserve"> ein </w:t>
      </w:r>
      <w:proofErr w:type="spellStart"/>
      <w:r>
        <w:t>muendlich</w:t>
      </w:r>
      <w:proofErr w:type="spellEnd"/>
      <w:r>
        <w:t xml:space="preserve"> essen in keinen weg lassen </w:t>
      </w:r>
      <w:proofErr w:type="spellStart"/>
      <w:r>
        <w:t>zihen</w:t>
      </w:r>
      <w:proofErr w:type="spellEnd"/>
      <w:r>
        <w:t xml:space="preserve"> / wie im </w:t>
      </w:r>
      <w:proofErr w:type="spellStart"/>
      <w:r>
        <w:t>Heydelbergischen</w:t>
      </w:r>
      <w:proofErr w:type="spellEnd"/>
      <w:r>
        <w:t xml:space="preserve"> Bericht vom </w:t>
      </w:r>
      <w:proofErr w:type="spellStart"/>
      <w:r>
        <w:t>Abendmal</w:t>
      </w:r>
      <w:proofErr w:type="spellEnd"/>
      <w:r>
        <w:t xml:space="preserve"> </w:t>
      </w:r>
      <w:proofErr w:type="spellStart"/>
      <w:r>
        <w:t>gnugsam</w:t>
      </w:r>
      <w:proofErr w:type="spellEnd"/>
      <w:r>
        <w:t xml:space="preserve"> </w:t>
      </w:r>
      <w:proofErr w:type="spellStart"/>
      <w:r>
        <w:t>außgefueret</w:t>
      </w:r>
      <w:proofErr w:type="spellEnd"/>
      <w:r>
        <w:t xml:space="preserve"> / auch von </w:t>
      </w:r>
      <w:proofErr w:type="spellStart"/>
      <w:r>
        <w:t>Marbachen</w:t>
      </w:r>
      <w:proofErr w:type="spellEnd"/>
      <w:r>
        <w:t xml:space="preserve"> noch </w:t>
      </w:r>
      <w:proofErr w:type="spellStart"/>
      <w:r>
        <w:t>ongebissen</w:t>
      </w:r>
      <w:proofErr w:type="spellEnd"/>
      <w:r>
        <w:t xml:space="preserve"> blieben / und derhalben </w:t>
      </w:r>
      <w:proofErr w:type="spellStart"/>
      <w:r>
        <w:t>alhie</w:t>
      </w:r>
      <w:proofErr w:type="spellEnd"/>
      <w:r>
        <w:t xml:space="preserve"> zu widerholen nicht von </w:t>
      </w:r>
      <w:proofErr w:type="spellStart"/>
      <w:r>
        <w:t>noeten</w:t>
      </w:r>
      <w:proofErr w:type="spellEnd"/>
      <w:r>
        <w:t xml:space="preserve">. </w:t>
      </w:r>
    </w:p>
    <w:p w14:paraId="3B66A248" w14:textId="77777777" w:rsidR="008F74BD" w:rsidRDefault="008F74BD" w:rsidP="008F74BD">
      <w:pPr>
        <w:pStyle w:val="StandardWeb"/>
      </w:pPr>
      <w:r>
        <w:t xml:space="preserve">Aber es </w:t>
      </w:r>
      <w:proofErr w:type="spellStart"/>
      <w:r>
        <w:t>darff</w:t>
      </w:r>
      <w:proofErr w:type="spellEnd"/>
      <w:r>
        <w:t xml:space="preserve"> sich niemand wundern / daß Marbach sich nicht </w:t>
      </w:r>
      <w:proofErr w:type="spellStart"/>
      <w:r>
        <w:t>schaemet</w:t>
      </w:r>
      <w:proofErr w:type="spellEnd"/>
      <w:r>
        <w:t xml:space="preserve"> </w:t>
      </w:r>
      <w:proofErr w:type="spellStart"/>
      <w:r>
        <w:t>Cyrillum</w:t>
      </w:r>
      <w:proofErr w:type="spellEnd"/>
      <w:r>
        <w:t xml:space="preserve"> und andere alte Scribenten </w:t>
      </w:r>
      <w:proofErr w:type="spellStart"/>
      <w:r>
        <w:t>auff</w:t>
      </w:r>
      <w:proofErr w:type="spellEnd"/>
      <w:r>
        <w:t xml:space="preserve"> seine </w:t>
      </w:r>
      <w:proofErr w:type="spellStart"/>
      <w:r>
        <w:t>seiten</w:t>
      </w:r>
      <w:proofErr w:type="spellEnd"/>
      <w:r>
        <w:t xml:space="preserve"> zu </w:t>
      </w:r>
      <w:proofErr w:type="spellStart"/>
      <w:r>
        <w:t>zihen</w:t>
      </w:r>
      <w:proofErr w:type="spellEnd"/>
      <w:r>
        <w:t xml:space="preserve"> / darinnen er fast alle </w:t>
      </w:r>
      <w:proofErr w:type="spellStart"/>
      <w:r>
        <w:t>verteidiger</w:t>
      </w:r>
      <w:proofErr w:type="spellEnd"/>
      <w:r>
        <w:t xml:space="preserve"> des mündlichen </w:t>
      </w:r>
      <w:proofErr w:type="spellStart"/>
      <w:r>
        <w:t>essens</w:t>
      </w:r>
      <w:proofErr w:type="spellEnd"/>
      <w:r>
        <w:t xml:space="preserve"> zu </w:t>
      </w:r>
      <w:proofErr w:type="spellStart"/>
      <w:r>
        <w:t>gehülffen</w:t>
      </w:r>
      <w:proofErr w:type="spellEnd"/>
      <w:r>
        <w:t xml:space="preserve"> hat / weil er auch Philippum </w:t>
      </w:r>
      <w:proofErr w:type="spellStart"/>
      <w:r>
        <w:t>Melanthonem</w:t>
      </w:r>
      <w:proofErr w:type="spellEnd"/>
      <w:r>
        <w:t xml:space="preserve"> / seligen / mit </w:t>
      </w:r>
      <w:proofErr w:type="spellStart"/>
      <w:r>
        <w:t>gewalt</w:t>
      </w:r>
      <w:proofErr w:type="spellEnd"/>
      <w:r>
        <w:t xml:space="preserve"> </w:t>
      </w:r>
      <w:proofErr w:type="spellStart"/>
      <w:r>
        <w:t>Marbachisch</w:t>
      </w:r>
      <w:proofErr w:type="spellEnd"/>
      <w:r>
        <w:t xml:space="preserve"> zu machen sich unterstehet / welches </w:t>
      </w:r>
      <w:proofErr w:type="spellStart"/>
      <w:r>
        <w:t>zuverantworten</w:t>
      </w:r>
      <w:proofErr w:type="spellEnd"/>
      <w:r>
        <w:t xml:space="preserve"> wir niemand andern </w:t>
      </w:r>
      <w:proofErr w:type="spellStart"/>
      <w:r>
        <w:t>bedoerffen</w:t>
      </w:r>
      <w:proofErr w:type="spellEnd"/>
      <w:r>
        <w:t xml:space="preserve"> / denn Marbachs eigene gesellen / die Philippum als den </w:t>
      </w:r>
      <w:proofErr w:type="spellStart"/>
      <w:r>
        <w:t>ergsten</w:t>
      </w:r>
      <w:proofErr w:type="spellEnd"/>
      <w:r>
        <w:t xml:space="preserve"> Zwinglianer zum </w:t>
      </w:r>
      <w:proofErr w:type="spellStart"/>
      <w:r>
        <w:t>hoechsten</w:t>
      </w:r>
      <w:proofErr w:type="spellEnd"/>
      <w:r>
        <w:t xml:space="preserve"> verdammen / als </w:t>
      </w:r>
      <w:proofErr w:type="spellStart"/>
      <w:r>
        <w:t>Heßhusium</w:t>
      </w:r>
      <w:proofErr w:type="spellEnd"/>
      <w:r>
        <w:t xml:space="preserve"> / </w:t>
      </w:r>
      <w:proofErr w:type="spellStart"/>
      <w:r>
        <w:t>Gallum</w:t>
      </w:r>
      <w:proofErr w:type="spellEnd"/>
      <w:r>
        <w:t xml:space="preserve"> / und jetzund Joachim </w:t>
      </w:r>
      <w:proofErr w:type="spellStart"/>
      <w:r>
        <w:t>Moerlin</w:t>
      </w:r>
      <w:proofErr w:type="spellEnd"/>
      <w:r>
        <w:t xml:space="preserve"> / welchem er </w:t>
      </w:r>
      <w:proofErr w:type="spellStart"/>
      <w:r>
        <w:t>wol</w:t>
      </w:r>
      <w:proofErr w:type="spellEnd"/>
      <w:r>
        <w:t xml:space="preserve"> </w:t>
      </w:r>
      <w:proofErr w:type="spellStart"/>
      <w:r>
        <w:t>hett</w:t>
      </w:r>
      <w:proofErr w:type="spellEnd"/>
      <w:r>
        <w:t xml:space="preserve"> </w:t>
      </w:r>
      <w:proofErr w:type="spellStart"/>
      <w:r>
        <w:t>moegen</w:t>
      </w:r>
      <w:proofErr w:type="spellEnd"/>
      <w:r>
        <w:t xml:space="preserve"> zuvor ein </w:t>
      </w:r>
      <w:proofErr w:type="spellStart"/>
      <w:r>
        <w:t>briefflein</w:t>
      </w:r>
      <w:proofErr w:type="spellEnd"/>
      <w:r>
        <w:t xml:space="preserve"> schreiben / ehe denn </w:t>
      </w:r>
      <w:proofErr w:type="spellStart"/>
      <w:r>
        <w:t>jrer</w:t>
      </w:r>
      <w:proofErr w:type="spellEnd"/>
      <w:r>
        <w:t xml:space="preserve"> beider </w:t>
      </w:r>
      <w:proofErr w:type="spellStart"/>
      <w:r>
        <w:t>schrifften</w:t>
      </w:r>
      <w:proofErr w:type="spellEnd"/>
      <w:r>
        <w:t xml:space="preserve"> </w:t>
      </w:r>
      <w:proofErr w:type="spellStart"/>
      <w:r>
        <w:t>außgangen</w:t>
      </w:r>
      <w:proofErr w:type="spellEnd"/>
      <w:r>
        <w:t xml:space="preserve"> </w:t>
      </w:r>
      <w:proofErr w:type="spellStart"/>
      <w:r>
        <w:t>weren</w:t>
      </w:r>
      <w:proofErr w:type="spellEnd"/>
      <w:r>
        <w:t xml:space="preserve"> / damit sie einander selbes nicht also </w:t>
      </w:r>
      <w:proofErr w:type="spellStart"/>
      <w:r>
        <w:t>onguetiglich</w:t>
      </w:r>
      <w:proofErr w:type="spellEnd"/>
      <w:r>
        <w:t xml:space="preserve"> und </w:t>
      </w:r>
      <w:proofErr w:type="spellStart"/>
      <w:r>
        <w:t>offentlich</w:t>
      </w:r>
      <w:proofErr w:type="spellEnd"/>
      <w:r>
        <w:t xml:space="preserve"> </w:t>
      </w:r>
      <w:proofErr w:type="spellStart"/>
      <w:r>
        <w:t>fuer</w:t>
      </w:r>
      <w:proofErr w:type="spellEnd"/>
      <w:r>
        <w:t xml:space="preserve"> allen Leuten </w:t>
      </w:r>
      <w:proofErr w:type="spellStart"/>
      <w:r>
        <w:t>auff</w:t>
      </w:r>
      <w:proofErr w:type="spellEnd"/>
      <w:r>
        <w:t xml:space="preserve"> die </w:t>
      </w:r>
      <w:proofErr w:type="spellStart"/>
      <w:r>
        <w:t>meuler</w:t>
      </w:r>
      <w:proofErr w:type="spellEnd"/>
      <w:r>
        <w:t xml:space="preserve"> </w:t>
      </w:r>
      <w:proofErr w:type="spellStart"/>
      <w:r>
        <w:t>schluegen</w:t>
      </w:r>
      <w:proofErr w:type="spellEnd"/>
      <w:r>
        <w:t xml:space="preserve">. Herrn Philippi </w:t>
      </w:r>
      <w:proofErr w:type="spellStart"/>
      <w:r>
        <w:t>buecher</w:t>
      </w:r>
      <w:proofErr w:type="spellEnd"/>
      <w:r>
        <w:t xml:space="preserve"> sind </w:t>
      </w:r>
      <w:proofErr w:type="spellStart"/>
      <w:r>
        <w:t>fuerhanden</w:t>
      </w:r>
      <w:proofErr w:type="spellEnd"/>
      <w:r>
        <w:t xml:space="preserve"> / was er darinnen vom </w:t>
      </w:r>
      <w:proofErr w:type="spellStart"/>
      <w:r>
        <w:t>Abendmal</w:t>
      </w:r>
      <w:proofErr w:type="spellEnd"/>
      <w:r>
        <w:t xml:space="preserve"> </w:t>
      </w:r>
      <w:proofErr w:type="spellStart"/>
      <w:r>
        <w:t>leret</w:t>
      </w:r>
      <w:proofErr w:type="spellEnd"/>
      <w:r>
        <w:t xml:space="preserve"> / ist im Bericht genugsam angezeiget / und von Marbach </w:t>
      </w:r>
      <w:proofErr w:type="spellStart"/>
      <w:r>
        <w:t>onwiderlegt</w:t>
      </w:r>
      <w:proofErr w:type="spellEnd"/>
      <w:r>
        <w:t xml:space="preserve">. Sonderlich im </w:t>
      </w:r>
      <w:proofErr w:type="spellStart"/>
      <w:r>
        <w:t>bedencken</w:t>
      </w:r>
      <w:proofErr w:type="spellEnd"/>
      <w:r>
        <w:t xml:space="preserve"> von der </w:t>
      </w:r>
      <w:proofErr w:type="spellStart"/>
      <w:r>
        <w:t>spaltung</w:t>
      </w:r>
      <w:proofErr w:type="spellEnd"/>
      <w:r>
        <w:t xml:space="preserve"> des Abendmals / </w:t>
      </w:r>
      <w:proofErr w:type="spellStart"/>
      <w:r>
        <w:t>verwirfft</w:t>
      </w:r>
      <w:proofErr w:type="spellEnd"/>
      <w:r>
        <w:t xml:space="preserve"> er </w:t>
      </w:r>
      <w:proofErr w:type="spellStart"/>
      <w:r>
        <w:t>außdruecklich</w:t>
      </w:r>
      <w:proofErr w:type="spellEnd"/>
      <w:r>
        <w:t xml:space="preserve"> </w:t>
      </w:r>
      <w:proofErr w:type="spellStart"/>
      <w:r>
        <w:t>dise</w:t>
      </w:r>
      <w:proofErr w:type="spellEnd"/>
      <w:r>
        <w:t xml:space="preserve"> reden / Das </w:t>
      </w:r>
      <w:proofErr w:type="spellStart"/>
      <w:r>
        <w:t>brot</w:t>
      </w:r>
      <w:proofErr w:type="spellEnd"/>
      <w:r>
        <w:t xml:space="preserve"> ist der wesentliche / der </w:t>
      </w:r>
      <w:proofErr w:type="spellStart"/>
      <w:r>
        <w:t>ware</w:t>
      </w:r>
      <w:proofErr w:type="spellEnd"/>
      <w:r>
        <w:t xml:space="preserve"> leib Christi </w:t>
      </w:r>
      <w:proofErr w:type="spellStart"/>
      <w:r>
        <w:t>selbs</w:t>
      </w:r>
      <w:proofErr w:type="spellEnd"/>
      <w:r>
        <w:t xml:space="preserve"> / </w:t>
      </w:r>
      <w:proofErr w:type="spellStart"/>
      <w:r>
        <w:t>Helt</w:t>
      </w:r>
      <w:proofErr w:type="spellEnd"/>
      <w:r>
        <w:t xml:space="preserve"> </w:t>
      </w:r>
      <w:proofErr w:type="spellStart"/>
      <w:r>
        <w:t>Heßhusium</w:t>
      </w:r>
      <w:proofErr w:type="spellEnd"/>
      <w:r>
        <w:t xml:space="preserve"> / </w:t>
      </w:r>
      <w:proofErr w:type="spellStart"/>
      <w:r>
        <w:t>Moerlinum</w:t>
      </w:r>
      <w:proofErr w:type="spellEnd"/>
      <w:r>
        <w:t xml:space="preserve"> / </w:t>
      </w:r>
      <w:proofErr w:type="spellStart"/>
      <w:r>
        <w:t>Sarcerium</w:t>
      </w:r>
      <w:proofErr w:type="spellEnd"/>
      <w:r>
        <w:t xml:space="preserve"> / und alle die den leib Christi in dem </w:t>
      </w:r>
      <w:proofErr w:type="spellStart"/>
      <w:r>
        <w:t>brot</w:t>
      </w:r>
      <w:proofErr w:type="spellEnd"/>
      <w:r>
        <w:t xml:space="preserve"> oder </w:t>
      </w:r>
      <w:proofErr w:type="spellStart"/>
      <w:r>
        <w:t>gestalt</w:t>
      </w:r>
      <w:proofErr w:type="spellEnd"/>
      <w:r>
        <w:t xml:space="preserve"> des </w:t>
      </w:r>
      <w:proofErr w:type="spellStart"/>
      <w:r>
        <w:t>brots</w:t>
      </w:r>
      <w:proofErr w:type="spellEnd"/>
      <w:r>
        <w:t xml:space="preserve"> / in der </w:t>
      </w:r>
      <w:proofErr w:type="spellStart"/>
      <w:r>
        <w:t>hand</w:t>
      </w:r>
      <w:proofErr w:type="spellEnd"/>
      <w:r>
        <w:t xml:space="preserve"> des Priesters / in dem leib der </w:t>
      </w:r>
      <w:proofErr w:type="spellStart"/>
      <w:r>
        <w:t>niessenden</w:t>
      </w:r>
      <w:proofErr w:type="spellEnd"/>
      <w:r>
        <w:t xml:space="preserve"> wollen haben / den Papisten gleich / Nennet </w:t>
      </w:r>
      <w:proofErr w:type="spellStart"/>
      <w:r>
        <w:t>Heßhusij</w:t>
      </w:r>
      <w:proofErr w:type="spellEnd"/>
      <w:r>
        <w:t xml:space="preserve"> / das ist / Marbachs </w:t>
      </w:r>
      <w:proofErr w:type="spellStart"/>
      <w:r>
        <w:t>meinung</w:t>
      </w:r>
      <w:proofErr w:type="spellEnd"/>
      <w:r>
        <w:t xml:space="preserve"> / ein Papistische </w:t>
      </w:r>
      <w:proofErr w:type="spellStart"/>
      <w:r>
        <w:t>newe</w:t>
      </w:r>
      <w:proofErr w:type="spellEnd"/>
      <w:r>
        <w:t xml:space="preserve"> </w:t>
      </w:r>
      <w:proofErr w:type="spellStart"/>
      <w:r>
        <w:t>lere</w:t>
      </w:r>
      <w:proofErr w:type="spellEnd"/>
      <w:r>
        <w:t xml:space="preserve"> und rede / </w:t>
      </w:r>
      <w:proofErr w:type="spellStart"/>
      <w:r>
        <w:t>verwirfft</w:t>
      </w:r>
      <w:proofErr w:type="spellEnd"/>
      <w:r>
        <w:t xml:space="preserve"> auch die </w:t>
      </w:r>
      <w:proofErr w:type="spellStart"/>
      <w:r>
        <w:t>allenthalbenheit</w:t>
      </w:r>
      <w:proofErr w:type="spellEnd"/>
      <w:r>
        <w:t xml:space="preserve"> des </w:t>
      </w:r>
      <w:proofErr w:type="spellStart"/>
      <w:r>
        <w:t>leibs</w:t>
      </w:r>
      <w:proofErr w:type="spellEnd"/>
      <w:r>
        <w:t xml:space="preserve"> Christi / als ein menschlich </w:t>
      </w:r>
      <w:proofErr w:type="spellStart"/>
      <w:r>
        <w:t>gedichte</w:t>
      </w:r>
      <w:proofErr w:type="spellEnd"/>
      <w:r>
        <w:t xml:space="preserve"> deren die den leib Christi im </w:t>
      </w:r>
      <w:proofErr w:type="spellStart"/>
      <w:r>
        <w:t>brot</w:t>
      </w:r>
      <w:proofErr w:type="spellEnd"/>
      <w:r>
        <w:t xml:space="preserve"> wollen haben / Und nennet diese alle / </w:t>
      </w:r>
      <w:proofErr w:type="spellStart"/>
      <w:r>
        <w:t>ongehewre</w:t>
      </w:r>
      <w:proofErr w:type="spellEnd"/>
      <w:r>
        <w:t xml:space="preserve"> / den </w:t>
      </w:r>
      <w:proofErr w:type="spellStart"/>
      <w:r>
        <w:t>gelerten</w:t>
      </w:r>
      <w:proofErr w:type="spellEnd"/>
      <w:r>
        <w:t xml:space="preserve"> alten Scribenten </w:t>
      </w:r>
      <w:proofErr w:type="spellStart"/>
      <w:r>
        <w:t>onbekante</w:t>
      </w:r>
      <w:proofErr w:type="spellEnd"/>
      <w:r>
        <w:t xml:space="preserve"> ding / </w:t>
      </w:r>
      <w:proofErr w:type="spellStart"/>
      <w:r>
        <w:t>Erklaeret</w:t>
      </w:r>
      <w:proofErr w:type="spellEnd"/>
      <w:r>
        <w:t xml:space="preserve"> die </w:t>
      </w:r>
      <w:proofErr w:type="spellStart"/>
      <w:r>
        <w:t>wort</w:t>
      </w:r>
      <w:proofErr w:type="spellEnd"/>
      <w:r>
        <w:t xml:space="preserve"> Christi und Pauli mit den alten </w:t>
      </w:r>
      <w:proofErr w:type="spellStart"/>
      <w:r>
        <w:t>Lerern</w:t>
      </w:r>
      <w:proofErr w:type="spellEnd"/>
      <w:r>
        <w:t xml:space="preserve"> also / das </w:t>
      </w:r>
      <w:proofErr w:type="spellStart"/>
      <w:r>
        <w:t>brot</w:t>
      </w:r>
      <w:proofErr w:type="spellEnd"/>
      <w:r>
        <w:t xml:space="preserve"> sey dasselbe </w:t>
      </w:r>
      <w:proofErr w:type="spellStart"/>
      <w:r>
        <w:t>warzeichen</w:t>
      </w:r>
      <w:proofErr w:type="spellEnd"/>
      <w:r>
        <w:t xml:space="preserve"> und </w:t>
      </w:r>
      <w:proofErr w:type="spellStart"/>
      <w:r>
        <w:t>gegenbild</w:t>
      </w:r>
      <w:proofErr w:type="spellEnd"/>
      <w:r>
        <w:t xml:space="preserve"> des </w:t>
      </w:r>
      <w:proofErr w:type="spellStart"/>
      <w:r>
        <w:t>leibs</w:t>
      </w:r>
      <w:proofErr w:type="spellEnd"/>
      <w:r>
        <w:t xml:space="preserve"> Christi / dadurch die </w:t>
      </w:r>
      <w:proofErr w:type="spellStart"/>
      <w:r>
        <w:t>vereinigung</w:t>
      </w:r>
      <w:proofErr w:type="spellEnd"/>
      <w:r>
        <w:t xml:space="preserve"> </w:t>
      </w:r>
      <w:proofErr w:type="spellStart"/>
      <w:r>
        <w:t>geschihet</w:t>
      </w:r>
      <w:proofErr w:type="spellEnd"/>
      <w:r>
        <w:t xml:space="preserve"> mit dem Leib Christi / Ja er sagt frey </w:t>
      </w:r>
      <w:proofErr w:type="spellStart"/>
      <w:r>
        <w:t>herauß</w:t>
      </w:r>
      <w:proofErr w:type="spellEnd"/>
      <w:r>
        <w:t xml:space="preserve"> / Christus sey </w:t>
      </w:r>
      <w:proofErr w:type="spellStart"/>
      <w:r>
        <w:t>jm</w:t>
      </w:r>
      <w:proofErr w:type="spellEnd"/>
      <w:r>
        <w:t xml:space="preserve"> </w:t>
      </w:r>
      <w:proofErr w:type="spellStart"/>
      <w:r>
        <w:t>Abendmal</w:t>
      </w:r>
      <w:proofErr w:type="spellEnd"/>
      <w:r>
        <w:t xml:space="preserve"> gegenwertig und </w:t>
      </w:r>
      <w:proofErr w:type="spellStart"/>
      <w:r>
        <w:t>krefftig</w:t>
      </w:r>
      <w:proofErr w:type="spellEnd"/>
      <w:r>
        <w:t xml:space="preserve"> in den </w:t>
      </w:r>
      <w:proofErr w:type="spellStart"/>
      <w:r>
        <w:t>glaubigen</w:t>
      </w:r>
      <w:proofErr w:type="spellEnd"/>
      <w:r>
        <w:t xml:space="preserve"> wie in dem </w:t>
      </w:r>
      <w:proofErr w:type="spellStart"/>
      <w:r>
        <w:t>Predigamt</w:t>
      </w:r>
      <w:proofErr w:type="spellEnd"/>
      <w:r>
        <w:t xml:space="preserve"> des </w:t>
      </w:r>
      <w:proofErr w:type="spellStart"/>
      <w:r>
        <w:t>Evangelij</w:t>
      </w:r>
      <w:proofErr w:type="spellEnd"/>
      <w:r>
        <w:t xml:space="preserve"> / nicht von wegen des </w:t>
      </w:r>
      <w:proofErr w:type="spellStart"/>
      <w:r>
        <w:t>brots</w:t>
      </w:r>
      <w:proofErr w:type="spellEnd"/>
      <w:r>
        <w:t xml:space="preserve"> sonder von wegen des </w:t>
      </w:r>
      <w:proofErr w:type="spellStart"/>
      <w:r>
        <w:t>menschens</w:t>
      </w:r>
      <w:proofErr w:type="spellEnd"/>
      <w:r>
        <w:t xml:space="preserve"> / wie er spricht / Bleibet in mir / und ich in euch / Item / Ich bin in meinem </w:t>
      </w:r>
      <w:proofErr w:type="spellStart"/>
      <w:r>
        <w:t>vater</w:t>
      </w:r>
      <w:proofErr w:type="spellEnd"/>
      <w:r>
        <w:t xml:space="preserve"> / und </w:t>
      </w:r>
      <w:proofErr w:type="spellStart"/>
      <w:r>
        <w:t>jr</w:t>
      </w:r>
      <w:proofErr w:type="spellEnd"/>
      <w:r>
        <w:t xml:space="preserve"> in mir / und ich in euch / In </w:t>
      </w:r>
      <w:proofErr w:type="spellStart"/>
      <w:r>
        <w:t>disem</w:t>
      </w:r>
      <w:proofErr w:type="spellEnd"/>
      <w:r>
        <w:t xml:space="preserve"> waren </w:t>
      </w:r>
      <w:proofErr w:type="spellStart"/>
      <w:r>
        <w:t>trost</w:t>
      </w:r>
      <w:proofErr w:type="spellEnd"/>
      <w:r>
        <w:t xml:space="preserve"> / mache er uns zu seinen gliedern / und bezeuge / </w:t>
      </w:r>
      <w:proofErr w:type="spellStart"/>
      <w:r>
        <w:t>daz</w:t>
      </w:r>
      <w:proofErr w:type="spellEnd"/>
      <w:r>
        <w:t xml:space="preserve"> er unsere leibe </w:t>
      </w:r>
      <w:proofErr w:type="spellStart"/>
      <w:r>
        <w:t>wil</w:t>
      </w:r>
      <w:proofErr w:type="spellEnd"/>
      <w:r>
        <w:t xml:space="preserve"> lebendig machen / und diß sey die alte / </w:t>
      </w:r>
      <w:proofErr w:type="spellStart"/>
      <w:r>
        <w:t>ware</w:t>
      </w:r>
      <w:proofErr w:type="spellEnd"/>
      <w:r>
        <w:t xml:space="preserve"> </w:t>
      </w:r>
      <w:proofErr w:type="spellStart"/>
      <w:r>
        <w:t>einfaltige</w:t>
      </w:r>
      <w:proofErr w:type="spellEnd"/>
      <w:r>
        <w:t xml:space="preserve"> </w:t>
      </w:r>
      <w:proofErr w:type="spellStart"/>
      <w:r>
        <w:t>lere</w:t>
      </w:r>
      <w:proofErr w:type="spellEnd"/>
      <w:r>
        <w:t xml:space="preserve"> und </w:t>
      </w:r>
      <w:proofErr w:type="spellStart"/>
      <w:r>
        <w:t>erklaerung</w:t>
      </w:r>
      <w:proofErr w:type="spellEnd"/>
      <w:r>
        <w:t xml:space="preserve"> des Abendmals. Diß alles meint Marbach hab er mit einem </w:t>
      </w:r>
      <w:proofErr w:type="spellStart"/>
      <w:r>
        <w:t>wort</w:t>
      </w:r>
      <w:proofErr w:type="spellEnd"/>
      <w:r>
        <w:t xml:space="preserve"> unter die </w:t>
      </w:r>
      <w:proofErr w:type="spellStart"/>
      <w:r>
        <w:t>banck</w:t>
      </w:r>
      <w:proofErr w:type="spellEnd"/>
      <w:r>
        <w:t xml:space="preserve"> gestossen / wenn er nur sagt / Philippus stehe </w:t>
      </w:r>
      <w:proofErr w:type="spellStart"/>
      <w:r>
        <w:t>alhie</w:t>
      </w:r>
      <w:proofErr w:type="spellEnd"/>
      <w:r>
        <w:t xml:space="preserve"> keinem </w:t>
      </w:r>
      <w:proofErr w:type="spellStart"/>
      <w:r>
        <w:t>tiel</w:t>
      </w:r>
      <w:proofErr w:type="spellEnd"/>
      <w:r>
        <w:t xml:space="preserve"> weder zu / noch ab. Der Christlich </w:t>
      </w:r>
      <w:proofErr w:type="spellStart"/>
      <w:r>
        <w:t>leser</w:t>
      </w:r>
      <w:proofErr w:type="spellEnd"/>
      <w:r>
        <w:t xml:space="preserve"> aber urteile selbst. Die </w:t>
      </w:r>
      <w:proofErr w:type="spellStart"/>
      <w:r>
        <w:t>sprüch</w:t>
      </w:r>
      <w:proofErr w:type="spellEnd"/>
      <w:r>
        <w:t xml:space="preserve"> der alten Scribenten / so Philippus ehe </w:t>
      </w:r>
      <w:proofErr w:type="spellStart"/>
      <w:r>
        <w:t>jm</w:t>
      </w:r>
      <w:proofErr w:type="spellEnd"/>
      <w:r>
        <w:t xml:space="preserve"> </w:t>
      </w:r>
      <w:proofErr w:type="spellStart"/>
      <w:r>
        <w:t>Ecolampadius</w:t>
      </w:r>
      <w:proofErr w:type="spellEnd"/>
      <w:r>
        <w:t xml:space="preserve"> </w:t>
      </w:r>
      <w:proofErr w:type="spellStart"/>
      <w:r>
        <w:t>darauff</w:t>
      </w:r>
      <w:proofErr w:type="spellEnd"/>
      <w:r>
        <w:t xml:space="preserve"> antworte / die leiblich </w:t>
      </w:r>
      <w:proofErr w:type="spellStart"/>
      <w:r>
        <w:t>niessung</w:t>
      </w:r>
      <w:proofErr w:type="spellEnd"/>
      <w:r>
        <w:t xml:space="preserve"> </w:t>
      </w:r>
      <w:proofErr w:type="spellStart"/>
      <w:r>
        <w:t>christi</w:t>
      </w:r>
      <w:proofErr w:type="spellEnd"/>
      <w:r>
        <w:t xml:space="preserve"> </w:t>
      </w:r>
      <w:proofErr w:type="spellStart"/>
      <w:r>
        <w:t>zuschützen</w:t>
      </w:r>
      <w:proofErr w:type="spellEnd"/>
      <w:r>
        <w:t xml:space="preserve"> an </w:t>
      </w:r>
      <w:proofErr w:type="spellStart"/>
      <w:r>
        <w:t>Myconium</w:t>
      </w:r>
      <w:proofErr w:type="spellEnd"/>
      <w:r>
        <w:t xml:space="preserve"> </w:t>
      </w:r>
      <w:proofErr w:type="spellStart"/>
      <w:r>
        <w:t>prediger</w:t>
      </w:r>
      <w:proofErr w:type="spellEnd"/>
      <w:r>
        <w:t xml:space="preserve"> zu </w:t>
      </w:r>
      <w:proofErr w:type="spellStart"/>
      <w:r>
        <w:t>Gottha</w:t>
      </w:r>
      <w:proofErr w:type="spellEnd"/>
      <w:r>
        <w:t xml:space="preserve"> </w:t>
      </w:r>
      <w:proofErr w:type="spellStart"/>
      <w:r>
        <w:t>gesand</w:t>
      </w:r>
      <w:proofErr w:type="spellEnd"/>
      <w:r>
        <w:t xml:space="preserve"> / </w:t>
      </w:r>
      <w:proofErr w:type="spellStart"/>
      <w:r>
        <w:t>moechte</w:t>
      </w:r>
      <w:proofErr w:type="spellEnd"/>
      <w:r>
        <w:t xml:space="preserve"> auch Marbach und andere </w:t>
      </w:r>
      <w:proofErr w:type="spellStart"/>
      <w:r>
        <w:t>wol</w:t>
      </w:r>
      <w:proofErr w:type="spellEnd"/>
      <w:r>
        <w:t xml:space="preserve"> </w:t>
      </w:r>
      <w:proofErr w:type="spellStart"/>
      <w:r>
        <w:t>onangezogen</w:t>
      </w:r>
      <w:proofErr w:type="spellEnd"/>
      <w:r>
        <w:t xml:space="preserve"> lassen / oder Philippi eigne Censur und urteil von denselben darzu setzen / welches er hernach an Johann Herwagen gen Basel geschrieben / und auch im </w:t>
      </w:r>
      <w:proofErr w:type="spellStart"/>
      <w:r>
        <w:t>Heidelbergischen</w:t>
      </w:r>
      <w:proofErr w:type="spellEnd"/>
      <w:r>
        <w:t xml:space="preserve"> Bericht gemeldet ist / von </w:t>
      </w:r>
      <w:proofErr w:type="spellStart"/>
      <w:r>
        <w:t>Marbachen</w:t>
      </w:r>
      <w:proofErr w:type="spellEnd"/>
      <w:r>
        <w:t xml:space="preserve">. aber so fein </w:t>
      </w:r>
      <w:proofErr w:type="spellStart"/>
      <w:r>
        <w:t>ubergangen</w:t>
      </w:r>
      <w:proofErr w:type="spellEnd"/>
      <w:r>
        <w:t xml:space="preserve"> / als </w:t>
      </w:r>
      <w:proofErr w:type="spellStart"/>
      <w:r>
        <w:t>hette</w:t>
      </w:r>
      <w:proofErr w:type="spellEnd"/>
      <w:r>
        <w:t xml:space="preserve"> er sie nie gesehen / Die </w:t>
      </w:r>
      <w:proofErr w:type="spellStart"/>
      <w:r>
        <w:t>wort</w:t>
      </w:r>
      <w:proofErr w:type="spellEnd"/>
      <w:r>
        <w:t xml:space="preserve"> Philippi sind diese: Es sind auch </w:t>
      </w:r>
      <w:proofErr w:type="spellStart"/>
      <w:r>
        <w:t>newe</w:t>
      </w:r>
      <w:proofErr w:type="spellEnd"/>
      <w:r>
        <w:t xml:space="preserve"> </w:t>
      </w:r>
      <w:proofErr w:type="spellStart"/>
      <w:r>
        <w:t>spruech</w:t>
      </w:r>
      <w:proofErr w:type="spellEnd"/>
      <w:r>
        <w:t xml:space="preserve"> zusammen gelesen vom </w:t>
      </w:r>
      <w:proofErr w:type="spellStart"/>
      <w:r>
        <w:t>Abendmal</w:t>
      </w:r>
      <w:proofErr w:type="spellEnd"/>
      <w:r>
        <w:t xml:space="preserve"> des Herren / darunter etliche in denselben Scribenten / so angezogen werden </w:t>
      </w:r>
      <w:proofErr w:type="spellStart"/>
      <w:r>
        <w:t>zusaetze</w:t>
      </w:r>
      <w:proofErr w:type="spellEnd"/>
      <w:r>
        <w:t xml:space="preserve"> sind. Diese / und etliche dergleichen ding / </w:t>
      </w:r>
      <w:proofErr w:type="spellStart"/>
      <w:r>
        <w:t>wolte</w:t>
      </w:r>
      <w:proofErr w:type="spellEnd"/>
      <w:r>
        <w:t xml:space="preserve"> ich daß sie </w:t>
      </w:r>
      <w:proofErr w:type="spellStart"/>
      <w:r>
        <w:t>weren</w:t>
      </w:r>
      <w:proofErr w:type="spellEnd"/>
      <w:r>
        <w:t xml:space="preserve"> aussen gelassen. Mich </w:t>
      </w:r>
      <w:proofErr w:type="spellStart"/>
      <w:r>
        <w:t>gedenckt</w:t>
      </w:r>
      <w:proofErr w:type="spellEnd"/>
      <w:r>
        <w:t xml:space="preserve"> / daß uns vorzeiten zu Tübingen einer mit </w:t>
      </w:r>
      <w:proofErr w:type="spellStart"/>
      <w:r>
        <w:t>namen</w:t>
      </w:r>
      <w:proofErr w:type="spellEnd"/>
      <w:r>
        <w:t xml:space="preserve"> </w:t>
      </w:r>
      <w:proofErr w:type="spellStart"/>
      <w:r>
        <w:t>Lempus</w:t>
      </w:r>
      <w:proofErr w:type="spellEnd"/>
      <w:r>
        <w:t xml:space="preserve"> / die </w:t>
      </w:r>
      <w:proofErr w:type="spellStart"/>
      <w:r>
        <w:t>verwandlung</w:t>
      </w:r>
      <w:proofErr w:type="spellEnd"/>
      <w:r>
        <w:t xml:space="preserve"> des </w:t>
      </w:r>
      <w:proofErr w:type="spellStart"/>
      <w:r>
        <w:t>brots</w:t>
      </w:r>
      <w:proofErr w:type="spellEnd"/>
      <w:r>
        <w:t xml:space="preserve"> in den leib Christi </w:t>
      </w:r>
      <w:proofErr w:type="spellStart"/>
      <w:r>
        <w:t>auff</w:t>
      </w:r>
      <w:proofErr w:type="spellEnd"/>
      <w:r>
        <w:t xml:space="preserve"> ein </w:t>
      </w:r>
      <w:proofErr w:type="spellStart"/>
      <w:r>
        <w:t>tafel</w:t>
      </w:r>
      <w:proofErr w:type="spellEnd"/>
      <w:r>
        <w:t xml:space="preserve"> </w:t>
      </w:r>
      <w:proofErr w:type="spellStart"/>
      <w:r>
        <w:t>malete</w:t>
      </w:r>
      <w:proofErr w:type="spellEnd"/>
      <w:r>
        <w:t xml:space="preserve">. Ich wunderte mich schon zu selben zeit </w:t>
      </w:r>
      <w:proofErr w:type="spellStart"/>
      <w:r>
        <w:t>uber</w:t>
      </w:r>
      <w:proofErr w:type="spellEnd"/>
      <w:r>
        <w:t xml:space="preserve"> des </w:t>
      </w:r>
      <w:proofErr w:type="spellStart"/>
      <w:r>
        <w:t>menschen</w:t>
      </w:r>
      <w:proofErr w:type="spellEnd"/>
      <w:r>
        <w:t xml:space="preserve"> </w:t>
      </w:r>
      <w:proofErr w:type="spellStart"/>
      <w:r>
        <w:t>toelpischen</w:t>
      </w:r>
      <w:proofErr w:type="spellEnd"/>
      <w:r>
        <w:t xml:space="preserve"> </w:t>
      </w:r>
      <w:proofErr w:type="spellStart"/>
      <w:r>
        <w:t>ongeschicklichkeit</w:t>
      </w:r>
      <w:proofErr w:type="spellEnd"/>
      <w:r>
        <w:t xml:space="preserve"> / und </w:t>
      </w:r>
      <w:proofErr w:type="spellStart"/>
      <w:r>
        <w:t>wolte</w:t>
      </w:r>
      <w:proofErr w:type="spellEnd"/>
      <w:r>
        <w:t xml:space="preserve"> </w:t>
      </w:r>
      <w:proofErr w:type="spellStart"/>
      <w:r>
        <w:t>jtzund</w:t>
      </w:r>
      <w:proofErr w:type="spellEnd"/>
      <w:r>
        <w:t xml:space="preserve"> nicht gerne / daß unter dem Namen Cypriani / oder </w:t>
      </w:r>
      <w:proofErr w:type="spellStart"/>
      <w:r>
        <w:t>Ambrosji</w:t>
      </w:r>
      <w:proofErr w:type="spellEnd"/>
      <w:r>
        <w:t xml:space="preserve"> / oder </w:t>
      </w:r>
      <w:proofErr w:type="spellStart"/>
      <w:r>
        <w:t>Theophylacti</w:t>
      </w:r>
      <w:proofErr w:type="spellEnd"/>
      <w:r>
        <w:t xml:space="preserve"> / </w:t>
      </w:r>
      <w:proofErr w:type="spellStart"/>
      <w:r>
        <w:t>sprueche</w:t>
      </w:r>
      <w:proofErr w:type="spellEnd"/>
      <w:r>
        <w:t xml:space="preserve"> angezogen / welche diese </w:t>
      </w:r>
      <w:proofErr w:type="spellStart"/>
      <w:r>
        <w:t>lerer</w:t>
      </w:r>
      <w:proofErr w:type="spellEnd"/>
      <w:r>
        <w:t xml:space="preserve"> nicht geschrieben haben / </w:t>
      </w:r>
      <w:proofErr w:type="spellStart"/>
      <w:r>
        <w:t>unnd</w:t>
      </w:r>
      <w:proofErr w:type="spellEnd"/>
      <w:r>
        <w:t xml:space="preserve"> damit die </w:t>
      </w:r>
      <w:proofErr w:type="spellStart"/>
      <w:r>
        <w:t>mißbreuche</w:t>
      </w:r>
      <w:proofErr w:type="spellEnd"/>
      <w:r>
        <w:t xml:space="preserve"> des Nachtmals </w:t>
      </w:r>
      <w:proofErr w:type="spellStart"/>
      <w:r>
        <w:t>bestettiget</w:t>
      </w:r>
      <w:proofErr w:type="spellEnd"/>
      <w:r>
        <w:t xml:space="preserve"> </w:t>
      </w:r>
      <w:proofErr w:type="spellStart"/>
      <w:r>
        <w:t>wuerden</w:t>
      </w:r>
      <w:proofErr w:type="spellEnd"/>
      <w:r>
        <w:t xml:space="preserve">. Ich hab </w:t>
      </w:r>
      <w:proofErr w:type="spellStart"/>
      <w:r>
        <w:t>erfaren</w:t>
      </w:r>
      <w:proofErr w:type="spellEnd"/>
      <w:r>
        <w:t xml:space="preserve"> / das diejenigen / so die alten </w:t>
      </w:r>
      <w:proofErr w:type="spellStart"/>
      <w:r>
        <w:t>bücher</w:t>
      </w:r>
      <w:proofErr w:type="spellEnd"/>
      <w:r>
        <w:t xml:space="preserve"> haben abgeschrieben / zumal </w:t>
      </w:r>
      <w:proofErr w:type="spellStart"/>
      <w:r>
        <w:t>kuene</w:t>
      </w:r>
      <w:proofErr w:type="spellEnd"/>
      <w:r>
        <w:t xml:space="preserve"> und </w:t>
      </w:r>
      <w:proofErr w:type="spellStart"/>
      <w:r>
        <w:t>onverschaemt</w:t>
      </w:r>
      <w:proofErr w:type="spellEnd"/>
      <w:r>
        <w:t xml:space="preserve"> in diesem gewesen sind / daß sie / die </w:t>
      </w:r>
      <w:proofErr w:type="spellStart"/>
      <w:r>
        <w:t>ongelerten</w:t>
      </w:r>
      <w:proofErr w:type="spellEnd"/>
      <w:r>
        <w:t xml:space="preserve"> </w:t>
      </w:r>
      <w:proofErr w:type="spellStart"/>
      <w:r>
        <w:t>zubetriegen</w:t>
      </w:r>
      <w:proofErr w:type="spellEnd"/>
      <w:r>
        <w:t xml:space="preserve"> / viel </w:t>
      </w:r>
      <w:proofErr w:type="spellStart"/>
      <w:r>
        <w:t>auß</w:t>
      </w:r>
      <w:proofErr w:type="spellEnd"/>
      <w:r>
        <w:t xml:space="preserve"> </w:t>
      </w:r>
      <w:proofErr w:type="spellStart"/>
      <w:r>
        <w:t>jrem</w:t>
      </w:r>
      <w:proofErr w:type="spellEnd"/>
      <w:r>
        <w:t xml:space="preserve"> </w:t>
      </w:r>
      <w:proofErr w:type="spellStart"/>
      <w:r>
        <w:t>kopff</w:t>
      </w:r>
      <w:proofErr w:type="spellEnd"/>
      <w:r>
        <w:t xml:space="preserve"> haben darein geschrieben / welches denselben </w:t>
      </w:r>
      <w:proofErr w:type="spellStart"/>
      <w:r>
        <w:t>scribenten</w:t>
      </w:r>
      <w:proofErr w:type="spellEnd"/>
      <w:r>
        <w:t xml:space="preserve"> </w:t>
      </w:r>
      <w:proofErr w:type="spellStart"/>
      <w:r>
        <w:t>gantz</w:t>
      </w:r>
      <w:proofErr w:type="spellEnd"/>
      <w:r>
        <w:t xml:space="preserve"> zuwider ist. </w:t>
      </w:r>
      <w:proofErr w:type="spellStart"/>
      <w:r>
        <w:t>Auß</w:t>
      </w:r>
      <w:proofErr w:type="spellEnd"/>
      <w:r>
        <w:t xml:space="preserve"> solchen vielen orten und </w:t>
      </w:r>
      <w:proofErr w:type="spellStart"/>
      <w:r>
        <w:t>zeugnissen</w:t>
      </w:r>
      <w:proofErr w:type="spellEnd"/>
      <w:r>
        <w:t xml:space="preserve"> / sonderlich der </w:t>
      </w:r>
      <w:proofErr w:type="spellStart"/>
      <w:r>
        <w:t>repetition</w:t>
      </w:r>
      <w:proofErr w:type="spellEnd"/>
      <w:r>
        <w:t xml:space="preserve"> </w:t>
      </w:r>
      <w:proofErr w:type="spellStart"/>
      <w:r>
        <w:t>Augspurgischer</w:t>
      </w:r>
      <w:proofErr w:type="spellEnd"/>
      <w:r>
        <w:t xml:space="preserve"> Confession und des </w:t>
      </w:r>
      <w:proofErr w:type="spellStart"/>
      <w:r>
        <w:t>Franckfordischen</w:t>
      </w:r>
      <w:proofErr w:type="spellEnd"/>
      <w:r>
        <w:t xml:space="preserve"> Abschieds / welche als </w:t>
      </w:r>
      <w:proofErr w:type="spellStart"/>
      <w:r>
        <w:t>erklaerungen</w:t>
      </w:r>
      <w:proofErr w:type="spellEnd"/>
      <w:r>
        <w:t xml:space="preserve"> derselben und </w:t>
      </w:r>
      <w:proofErr w:type="spellStart"/>
      <w:r>
        <w:t>widerholungen</w:t>
      </w:r>
      <w:proofErr w:type="spellEnd"/>
      <w:r>
        <w:t xml:space="preserve"> geschrieben / und so </w:t>
      </w:r>
      <w:proofErr w:type="spellStart"/>
      <w:r>
        <w:t>wol</w:t>
      </w:r>
      <w:proofErr w:type="spellEnd"/>
      <w:r>
        <w:t xml:space="preserve"> als die erste Confession approbieret / und als hernach mit besserem bedacht geschriebene / nicht weniger denn dieselbe </w:t>
      </w:r>
      <w:proofErr w:type="spellStart"/>
      <w:r>
        <w:t>billich</w:t>
      </w:r>
      <w:proofErr w:type="spellEnd"/>
      <w:r>
        <w:t xml:space="preserve"> sollen gelten / und im </w:t>
      </w:r>
      <w:proofErr w:type="spellStart"/>
      <w:r>
        <w:t>Heidelbergischen</w:t>
      </w:r>
      <w:proofErr w:type="spellEnd"/>
      <w:r>
        <w:t xml:space="preserve"> Bericht angezogen / von </w:t>
      </w:r>
      <w:proofErr w:type="spellStart"/>
      <w:r>
        <w:t>Marbachen</w:t>
      </w:r>
      <w:proofErr w:type="spellEnd"/>
      <w:r>
        <w:t xml:space="preserve"> aber / als die </w:t>
      </w:r>
      <w:proofErr w:type="spellStart"/>
      <w:r>
        <w:t>jm</w:t>
      </w:r>
      <w:proofErr w:type="spellEnd"/>
      <w:r>
        <w:t xml:space="preserve"> zu der </w:t>
      </w:r>
      <w:proofErr w:type="spellStart"/>
      <w:r>
        <w:t>grundfeste</w:t>
      </w:r>
      <w:proofErr w:type="spellEnd"/>
      <w:r>
        <w:t xml:space="preserve"> seins </w:t>
      </w:r>
      <w:proofErr w:type="spellStart"/>
      <w:r>
        <w:t>glaubens</w:t>
      </w:r>
      <w:proofErr w:type="spellEnd"/>
      <w:r>
        <w:t xml:space="preserve"> </w:t>
      </w:r>
      <w:proofErr w:type="spellStart"/>
      <w:r>
        <w:t>nit</w:t>
      </w:r>
      <w:proofErr w:type="spellEnd"/>
      <w:r>
        <w:t xml:space="preserve"> wollen dienen / in der </w:t>
      </w:r>
      <w:proofErr w:type="spellStart"/>
      <w:r>
        <w:t>feder</w:t>
      </w:r>
      <w:proofErr w:type="spellEnd"/>
      <w:r>
        <w:t xml:space="preserve"> gelassen / Kan </w:t>
      </w:r>
      <w:proofErr w:type="spellStart"/>
      <w:r>
        <w:t>jederman</w:t>
      </w:r>
      <w:proofErr w:type="spellEnd"/>
      <w:r>
        <w:t xml:space="preserve"> der es </w:t>
      </w:r>
      <w:proofErr w:type="spellStart"/>
      <w:r>
        <w:t>begert</w:t>
      </w:r>
      <w:proofErr w:type="spellEnd"/>
      <w:r>
        <w:t xml:space="preserve"> / </w:t>
      </w:r>
      <w:proofErr w:type="spellStart"/>
      <w:r>
        <w:t>gnugsam</w:t>
      </w:r>
      <w:proofErr w:type="spellEnd"/>
      <w:r>
        <w:t xml:space="preserve"> </w:t>
      </w:r>
      <w:proofErr w:type="spellStart"/>
      <w:r>
        <w:t>vernemen</w:t>
      </w:r>
      <w:proofErr w:type="spellEnd"/>
      <w:r>
        <w:t xml:space="preserve"> / nicht allein was die </w:t>
      </w:r>
      <w:proofErr w:type="spellStart"/>
      <w:r>
        <w:t>Augspurgische</w:t>
      </w:r>
      <w:proofErr w:type="spellEnd"/>
      <w:r>
        <w:t xml:space="preserve"> Confession und </w:t>
      </w:r>
      <w:proofErr w:type="spellStart"/>
      <w:r>
        <w:t>Apologj</w:t>
      </w:r>
      <w:proofErr w:type="spellEnd"/>
      <w:r>
        <w:t xml:space="preserve"> / auch was Philippi </w:t>
      </w:r>
      <w:proofErr w:type="spellStart"/>
      <w:r>
        <w:t>Melanthonis</w:t>
      </w:r>
      <w:proofErr w:type="spellEnd"/>
      <w:r>
        <w:t xml:space="preserve"> </w:t>
      </w:r>
      <w:proofErr w:type="spellStart"/>
      <w:r>
        <w:t>schrifften</w:t>
      </w:r>
      <w:proofErr w:type="spellEnd"/>
      <w:r>
        <w:t xml:space="preserve"> vom </w:t>
      </w:r>
      <w:proofErr w:type="spellStart"/>
      <w:r>
        <w:t>Abendmal</w:t>
      </w:r>
      <w:proofErr w:type="spellEnd"/>
      <w:r>
        <w:t xml:space="preserve"> </w:t>
      </w:r>
      <w:proofErr w:type="spellStart"/>
      <w:r>
        <w:t>vermoegen</w:t>
      </w:r>
      <w:proofErr w:type="spellEnd"/>
      <w:r>
        <w:t xml:space="preserve"> / sonder auch welches die dritte </w:t>
      </w:r>
      <w:proofErr w:type="spellStart"/>
      <w:r>
        <w:t>obgemelte</w:t>
      </w:r>
      <w:proofErr w:type="spellEnd"/>
      <w:r>
        <w:t xml:space="preserve"> frag war / woher von </w:t>
      </w:r>
      <w:proofErr w:type="spellStart"/>
      <w:r>
        <w:t>jrer</w:t>
      </w:r>
      <w:proofErr w:type="spellEnd"/>
      <w:r>
        <w:t xml:space="preserve"> </w:t>
      </w:r>
      <w:proofErr w:type="spellStart"/>
      <w:r>
        <w:t>meinung</w:t>
      </w:r>
      <w:proofErr w:type="spellEnd"/>
      <w:r>
        <w:t xml:space="preserve"> und verstand zu urteilen sey / nemlich nicht </w:t>
      </w:r>
      <w:proofErr w:type="spellStart"/>
      <w:r>
        <w:t>auß</w:t>
      </w:r>
      <w:proofErr w:type="spellEnd"/>
      <w:r>
        <w:t xml:space="preserve"> Marbachs oder anderer </w:t>
      </w:r>
      <w:proofErr w:type="spellStart"/>
      <w:r>
        <w:t>glossen</w:t>
      </w:r>
      <w:proofErr w:type="spellEnd"/>
      <w:r>
        <w:t xml:space="preserve"> und </w:t>
      </w:r>
      <w:proofErr w:type="spellStart"/>
      <w:r>
        <w:t>gedancken</w:t>
      </w:r>
      <w:proofErr w:type="spellEnd"/>
      <w:r>
        <w:t xml:space="preserve"> / sonder </w:t>
      </w:r>
      <w:proofErr w:type="spellStart"/>
      <w:r>
        <w:t>auß</w:t>
      </w:r>
      <w:proofErr w:type="spellEnd"/>
      <w:r>
        <w:t xml:space="preserve"> </w:t>
      </w:r>
      <w:proofErr w:type="spellStart"/>
      <w:r>
        <w:t>disen</w:t>
      </w:r>
      <w:proofErr w:type="spellEnd"/>
      <w:r>
        <w:t xml:space="preserve"> zweien gründen / Erstlich (wie alle </w:t>
      </w:r>
      <w:proofErr w:type="spellStart"/>
      <w:r>
        <w:t>verstendige</w:t>
      </w:r>
      <w:proofErr w:type="spellEnd"/>
      <w:r>
        <w:t xml:space="preserve"> </w:t>
      </w:r>
      <w:proofErr w:type="spellStart"/>
      <w:r>
        <w:t>liebhaber</w:t>
      </w:r>
      <w:proofErr w:type="spellEnd"/>
      <w:r>
        <w:t xml:space="preserve"> der </w:t>
      </w:r>
      <w:proofErr w:type="spellStart"/>
      <w:r>
        <w:t>warheit</w:t>
      </w:r>
      <w:proofErr w:type="spellEnd"/>
      <w:r>
        <w:t xml:space="preserve"> / in allen </w:t>
      </w:r>
      <w:proofErr w:type="spellStart"/>
      <w:r>
        <w:t>buechern</w:t>
      </w:r>
      <w:proofErr w:type="spellEnd"/>
      <w:r>
        <w:t xml:space="preserve"> und </w:t>
      </w:r>
      <w:proofErr w:type="spellStart"/>
      <w:r>
        <w:t>lerern</w:t>
      </w:r>
      <w:proofErr w:type="spellEnd"/>
      <w:r>
        <w:t xml:space="preserve"> zu thun pflegen / deren eigentliche </w:t>
      </w:r>
      <w:proofErr w:type="spellStart"/>
      <w:r>
        <w:t>meinung</w:t>
      </w:r>
      <w:proofErr w:type="spellEnd"/>
      <w:r>
        <w:t xml:space="preserve"> sie recht wissen </w:t>
      </w:r>
      <w:proofErr w:type="spellStart"/>
      <w:r>
        <w:t>unnd</w:t>
      </w:r>
      <w:proofErr w:type="spellEnd"/>
      <w:r>
        <w:t xml:space="preserve"> </w:t>
      </w:r>
      <w:proofErr w:type="spellStart"/>
      <w:r>
        <w:t>erfaren</w:t>
      </w:r>
      <w:proofErr w:type="spellEnd"/>
      <w:r>
        <w:t xml:space="preserve"> wollen) </w:t>
      </w:r>
      <w:proofErr w:type="spellStart"/>
      <w:r>
        <w:t>auß</w:t>
      </w:r>
      <w:proofErr w:type="spellEnd"/>
      <w:r>
        <w:t xml:space="preserve"> </w:t>
      </w:r>
      <w:proofErr w:type="spellStart"/>
      <w:r>
        <w:t>jrer</w:t>
      </w:r>
      <w:proofErr w:type="spellEnd"/>
      <w:r>
        <w:t xml:space="preserve"> eignen </w:t>
      </w:r>
      <w:proofErr w:type="spellStart"/>
      <w:r>
        <w:t>erklerung</w:t>
      </w:r>
      <w:proofErr w:type="spellEnd"/>
      <w:r>
        <w:t xml:space="preserve"> / und </w:t>
      </w:r>
      <w:proofErr w:type="spellStart"/>
      <w:r>
        <w:t>gegenanderhaltung</w:t>
      </w:r>
      <w:proofErr w:type="spellEnd"/>
      <w:r>
        <w:t xml:space="preserve"> </w:t>
      </w:r>
      <w:proofErr w:type="spellStart"/>
      <w:r>
        <w:t>jrer</w:t>
      </w:r>
      <w:proofErr w:type="spellEnd"/>
      <w:r>
        <w:t xml:space="preserve"> </w:t>
      </w:r>
      <w:proofErr w:type="spellStart"/>
      <w:r>
        <w:t>gantzen</w:t>
      </w:r>
      <w:proofErr w:type="spellEnd"/>
      <w:r>
        <w:t xml:space="preserve"> </w:t>
      </w:r>
      <w:proofErr w:type="spellStart"/>
      <w:r>
        <w:t>lere</w:t>
      </w:r>
      <w:proofErr w:type="spellEnd"/>
      <w:r>
        <w:t xml:space="preserve"> von Sacramenten vom </w:t>
      </w:r>
      <w:proofErr w:type="spellStart"/>
      <w:r>
        <w:t>Abendmal</w:t>
      </w:r>
      <w:proofErr w:type="spellEnd"/>
      <w:r>
        <w:t xml:space="preserve"> / welche an mehren denn an einem </w:t>
      </w:r>
      <w:proofErr w:type="spellStart"/>
      <w:r>
        <w:t>ort</w:t>
      </w:r>
      <w:proofErr w:type="spellEnd"/>
      <w:r>
        <w:t xml:space="preserve"> </w:t>
      </w:r>
      <w:proofErr w:type="spellStart"/>
      <w:r>
        <w:t>zufinden</w:t>
      </w:r>
      <w:proofErr w:type="spellEnd"/>
      <w:r>
        <w:t xml:space="preserve"> / Darnach </w:t>
      </w:r>
      <w:proofErr w:type="spellStart"/>
      <w:r>
        <w:t>auß</w:t>
      </w:r>
      <w:proofErr w:type="spellEnd"/>
      <w:r>
        <w:t xml:space="preserve"> dem </w:t>
      </w:r>
      <w:proofErr w:type="spellStart"/>
      <w:r>
        <w:t>grund</w:t>
      </w:r>
      <w:proofErr w:type="spellEnd"/>
      <w:r>
        <w:t xml:space="preserve"> und Regel </w:t>
      </w:r>
      <w:proofErr w:type="spellStart"/>
      <w:r>
        <w:t>Goettliches</w:t>
      </w:r>
      <w:proofErr w:type="spellEnd"/>
      <w:r>
        <w:t xml:space="preserve"> </w:t>
      </w:r>
      <w:proofErr w:type="spellStart"/>
      <w:r>
        <w:t>worts</w:t>
      </w:r>
      <w:proofErr w:type="spellEnd"/>
      <w:r>
        <w:t xml:space="preserve"> oder heiliger </w:t>
      </w:r>
      <w:proofErr w:type="spellStart"/>
      <w:r>
        <w:t>Schrifft</w:t>
      </w:r>
      <w:proofErr w:type="spellEnd"/>
      <w:r>
        <w:t xml:space="preserve">. Denn je diese zwey stück bey allen Christlichen und </w:t>
      </w:r>
      <w:proofErr w:type="spellStart"/>
      <w:r>
        <w:t>verstendigen</w:t>
      </w:r>
      <w:proofErr w:type="spellEnd"/>
      <w:r>
        <w:t xml:space="preserve"> </w:t>
      </w:r>
      <w:proofErr w:type="spellStart"/>
      <w:r>
        <w:t>leuten</w:t>
      </w:r>
      <w:proofErr w:type="spellEnd"/>
      <w:r>
        <w:t xml:space="preserve"> </w:t>
      </w:r>
      <w:proofErr w:type="spellStart"/>
      <w:r>
        <w:t>bekant</w:t>
      </w:r>
      <w:proofErr w:type="spellEnd"/>
      <w:r>
        <w:t xml:space="preserve"> und </w:t>
      </w:r>
      <w:proofErr w:type="spellStart"/>
      <w:r>
        <w:t>ongezweifelt</w:t>
      </w:r>
      <w:proofErr w:type="spellEnd"/>
      <w:r>
        <w:t xml:space="preserve"> sind / das erste / daß alle andere lehre und </w:t>
      </w:r>
      <w:proofErr w:type="spellStart"/>
      <w:r>
        <w:t>schrifften</w:t>
      </w:r>
      <w:proofErr w:type="spellEnd"/>
      <w:r>
        <w:t xml:space="preserve"> / die Religion belangende nicht ferner zu loben </w:t>
      </w:r>
      <w:proofErr w:type="spellStart"/>
      <w:r>
        <w:t>unnd</w:t>
      </w:r>
      <w:proofErr w:type="spellEnd"/>
      <w:r>
        <w:t xml:space="preserve"> </w:t>
      </w:r>
      <w:proofErr w:type="spellStart"/>
      <w:r>
        <w:t>anzunemen</w:t>
      </w:r>
      <w:proofErr w:type="spellEnd"/>
      <w:r>
        <w:t xml:space="preserve"> / denn sie mit der Prophetischen </w:t>
      </w:r>
      <w:proofErr w:type="spellStart"/>
      <w:r>
        <w:t>unnd</w:t>
      </w:r>
      <w:proofErr w:type="spellEnd"/>
      <w:r>
        <w:t xml:space="preserve"> Apostolischen </w:t>
      </w:r>
      <w:proofErr w:type="spellStart"/>
      <w:r>
        <w:t>schrifft</w:t>
      </w:r>
      <w:proofErr w:type="spellEnd"/>
      <w:r>
        <w:t xml:space="preserve"> </w:t>
      </w:r>
      <w:proofErr w:type="spellStart"/>
      <w:r>
        <w:t>uberein</w:t>
      </w:r>
      <w:proofErr w:type="spellEnd"/>
      <w:r>
        <w:t xml:space="preserve"> stimmet / Das ander / daß allezeit glimpflicher / </w:t>
      </w:r>
      <w:proofErr w:type="spellStart"/>
      <w:r>
        <w:t>billicher</w:t>
      </w:r>
      <w:proofErr w:type="spellEnd"/>
      <w:r>
        <w:t xml:space="preserve"> und Christlicher ist / auch wo von Gottseligen </w:t>
      </w:r>
      <w:proofErr w:type="spellStart"/>
      <w:r>
        <w:t>trewen</w:t>
      </w:r>
      <w:proofErr w:type="spellEnd"/>
      <w:r>
        <w:t xml:space="preserve"> </w:t>
      </w:r>
      <w:proofErr w:type="spellStart"/>
      <w:r>
        <w:t>lerern</w:t>
      </w:r>
      <w:proofErr w:type="spellEnd"/>
      <w:r>
        <w:t xml:space="preserve"> </w:t>
      </w:r>
      <w:proofErr w:type="spellStart"/>
      <w:r>
        <w:t>bißweilen</w:t>
      </w:r>
      <w:proofErr w:type="spellEnd"/>
      <w:r>
        <w:t xml:space="preserve"> etwas </w:t>
      </w:r>
      <w:proofErr w:type="spellStart"/>
      <w:r>
        <w:t>dunckel</w:t>
      </w:r>
      <w:proofErr w:type="spellEnd"/>
      <w:r>
        <w:t xml:space="preserve"> oder </w:t>
      </w:r>
      <w:proofErr w:type="spellStart"/>
      <w:r>
        <w:t>zweiffelhafftig</w:t>
      </w:r>
      <w:proofErr w:type="spellEnd"/>
      <w:r>
        <w:t xml:space="preserve"> oder </w:t>
      </w:r>
      <w:proofErr w:type="spellStart"/>
      <w:r>
        <w:t>verdaechtlich</w:t>
      </w:r>
      <w:proofErr w:type="spellEnd"/>
      <w:r>
        <w:t xml:space="preserve"> geredt oder geschrieben / dasselbe nach der </w:t>
      </w:r>
      <w:proofErr w:type="spellStart"/>
      <w:r>
        <w:t>richtschnur</w:t>
      </w:r>
      <w:proofErr w:type="spellEnd"/>
      <w:r>
        <w:t xml:space="preserve"> Apostolischer und Prophetischer </w:t>
      </w:r>
      <w:proofErr w:type="spellStart"/>
      <w:r>
        <w:t>lere</w:t>
      </w:r>
      <w:proofErr w:type="spellEnd"/>
      <w:r>
        <w:t xml:space="preserve"> / und </w:t>
      </w:r>
      <w:proofErr w:type="spellStart"/>
      <w:r>
        <w:t>jrer</w:t>
      </w:r>
      <w:proofErr w:type="spellEnd"/>
      <w:r>
        <w:t xml:space="preserve"> eignen </w:t>
      </w:r>
      <w:proofErr w:type="spellStart"/>
      <w:r>
        <w:t>erklaerung</w:t>
      </w:r>
      <w:proofErr w:type="spellEnd"/>
      <w:r>
        <w:t xml:space="preserve"> / die sie an denselben oder anderen orten thun / </w:t>
      </w:r>
      <w:proofErr w:type="spellStart"/>
      <w:r>
        <w:t>annemen</w:t>
      </w:r>
      <w:proofErr w:type="spellEnd"/>
      <w:r>
        <w:t xml:space="preserve"> </w:t>
      </w:r>
      <w:proofErr w:type="spellStart"/>
      <w:r>
        <w:t>unnd</w:t>
      </w:r>
      <w:proofErr w:type="spellEnd"/>
      <w:r>
        <w:t xml:space="preserve"> verstehen / denn mit harter oder </w:t>
      </w:r>
      <w:proofErr w:type="spellStart"/>
      <w:r>
        <w:t>onrechter</w:t>
      </w:r>
      <w:proofErr w:type="spellEnd"/>
      <w:r>
        <w:t xml:space="preserve"> </w:t>
      </w:r>
      <w:proofErr w:type="spellStart"/>
      <w:r>
        <w:t>deutung</w:t>
      </w:r>
      <w:proofErr w:type="spellEnd"/>
      <w:r>
        <w:t xml:space="preserve"> verstellen und verdammen / </w:t>
      </w:r>
      <w:proofErr w:type="spellStart"/>
      <w:r>
        <w:t>wil</w:t>
      </w:r>
      <w:proofErr w:type="spellEnd"/>
      <w:r>
        <w:t xml:space="preserve"> geschweigen / was recht und Christlich von </w:t>
      </w:r>
      <w:proofErr w:type="spellStart"/>
      <w:r>
        <w:t>jnen</w:t>
      </w:r>
      <w:proofErr w:type="spellEnd"/>
      <w:r>
        <w:t xml:space="preserve"> geredt / wider </w:t>
      </w:r>
      <w:proofErr w:type="spellStart"/>
      <w:r>
        <w:t>jre</w:t>
      </w:r>
      <w:proofErr w:type="spellEnd"/>
      <w:r>
        <w:t xml:space="preserve"> lehre und </w:t>
      </w:r>
      <w:proofErr w:type="spellStart"/>
      <w:r>
        <w:t>meinung</w:t>
      </w:r>
      <w:proofErr w:type="spellEnd"/>
      <w:r>
        <w:t xml:space="preserve"> / mit </w:t>
      </w:r>
      <w:proofErr w:type="spellStart"/>
      <w:r>
        <w:t>gewalt</w:t>
      </w:r>
      <w:proofErr w:type="spellEnd"/>
      <w:r>
        <w:t xml:space="preserve"> </w:t>
      </w:r>
      <w:proofErr w:type="spellStart"/>
      <w:r>
        <w:t>verkeren</w:t>
      </w:r>
      <w:proofErr w:type="spellEnd"/>
      <w:r>
        <w:t xml:space="preserve">. </w:t>
      </w:r>
    </w:p>
    <w:p w14:paraId="6B6C74C7" w14:textId="77777777" w:rsidR="008F74BD" w:rsidRDefault="008F74BD" w:rsidP="008F74BD">
      <w:pPr>
        <w:pStyle w:val="StandardWeb"/>
      </w:pPr>
      <w:r>
        <w:t xml:space="preserve">Ist aber </w:t>
      </w:r>
      <w:proofErr w:type="spellStart"/>
      <w:r>
        <w:t>alhie</w:t>
      </w:r>
      <w:proofErr w:type="spellEnd"/>
      <w:r>
        <w:t xml:space="preserve"> </w:t>
      </w:r>
      <w:proofErr w:type="spellStart"/>
      <w:r>
        <w:t>wol</w:t>
      </w:r>
      <w:proofErr w:type="spellEnd"/>
      <w:r>
        <w:t xml:space="preserve"> zu </w:t>
      </w:r>
      <w:proofErr w:type="spellStart"/>
      <w:r>
        <w:t>mercken</w:t>
      </w:r>
      <w:proofErr w:type="spellEnd"/>
      <w:r>
        <w:t xml:space="preserve"> / mit was </w:t>
      </w:r>
      <w:proofErr w:type="spellStart"/>
      <w:r>
        <w:t>fuer</w:t>
      </w:r>
      <w:proofErr w:type="spellEnd"/>
      <w:r>
        <w:t xml:space="preserve"> fischen Marbach gen </w:t>
      </w:r>
      <w:proofErr w:type="spellStart"/>
      <w:r>
        <w:t>marckte</w:t>
      </w:r>
      <w:proofErr w:type="spellEnd"/>
      <w:r>
        <w:t xml:space="preserve"> </w:t>
      </w:r>
      <w:proofErr w:type="spellStart"/>
      <w:r>
        <w:t>kompt</w:t>
      </w:r>
      <w:proofErr w:type="spellEnd"/>
      <w:r>
        <w:t xml:space="preserve">. Im </w:t>
      </w:r>
      <w:proofErr w:type="spellStart"/>
      <w:r>
        <w:t>Heidelbergischen</w:t>
      </w:r>
      <w:proofErr w:type="spellEnd"/>
      <w:r>
        <w:t xml:space="preserve"> Bericht ist die frage / ob die </w:t>
      </w:r>
      <w:proofErr w:type="spellStart"/>
      <w:r>
        <w:t>Augspurgische</w:t>
      </w:r>
      <w:proofErr w:type="spellEnd"/>
      <w:r>
        <w:t xml:space="preserve"> Confession und </w:t>
      </w:r>
      <w:proofErr w:type="spellStart"/>
      <w:r>
        <w:t>Apologj</w:t>
      </w:r>
      <w:proofErr w:type="spellEnd"/>
      <w:r>
        <w:t xml:space="preserve"> </w:t>
      </w:r>
      <w:proofErr w:type="spellStart"/>
      <w:r>
        <w:t>billicher</w:t>
      </w:r>
      <w:proofErr w:type="spellEnd"/>
      <w:r>
        <w:t xml:space="preserve"> nach der H. </w:t>
      </w:r>
      <w:proofErr w:type="spellStart"/>
      <w:r>
        <w:t>Schrifft</w:t>
      </w:r>
      <w:proofErr w:type="spellEnd"/>
      <w:r>
        <w:t xml:space="preserve"> und </w:t>
      </w:r>
      <w:proofErr w:type="spellStart"/>
      <w:r>
        <w:t>jrer</w:t>
      </w:r>
      <w:proofErr w:type="spellEnd"/>
      <w:r>
        <w:t xml:space="preserve"> eignen / Item nach der Repetition </w:t>
      </w:r>
      <w:proofErr w:type="spellStart"/>
      <w:r>
        <w:t>unnd</w:t>
      </w:r>
      <w:proofErr w:type="spellEnd"/>
      <w:r>
        <w:t xml:space="preserve"> </w:t>
      </w:r>
      <w:proofErr w:type="spellStart"/>
      <w:r>
        <w:t>Franckfrodischen</w:t>
      </w:r>
      <w:proofErr w:type="spellEnd"/>
      <w:r>
        <w:t xml:space="preserve"> Abschieds </w:t>
      </w:r>
      <w:proofErr w:type="spellStart"/>
      <w:r>
        <w:t>erklaerung</w:t>
      </w:r>
      <w:proofErr w:type="spellEnd"/>
      <w:r>
        <w:t xml:space="preserve"> / oder nach anderer </w:t>
      </w:r>
      <w:proofErr w:type="spellStart"/>
      <w:r>
        <w:t>viler</w:t>
      </w:r>
      <w:proofErr w:type="spellEnd"/>
      <w:r>
        <w:t xml:space="preserve"> oder weniger eigenen wohn </w:t>
      </w:r>
      <w:proofErr w:type="spellStart"/>
      <w:r>
        <w:t>unnd</w:t>
      </w:r>
      <w:proofErr w:type="spellEnd"/>
      <w:r>
        <w:t xml:space="preserve"> </w:t>
      </w:r>
      <w:proofErr w:type="spellStart"/>
      <w:r>
        <w:t>deutung</w:t>
      </w:r>
      <w:proofErr w:type="spellEnd"/>
      <w:r>
        <w:t xml:space="preserve"> solle verstanden und angenommen werden. So gibt Marbach </w:t>
      </w:r>
      <w:proofErr w:type="spellStart"/>
      <w:r>
        <w:t>fuer</w:t>
      </w:r>
      <w:proofErr w:type="spellEnd"/>
      <w:r>
        <w:t xml:space="preserve"> / es sey diese frage / ob die Confession / nach unserer / die er Zwinglisch nennet / oder nach seiner Lutherischen </w:t>
      </w:r>
      <w:proofErr w:type="spellStart"/>
      <w:r>
        <w:t>meinung</w:t>
      </w:r>
      <w:proofErr w:type="spellEnd"/>
      <w:r>
        <w:t xml:space="preserve"> </w:t>
      </w:r>
      <w:proofErr w:type="spellStart"/>
      <w:r>
        <w:t>unnd</w:t>
      </w:r>
      <w:proofErr w:type="spellEnd"/>
      <w:r>
        <w:t xml:space="preserve"> </w:t>
      </w:r>
      <w:proofErr w:type="spellStart"/>
      <w:r>
        <w:t>außlegung</w:t>
      </w:r>
      <w:proofErr w:type="spellEnd"/>
      <w:r>
        <w:t xml:space="preserve"> zu verstehen sey / so doch die </w:t>
      </w:r>
      <w:proofErr w:type="spellStart"/>
      <w:r>
        <w:t>Heidelbergischen</w:t>
      </w:r>
      <w:proofErr w:type="spellEnd"/>
      <w:r>
        <w:t xml:space="preserve"> Theologen weder zu Zwinglischen noch Lutherischen / weder zu sich / noch anderen / sonder zu H. </w:t>
      </w:r>
      <w:proofErr w:type="spellStart"/>
      <w:r>
        <w:t>schrifft</w:t>
      </w:r>
      <w:proofErr w:type="spellEnd"/>
      <w:r>
        <w:t xml:space="preserve"> und der </w:t>
      </w:r>
      <w:proofErr w:type="spellStart"/>
      <w:r>
        <w:t>Apologj</w:t>
      </w:r>
      <w:proofErr w:type="spellEnd"/>
      <w:r>
        <w:t xml:space="preserve"> / </w:t>
      </w:r>
      <w:proofErr w:type="spellStart"/>
      <w:r>
        <w:t>widerholung</w:t>
      </w:r>
      <w:proofErr w:type="spellEnd"/>
      <w:r>
        <w:t xml:space="preserve"> der Confession und </w:t>
      </w:r>
      <w:proofErr w:type="spellStart"/>
      <w:r>
        <w:t>Franckfordischen</w:t>
      </w:r>
      <w:proofErr w:type="spellEnd"/>
      <w:r>
        <w:t xml:space="preserve"> Abschied </w:t>
      </w:r>
      <w:proofErr w:type="spellStart"/>
      <w:r>
        <w:t>selbest</w:t>
      </w:r>
      <w:proofErr w:type="spellEnd"/>
      <w:r>
        <w:t xml:space="preserve"> / als </w:t>
      </w:r>
      <w:proofErr w:type="spellStart"/>
      <w:r>
        <w:t>onparteyischen</w:t>
      </w:r>
      <w:proofErr w:type="spellEnd"/>
      <w:r>
        <w:t xml:space="preserve"> und </w:t>
      </w:r>
      <w:proofErr w:type="spellStart"/>
      <w:r>
        <w:t>onverwerfflichen</w:t>
      </w:r>
      <w:proofErr w:type="spellEnd"/>
      <w:r>
        <w:t xml:space="preserve"> </w:t>
      </w:r>
      <w:proofErr w:type="spellStart"/>
      <w:r>
        <w:t>richtern</w:t>
      </w:r>
      <w:proofErr w:type="spellEnd"/>
      <w:r>
        <w:t xml:space="preserve"> / das urteil von der </w:t>
      </w:r>
      <w:proofErr w:type="spellStart"/>
      <w:r>
        <w:t>lere</w:t>
      </w:r>
      <w:proofErr w:type="spellEnd"/>
      <w:r>
        <w:t xml:space="preserve"> </w:t>
      </w:r>
      <w:proofErr w:type="spellStart"/>
      <w:r>
        <w:t>Augspurgischer</w:t>
      </w:r>
      <w:proofErr w:type="spellEnd"/>
      <w:r>
        <w:t xml:space="preserve"> Confession im </w:t>
      </w:r>
      <w:proofErr w:type="spellStart"/>
      <w:r>
        <w:t>Artickel</w:t>
      </w:r>
      <w:proofErr w:type="spellEnd"/>
      <w:r>
        <w:t xml:space="preserve"> des Abendmals </w:t>
      </w:r>
      <w:proofErr w:type="spellStart"/>
      <w:r>
        <w:t>gestelt</w:t>
      </w:r>
      <w:proofErr w:type="spellEnd"/>
      <w:r>
        <w:t xml:space="preserve"> haben. Daß solches urteil </w:t>
      </w:r>
      <w:proofErr w:type="spellStart"/>
      <w:r>
        <w:t>onfehlbar</w:t>
      </w:r>
      <w:proofErr w:type="spellEnd"/>
      <w:r>
        <w:t xml:space="preserve"> und </w:t>
      </w:r>
      <w:proofErr w:type="spellStart"/>
      <w:r>
        <w:t>onwidersprechlich</w:t>
      </w:r>
      <w:proofErr w:type="spellEnd"/>
      <w:r>
        <w:t xml:space="preserve"> sey / ist </w:t>
      </w:r>
      <w:proofErr w:type="spellStart"/>
      <w:r>
        <w:t>auß</w:t>
      </w:r>
      <w:proofErr w:type="spellEnd"/>
      <w:r>
        <w:t xml:space="preserve"> Marbachs eigenen worten zu </w:t>
      </w:r>
      <w:proofErr w:type="spellStart"/>
      <w:r>
        <w:t>vernemen</w:t>
      </w:r>
      <w:proofErr w:type="spellEnd"/>
      <w:r>
        <w:t xml:space="preserve"> / da er in seinem buch / am 992 </w:t>
      </w:r>
      <w:proofErr w:type="spellStart"/>
      <w:r>
        <w:t>blat</w:t>
      </w:r>
      <w:proofErr w:type="spellEnd"/>
      <w:r>
        <w:t xml:space="preserve"> / also schreibt / So </w:t>
      </w:r>
      <w:proofErr w:type="spellStart"/>
      <w:r>
        <w:t>uber</w:t>
      </w:r>
      <w:proofErr w:type="spellEnd"/>
      <w:r>
        <w:t xml:space="preserve"> den worten der </w:t>
      </w:r>
      <w:proofErr w:type="spellStart"/>
      <w:r>
        <w:t>Augspurgischen</w:t>
      </w:r>
      <w:proofErr w:type="spellEnd"/>
      <w:r>
        <w:t xml:space="preserve"> Confession / was </w:t>
      </w:r>
      <w:proofErr w:type="spellStart"/>
      <w:r>
        <w:t>jrrung</w:t>
      </w:r>
      <w:proofErr w:type="spellEnd"/>
      <w:r>
        <w:t xml:space="preserve"> / </w:t>
      </w:r>
      <w:proofErr w:type="spellStart"/>
      <w:r>
        <w:t>mißverstands</w:t>
      </w:r>
      <w:proofErr w:type="spellEnd"/>
      <w:r>
        <w:t xml:space="preserve"> oder </w:t>
      </w:r>
      <w:proofErr w:type="spellStart"/>
      <w:r>
        <w:t>disputierens</w:t>
      </w:r>
      <w:proofErr w:type="spellEnd"/>
      <w:r>
        <w:t xml:space="preserve"> </w:t>
      </w:r>
      <w:proofErr w:type="spellStart"/>
      <w:r>
        <w:t>entstuende</w:t>
      </w:r>
      <w:proofErr w:type="spellEnd"/>
      <w:r>
        <w:t xml:space="preserve"> / so solle der entscheid und </w:t>
      </w:r>
      <w:proofErr w:type="spellStart"/>
      <w:r>
        <w:t>erklaerung</w:t>
      </w:r>
      <w:proofErr w:type="spellEnd"/>
      <w:r>
        <w:t xml:space="preserve"> </w:t>
      </w:r>
      <w:proofErr w:type="spellStart"/>
      <w:r>
        <w:t>billich</w:t>
      </w:r>
      <w:proofErr w:type="spellEnd"/>
      <w:r>
        <w:t xml:space="preserve"> nirgend anderswoher / als </w:t>
      </w:r>
      <w:proofErr w:type="spellStart"/>
      <w:r>
        <w:t>auß</w:t>
      </w:r>
      <w:proofErr w:type="spellEnd"/>
      <w:r>
        <w:t xml:space="preserve"> denen </w:t>
      </w:r>
      <w:proofErr w:type="spellStart"/>
      <w:r>
        <w:t>buechern</w:t>
      </w:r>
      <w:proofErr w:type="spellEnd"/>
      <w:r>
        <w:t xml:space="preserve"> und </w:t>
      </w:r>
      <w:proofErr w:type="spellStart"/>
      <w:r>
        <w:t>schrifften</w:t>
      </w:r>
      <w:proofErr w:type="spellEnd"/>
      <w:r>
        <w:t xml:space="preserve"> </w:t>
      </w:r>
      <w:proofErr w:type="spellStart"/>
      <w:r>
        <w:t>geholet</w:t>
      </w:r>
      <w:proofErr w:type="spellEnd"/>
      <w:r>
        <w:t xml:space="preserve"> und genommen werden / deren Summarien und </w:t>
      </w:r>
      <w:proofErr w:type="spellStart"/>
      <w:r>
        <w:t>außzug</w:t>
      </w:r>
      <w:proofErr w:type="spellEnd"/>
      <w:r>
        <w:t xml:space="preserve"> sie ist / Und </w:t>
      </w:r>
      <w:proofErr w:type="spellStart"/>
      <w:r>
        <w:t>darfuer</w:t>
      </w:r>
      <w:proofErr w:type="spellEnd"/>
      <w:r>
        <w:t xml:space="preserve"> am 971. </w:t>
      </w:r>
      <w:proofErr w:type="spellStart"/>
      <w:r>
        <w:t>blat</w:t>
      </w:r>
      <w:proofErr w:type="spellEnd"/>
      <w:r>
        <w:t xml:space="preserve"> / daß die </w:t>
      </w:r>
      <w:proofErr w:type="spellStart"/>
      <w:r>
        <w:t>Augspurgische</w:t>
      </w:r>
      <w:proofErr w:type="spellEnd"/>
      <w:r>
        <w:t xml:space="preserve"> Confession / samt </w:t>
      </w:r>
      <w:proofErr w:type="spellStart"/>
      <w:r>
        <w:t>jhrer</w:t>
      </w:r>
      <w:proofErr w:type="spellEnd"/>
      <w:r>
        <w:t xml:space="preserve"> </w:t>
      </w:r>
      <w:proofErr w:type="spellStart"/>
      <w:r>
        <w:t>Apologj</w:t>
      </w:r>
      <w:proofErr w:type="spellEnd"/>
      <w:r>
        <w:t xml:space="preserve"> / als ein </w:t>
      </w:r>
      <w:proofErr w:type="spellStart"/>
      <w:r>
        <w:t>kurtzer</w:t>
      </w:r>
      <w:proofErr w:type="spellEnd"/>
      <w:r>
        <w:t xml:space="preserve"> </w:t>
      </w:r>
      <w:proofErr w:type="spellStart"/>
      <w:r>
        <w:t>außzug</w:t>
      </w:r>
      <w:proofErr w:type="spellEnd"/>
      <w:r>
        <w:t xml:space="preserve"> der </w:t>
      </w:r>
      <w:proofErr w:type="spellStart"/>
      <w:r>
        <w:t>haubtsumma</w:t>
      </w:r>
      <w:proofErr w:type="spellEnd"/>
      <w:r>
        <w:t xml:space="preserve"> Christlicher </w:t>
      </w:r>
      <w:proofErr w:type="spellStart"/>
      <w:r>
        <w:t>lere</w:t>
      </w:r>
      <w:proofErr w:type="spellEnd"/>
      <w:r>
        <w:t xml:space="preserve"> / </w:t>
      </w:r>
      <w:proofErr w:type="spellStart"/>
      <w:r>
        <w:t>auß</w:t>
      </w:r>
      <w:proofErr w:type="spellEnd"/>
      <w:r>
        <w:t xml:space="preserve"> den </w:t>
      </w:r>
      <w:proofErr w:type="spellStart"/>
      <w:r>
        <w:t>schrifften</w:t>
      </w:r>
      <w:proofErr w:type="spellEnd"/>
      <w:r>
        <w:t xml:space="preserve"> der Apostel </w:t>
      </w:r>
      <w:proofErr w:type="spellStart"/>
      <w:r>
        <w:t>unnd</w:t>
      </w:r>
      <w:proofErr w:type="spellEnd"/>
      <w:r>
        <w:t xml:space="preserve"> Propheten genommen sey. Ob sich darauß nicht </w:t>
      </w:r>
      <w:proofErr w:type="spellStart"/>
      <w:r>
        <w:t>selbest</w:t>
      </w:r>
      <w:proofErr w:type="spellEnd"/>
      <w:r>
        <w:t xml:space="preserve"> </w:t>
      </w:r>
      <w:proofErr w:type="spellStart"/>
      <w:r>
        <w:t>schliesse</w:t>
      </w:r>
      <w:proofErr w:type="spellEnd"/>
      <w:r>
        <w:t xml:space="preserve"> / daß die </w:t>
      </w:r>
      <w:proofErr w:type="spellStart"/>
      <w:r>
        <w:t>Augspurgische</w:t>
      </w:r>
      <w:proofErr w:type="spellEnd"/>
      <w:r>
        <w:t xml:space="preserve"> Confession nach keiner andern </w:t>
      </w:r>
      <w:proofErr w:type="spellStart"/>
      <w:r>
        <w:t>richtschnur</w:t>
      </w:r>
      <w:proofErr w:type="spellEnd"/>
      <w:r>
        <w:t xml:space="preserve"> zu </w:t>
      </w:r>
      <w:proofErr w:type="spellStart"/>
      <w:r>
        <w:t>erklaeren</w:t>
      </w:r>
      <w:proofErr w:type="spellEnd"/>
      <w:r>
        <w:t xml:space="preserve"> und zu verstehen sey / denn nach </w:t>
      </w:r>
      <w:proofErr w:type="spellStart"/>
      <w:r>
        <w:t>jrer</w:t>
      </w:r>
      <w:proofErr w:type="spellEnd"/>
      <w:r>
        <w:t xml:space="preserve"> eignen und der heiligen </w:t>
      </w:r>
      <w:proofErr w:type="spellStart"/>
      <w:r>
        <w:t>Schrifft</w:t>
      </w:r>
      <w:proofErr w:type="spellEnd"/>
      <w:r>
        <w:t xml:space="preserve"> </w:t>
      </w:r>
      <w:proofErr w:type="spellStart"/>
      <w:r>
        <w:t>lere</w:t>
      </w:r>
      <w:proofErr w:type="spellEnd"/>
      <w:r>
        <w:t xml:space="preserve"> und worten / lassen wir einem jeden / auch </w:t>
      </w:r>
      <w:proofErr w:type="spellStart"/>
      <w:r>
        <w:t>einfeltigen</w:t>
      </w:r>
      <w:proofErr w:type="spellEnd"/>
      <w:r>
        <w:t xml:space="preserve"> selbst </w:t>
      </w:r>
      <w:proofErr w:type="spellStart"/>
      <w:r>
        <w:t>erwegen</w:t>
      </w:r>
      <w:proofErr w:type="spellEnd"/>
      <w:r>
        <w:t xml:space="preserve">. Und da gleich Marbach </w:t>
      </w:r>
      <w:proofErr w:type="spellStart"/>
      <w:r>
        <w:t>solchs</w:t>
      </w:r>
      <w:proofErr w:type="spellEnd"/>
      <w:r>
        <w:t xml:space="preserve"> wollte verneinen / wird er doch bey allen </w:t>
      </w:r>
      <w:proofErr w:type="spellStart"/>
      <w:r>
        <w:t>verstendigen</w:t>
      </w:r>
      <w:proofErr w:type="spellEnd"/>
      <w:r>
        <w:t xml:space="preserve"> nichts </w:t>
      </w:r>
      <w:proofErr w:type="spellStart"/>
      <w:r>
        <w:t>darvon</w:t>
      </w:r>
      <w:proofErr w:type="spellEnd"/>
      <w:r>
        <w:t xml:space="preserve"> bringen / denn sein eigne </w:t>
      </w:r>
      <w:proofErr w:type="spellStart"/>
      <w:r>
        <w:t>schand</w:t>
      </w:r>
      <w:proofErr w:type="spellEnd"/>
      <w:r>
        <w:t xml:space="preserve"> / weil auch D. Luthers </w:t>
      </w:r>
      <w:proofErr w:type="spellStart"/>
      <w:r>
        <w:t>unnd</w:t>
      </w:r>
      <w:proofErr w:type="spellEnd"/>
      <w:r>
        <w:t xml:space="preserve"> alle andere </w:t>
      </w:r>
      <w:proofErr w:type="spellStart"/>
      <w:r>
        <w:t>Schrifften</w:t>
      </w:r>
      <w:proofErr w:type="spellEnd"/>
      <w:r>
        <w:t xml:space="preserve"> / eben so </w:t>
      </w:r>
      <w:proofErr w:type="spellStart"/>
      <w:r>
        <w:t>wol</w:t>
      </w:r>
      <w:proofErr w:type="spellEnd"/>
      <w:r>
        <w:t xml:space="preserve"> als die Confession und </w:t>
      </w:r>
      <w:proofErr w:type="spellStart"/>
      <w:r>
        <w:t>Apologj</w:t>
      </w:r>
      <w:proofErr w:type="spellEnd"/>
      <w:r>
        <w:t xml:space="preserve"> / sich nach der Regel Prophetischer / und Apostolischer </w:t>
      </w:r>
      <w:proofErr w:type="spellStart"/>
      <w:r>
        <w:t>schrifft</w:t>
      </w:r>
      <w:proofErr w:type="spellEnd"/>
      <w:r>
        <w:t xml:space="preserve"> </w:t>
      </w:r>
      <w:proofErr w:type="spellStart"/>
      <w:r>
        <w:t>müessen</w:t>
      </w:r>
      <w:proofErr w:type="spellEnd"/>
      <w:r>
        <w:t xml:space="preserve"> prüfen </w:t>
      </w:r>
      <w:proofErr w:type="spellStart"/>
      <w:r>
        <w:t>unnd</w:t>
      </w:r>
      <w:proofErr w:type="spellEnd"/>
      <w:r>
        <w:t xml:space="preserve"> urtheilen lassen / es sey gleich </w:t>
      </w:r>
      <w:proofErr w:type="spellStart"/>
      <w:r>
        <w:t>Marbachen</w:t>
      </w:r>
      <w:proofErr w:type="spellEnd"/>
      <w:r>
        <w:t xml:space="preserve"> lieb oder leid. </w:t>
      </w:r>
      <w:proofErr w:type="spellStart"/>
      <w:r>
        <w:t>Hette</w:t>
      </w:r>
      <w:proofErr w:type="spellEnd"/>
      <w:r>
        <w:t xml:space="preserve"> er derhalben diese </w:t>
      </w:r>
      <w:proofErr w:type="spellStart"/>
      <w:r>
        <w:t>muehe</w:t>
      </w:r>
      <w:proofErr w:type="spellEnd"/>
      <w:r>
        <w:t xml:space="preserve"> / samt </w:t>
      </w:r>
      <w:proofErr w:type="spellStart"/>
      <w:r>
        <w:t>dinten</w:t>
      </w:r>
      <w:proofErr w:type="spellEnd"/>
      <w:r>
        <w:t xml:space="preserve"> </w:t>
      </w:r>
      <w:proofErr w:type="spellStart"/>
      <w:r>
        <w:t>unnd</w:t>
      </w:r>
      <w:proofErr w:type="spellEnd"/>
      <w:r>
        <w:t xml:space="preserve"> </w:t>
      </w:r>
      <w:proofErr w:type="spellStart"/>
      <w:r>
        <w:t>papyr</w:t>
      </w:r>
      <w:proofErr w:type="spellEnd"/>
      <w:r>
        <w:t xml:space="preserve"> </w:t>
      </w:r>
      <w:proofErr w:type="spellStart"/>
      <w:r>
        <w:t>wol</w:t>
      </w:r>
      <w:proofErr w:type="spellEnd"/>
      <w:r>
        <w:t xml:space="preserve"> </w:t>
      </w:r>
      <w:proofErr w:type="spellStart"/>
      <w:r>
        <w:t>moegen</w:t>
      </w:r>
      <w:proofErr w:type="spellEnd"/>
      <w:r>
        <w:t xml:space="preserve"> ersparen. Denn so lang er nicht hat erwiesen / daß unsere </w:t>
      </w:r>
      <w:proofErr w:type="spellStart"/>
      <w:r>
        <w:t>lere</w:t>
      </w:r>
      <w:proofErr w:type="spellEnd"/>
      <w:r>
        <w:t xml:space="preserve"> vom </w:t>
      </w:r>
      <w:proofErr w:type="spellStart"/>
      <w:r>
        <w:t>Abendmal</w:t>
      </w:r>
      <w:proofErr w:type="spellEnd"/>
      <w:r>
        <w:t xml:space="preserve"> der heiligen </w:t>
      </w:r>
      <w:proofErr w:type="spellStart"/>
      <w:r>
        <w:t>Schrifft</w:t>
      </w:r>
      <w:proofErr w:type="spellEnd"/>
      <w:r>
        <w:t xml:space="preserve"> entgegen sey / welches er weder gethan / noch thun wird / So </w:t>
      </w:r>
      <w:proofErr w:type="spellStart"/>
      <w:r>
        <w:t>disputirt</w:t>
      </w:r>
      <w:proofErr w:type="spellEnd"/>
      <w:r>
        <w:t xml:space="preserve"> er vergeblich / das sie wider die Confession sey / Er wolle denn sagen die Confession sey hierinnen der </w:t>
      </w:r>
      <w:proofErr w:type="spellStart"/>
      <w:r>
        <w:t>schrifft</w:t>
      </w:r>
      <w:proofErr w:type="spellEnd"/>
      <w:r>
        <w:t xml:space="preserve"> </w:t>
      </w:r>
      <w:proofErr w:type="spellStart"/>
      <w:r>
        <w:t>nit</w:t>
      </w:r>
      <w:proofErr w:type="spellEnd"/>
      <w:r>
        <w:t xml:space="preserve"> </w:t>
      </w:r>
      <w:proofErr w:type="spellStart"/>
      <w:r>
        <w:t>gemaesse</w:t>
      </w:r>
      <w:proofErr w:type="spellEnd"/>
      <w:r>
        <w:t xml:space="preserve"> / welches die </w:t>
      </w:r>
      <w:proofErr w:type="spellStart"/>
      <w:r>
        <w:t>Heidelbergischen</w:t>
      </w:r>
      <w:proofErr w:type="spellEnd"/>
      <w:r>
        <w:t xml:space="preserve"> Theologen weder sagen noch halten. </w:t>
      </w:r>
    </w:p>
    <w:p w14:paraId="3AC8E137" w14:textId="77777777" w:rsidR="008F74BD" w:rsidRDefault="008F74BD" w:rsidP="008F74BD">
      <w:pPr>
        <w:pStyle w:val="StandardWeb"/>
      </w:pPr>
      <w:r>
        <w:t xml:space="preserve">Aber </w:t>
      </w:r>
      <w:proofErr w:type="spellStart"/>
      <w:r>
        <w:t>kurtz</w:t>
      </w:r>
      <w:proofErr w:type="spellEnd"/>
      <w:r>
        <w:t xml:space="preserve"> zu </w:t>
      </w:r>
      <w:proofErr w:type="spellStart"/>
      <w:r>
        <w:t>beschleissen</w:t>
      </w:r>
      <w:proofErr w:type="spellEnd"/>
      <w:r>
        <w:t xml:space="preserve"> / ist </w:t>
      </w:r>
      <w:proofErr w:type="spellStart"/>
      <w:r>
        <w:t>auß</w:t>
      </w:r>
      <w:proofErr w:type="spellEnd"/>
      <w:r>
        <w:t xml:space="preserve"> dieser </w:t>
      </w:r>
      <w:proofErr w:type="spellStart"/>
      <w:r>
        <w:t>gantzen</w:t>
      </w:r>
      <w:proofErr w:type="spellEnd"/>
      <w:r>
        <w:t xml:space="preserve"> langen Disputation / die in Marbachs Buch / der </w:t>
      </w:r>
      <w:proofErr w:type="spellStart"/>
      <w:r>
        <w:t>anfang</w:t>
      </w:r>
      <w:proofErr w:type="spellEnd"/>
      <w:r>
        <w:t xml:space="preserve"> </w:t>
      </w:r>
      <w:proofErr w:type="spellStart"/>
      <w:r>
        <w:t>unnd</w:t>
      </w:r>
      <w:proofErr w:type="spellEnd"/>
      <w:r>
        <w:t xml:space="preserve"> das ende ist / leichtlich zu sehen / wo diese Gesellen </w:t>
      </w:r>
      <w:proofErr w:type="spellStart"/>
      <w:r>
        <w:t>kranck</w:t>
      </w:r>
      <w:proofErr w:type="spellEnd"/>
      <w:r>
        <w:t xml:space="preserve"> seien / </w:t>
      </w:r>
      <w:proofErr w:type="spellStart"/>
      <w:r>
        <w:t>unnd</w:t>
      </w:r>
      <w:proofErr w:type="spellEnd"/>
      <w:r>
        <w:t xml:space="preserve"> </w:t>
      </w:r>
      <w:proofErr w:type="spellStart"/>
      <w:r>
        <w:t>warumb</w:t>
      </w:r>
      <w:proofErr w:type="spellEnd"/>
      <w:r>
        <w:t xml:space="preserve"> es </w:t>
      </w:r>
      <w:proofErr w:type="spellStart"/>
      <w:r>
        <w:t>jhnen</w:t>
      </w:r>
      <w:proofErr w:type="spellEnd"/>
      <w:r>
        <w:t xml:space="preserve"> zuthun </w:t>
      </w:r>
      <w:proofErr w:type="spellStart"/>
      <w:r>
        <w:t>seie</w:t>
      </w:r>
      <w:proofErr w:type="spellEnd"/>
      <w:r>
        <w:t xml:space="preserve">. Denn erstlich weil die </w:t>
      </w:r>
      <w:proofErr w:type="spellStart"/>
      <w:r>
        <w:t>sach</w:t>
      </w:r>
      <w:proofErr w:type="spellEnd"/>
      <w:r>
        <w:t xml:space="preserve"> nu so weit bey Gelehrten </w:t>
      </w:r>
      <w:proofErr w:type="spellStart"/>
      <w:r>
        <w:t>unnd</w:t>
      </w:r>
      <w:proofErr w:type="spellEnd"/>
      <w:r>
        <w:t xml:space="preserve"> </w:t>
      </w:r>
      <w:proofErr w:type="spellStart"/>
      <w:r>
        <w:t>ongelehrten</w:t>
      </w:r>
      <w:proofErr w:type="spellEnd"/>
      <w:r>
        <w:t xml:space="preserve"> eingerissen / und </w:t>
      </w:r>
      <w:proofErr w:type="spellStart"/>
      <w:r>
        <w:t>jnen</w:t>
      </w:r>
      <w:proofErr w:type="spellEnd"/>
      <w:r>
        <w:t xml:space="preserve"> die </w:t>
      </w:r>
      <w:proofErr w:type="spellStart"/>
      <w:r>
        <w:t>larven</w:t>
      </w:r>
      <w:proofErr w:type="spellEnd"/>
      <w:r>
        <w:t xml:space="preserve"> ab der </w:t>
      </w:r>
      <w:proofErr w:type="spellStart"/>
      <w:r>
        <w:t>nasen</w:t>
      </w:r>
      <w:proofErr w:type="spellEnd"/>
      <w:r>
        <w:t xml:space="preserve"> gezogen wird / damit sie sich </w:t>
      </w:r>
      <w:proofErr w:type="spellStart"/>
      <w:r>
        <w:t>bißher</w:t>
      </w:r>
      <w:proofErr w:type="spellEnd"/>
      <w:r>
        <w:t xml:space="preserve"> </w:t>
      </w:r>
      <w:proofErr w:type="spellStart"/>
      <w:r>
        <w:t>gedecket</w:t>
      </w:r>
      <w:proofErr w:type="spellEnd"/>
      <w:r>
        <w:t xml:space="preserve"> / in dem sie geschrieben und geschrien / Die </w:t>
      </w:r>
      <w:proofErr w:type="spellStart"/>
      <w:r>
        <w:t>wort</w:t>
      </w:r>
      <w:proofErr w:type="spellEnd"/>
      <w:r>
        <w:t xml:space="preserve"> Christi / Die </w:t>
      </w:r>
      <w:proofErr w:type="spellStart"/>
      <w:r>
        <w:t>wort</w:t>
      </w:r>
      <w:proofErr w:type="spellEnd"/>
      <w:r>
        <w:t xml:space="preserve"> Christi stehen klar und hell / </w:t>
      </w:r>
      <w:proofErr w:type="spellStart"/>
      <w:r>
        <w:t>auff</w:t>
      </w:r>
      <w:proofErr w:type="spellEnd"/>
      <w:r>
        <w:t xml:space="preserve"> </w:t>
      </w:r>
      <w:proofErr w:type="spellStart"/>
      <w:r>
        <w:t>jhrer</w:t>
      </w:r>
      <w:proofErr w:type="spellEnd"/>
      <w:r>
        <w:t xml:space="preserve"> </w:t>
      </w:r>
      <w:proofErr w:type="spellStart"/>
      <w:r>
        <w:t>seiten</w:t>
      </w:r>
      <w:proofErr w:type="spellEnd"/>
      <w:r>
        <w:t xml:space="preserve"> / und jetzund die </w:t>
      </w:r>
      <w:proofErr w:type="spellStart"/>
      <w:r>
        <w:t>Bawren</w:t>
      </w:r>
      <w:proofErr w:type="spellEnd"/>
      <w:r>
        <w:t xml:space="preserve"> </w:t>
      </w:r>
      <w:proofErr w:type="spellStart"/>
      <w:r>
        <w:t>beginnens</w:t>
      </w:r>
      <w:proofErr w:type="spellEnd"/>
      <w:r>
        <w:t xml:space="preserve"> zu </w:t>
      </w:r>
      <w:proofErr w:type="spellStart"/>
      <w:r>
        <w:t>mercken</w:t>
      </w:r>
      <w:proofErr w:type="spellEnd"/>
      <w:r>
        <w:t xml:space="preserve"> / daß sie von </w:t>
      </w:r>
      <w:proofErr w:type="spellStart"/>
      <w:r>
        <w:t>jnen</w:t>
      </w:r>
      <w:proofErr w:type="spellEnd"/>
      <w:r>
        <w:t xml:space="preserve"> beschissen sind / weil Christus nie gesagt hat / in / oder unter / oder bey dem </w:t>
      </w:r>
      <w:proofErr w:type="spellStart"/>
      <w:r>
        <w:t>brot</w:t>
      </w:r>
      <w:proofErr w:type="spellEnd"/>
      <w:r>
        <w:t xml:space="preserve"> und </w:t>
      </w:r>
      <w:proofErr w:type="spellStart"/>
      <w:r>
        <w:t>kelch</w:t>
      </w:r>
      <w:proofErr w:type="spellEnd"/>
      <w:r>
        <w:t xml:space="preserve"> / sonder das </w:t>
      </w:r>
      <w:proofErr w:type="spellStart"/>
      <w:r>
        <w:t>brot</w:t>
      </w:r>
      <w:proofErr w:type="spellEnd"/>
      <w:r>
        <w:t xml:space="preserve"> und wein selbst / sey sein leib </w:t>
      </w:r>
      <w:proofErr w:type="spellStart"/>
      <w:r>
        <w:t>unnd</w:t>
      </w:r>
      <w:proofErr w:type="spellEnd"/>
      <w:r>
        <w:t xml:space="preserve"> </w:t>
      </w:r>
      <w:proofErr w:type="spellStart"/>
      <w:r>
        <w:t>blut</w:t>
      </w:r>
      <w:proofErr w:type="spellEnd"/>
      <w:r>
        <w:t xml:space="preserve"> / </w:t>
      </w:r>
      <w:proofErr w:type="spellStart"/>
      <w:r>
        <w:t>unnd</w:t>
      </w:r>
      <w:proofErr w:type="spellEnd"/>
      <w:r>
        <w:t xml:space="preserve"> sie von aller </w:t>
      </w:r>
      <w:proofErr w:type="spellStart"/>
      <w:r>
        <w:t>jhrer</w:t>
      </w:r>
      <w:proofErr w:type="spellEnd"/>
      <w:r>
        <w:t xml:space="preserve"> </w:t>
      </w:r>
      <w:proofErr w:type="spellStart"/>
      <w:r>
        <w:t>laeppischen</w:t>
      </w:r>
      <w:proofErr w:type="spellEnd"/>
      <w:r>
        <w:t xml:space="preserve"> </w:t>
      </w:r>
      <w:proofErr w:type="spellStart"/>
      <w:r>
        <w:t>unnd</w:t>
      </w:r>
      <w:proofErr w:type="spellEnd"/>
      <w:r>
        <w:t xml:space="preserve"> </w:t>
      </w:r>
      <w:proofErr w:type="spellStart"/>
      <w:r>
        <w:t>ohnmechtigen</w:t>
      </w:r>
      <w:proofErr w:type="spellEnd"/>
      <w:r>
        <w:t xml:space="preserve"> </w:t>
      </w:r>
      <w:proofErr w:type="spellStart"/>
      <w:r>
        <w:t>Sophisterey</w:t>
      </w:r>
      <w:proofErr w:type="spellEnd"/>
      <w:r>
        <w:t xml:space="preserve"> / und </w:t>
      </w:r>
      <w:proofErr w:type="spellStart"/>
      <w:r>
        <w:t>behelffen</w:t>
      </w:r>
      <w:proofErr w:type="spellEnd"/>
      <w:r>
        <w:t xml:space="preserve"> </w:t>
      </w:r>
      <w:proofErr w:type="spellStart"/>
      <w:r>
        <w:t>vilfeltig</w:t>
      </w:r>
      <w:proofErr w:type="spellEnd"/>
      <w:r>
        <w:t xml:space="preserve"> abgetrieben sind / So kommen sie jetzund in </w:t>
      </w:r>
      <w:proofErr w:type="spellStart"/>
      <w:r>
        <w:t>offentlichen</w:t>
      </w:r>
      <w:proofErr w:type="spellEnd"/>
      <w:r>
        <w:t xml:space="preserve"> </w:t>
      </w:r>
      <w:proofErr w:type="spellStart"/>
      <w:r>
        <w:t>Schrifften</w:t>
      </w:r>
      <w:proofErr w:type="spellEnd"/>
      <w:r>
        <w:t xml:space="preserve"> mit diesem </w:t>
      </w:r>
      <w:proofErr w:type="spellStart"/>
      <w:r>
        <w:t>jrem</w:t>
      </w:r>
      <w:proofErr w:type="spellEnd"/>
      <w:r>
        <w:t xml:space="preserve"> letzten / und lang in das </w:t>
      </w:r>
      <w:proofErr w:type="spellStart"/>
      <w:r>
        <w:t>einfeltige</w:t>
      </w:r>
      <w:proofErr w:type="spellEnd"/>
      <w:r>
        <w:t xml:space="preserve"> </w:t>
      </w:r>
      <w:proofErr w:type="spellStart"/>
      <w:r>
        <w:t>Volck</w:t>
      </w:r>
      <w:proofErr w:type="spellEnd"/>
      <w:r>
        <w:t xml:space="preserve"> getriebenen </w:t>
      </w:r>
      <w:proofErr w:type="spellStart"/>
      <w:r>
        <w:t>trost</w:t>
      </w:r>
      <w:proofErr w:type="spellEnd"/>
      <w:r>
        <w:t xml:space="preserve"> </w:t>
      </w:r>
      <w:proofErr w:type="spellStart"/>
      <w:r>
        <w:t>herfuer</w:t>
      </w:r>
      <w:proofErr w:type="spellEnd"/>
      <w:r>
        <w:t xml:space="preserve"> / Doctor Luther sey der dritte Elias / </w:t>
      </w:r>
      <w:proofErr w:type="spellStart"/>
      <w:r>
        <w:t>unnd</w:t>
      </w:r>
      <w:proofErr w:type="spellEnd"/>
      <w:r>
        <w:t xml:space="preserve"> </w:t>
      </w:r>
      <w:proofErr w:type="spellStart"/>
      <w:r>
        <w:t>koenne</w:t>
      </w:r>
      <w:proofErr w:type="spellEnd"/>
      <w:r>
        <w:t xml:space="preserve"> </w:t>
      </w:r>
      <w:proofErr w:type="spellStart"/>
      <w:r>
        <w:t>kurtzumb</w:t>
      </w:r>
      <w:proofErr w:type="spellEnd"/>
      <w:r>
        <w:t xml:space="preserve"> in keinem stück der </w:t>
      </w:r>
      <w:proofErr w:type="spellStart"/>
      <w:r>
        <w:t>Lere</w:t>
      </w:r>
      <w:proofErr w:type="spellEnd"/>
      <w:r>
        <w:t xml:space="preserve"> / gefehlet noch </w:t>
      </w:r>
      <w:proofErr w:type="spellStart"/>
      <w:r>
        <w:t>gestrauchlet</w:t>
      </w:r>
      <w:proofErr w:type="spellEnd"/>
      <w:r>
        <w:t xml:space="preserve"> haben / </w:t>
      </w:r>
      <w:proofErr w:type="spellStart"/>
      <w:r>
        <w:t>darumb</w:t>
      </w:r>
      <w:proofErr w:type="spellEnd"/>
      <w:r>
        <w:t xml:space="preserve"> so </w:t>
      </w:r>
      <w:proofErr w:type="spellStart"/>
      <w:r>
        <w:t>muesse</w:t>
      </w:r>
      <w:proofErr w:type="spellEnd"/>
      <w:r>
        <w:t xml:space="preserve"> sein </w:t>
      </w:r>
      <w:proofErr w:type="spellStart"/>
      <w:r>
        <w:t>meinung</w:t>
      </w:r>
      <w:proofErr w:type="spellEnd"/>
      <w:r>
        <w:t xml:space="preserve"> vom </w:t>
      </w:r>
      <w:proofErr w:type="spellStart"/>
      <w:r>
        <w:t>muendlichen</w:t>
      </w:r>
      <w:proofErr w:type="spellEnd"/>
      <w:r>
        <w:t xml:space="preserve"> essen </w:t>
      </w:r>
      <w:proofErr w:type="spellStart"/>
      <w:r>
        <w:t>unnd</w:t>
      </w:r>
      <w:proofErr w:type="spellEnd"/>
      <w:r>
        <w:t xml:space="preserve"> </w:t>
      </w:r>
      <w:proofErr w:type="spellStart"/>
      <w:r>
        <w:t>trincken</w:t>
      </w:r>
      <w:proofErr w:type="spellEnd"/>
      <w:r>
        <w:t xml:space="preserve"> / des </w:t>
      </w:r>
      <w:proofErr w:type="spellStart"/>
      <w:r>
        <w:t>fleisches</w:t>
      </w:r>
      <w:proofErr w:type="spellEnd"/>
      <w:r>
        <w:t xml:space="preserve"> und </w:t>
      </w:r>
      <w:proofErr w:type="spellStart"/>
      <w:r>
        <w:t>bluts</w:t>
      </w:r>
      <w:proofErr w:type="spellEnd"/>
      <w:r>
        <w:t xml:space="preserve"> Christi war sein: Wie aber wenn Marbach der dritte </w:t>
      </w:r>
      <w:proofErr w:type="spellStart"/>
      <w:r>
        <w:t>Eliseus</w:t>
      </w:r>
      <w:proofErr w:type="spellEnd"/>
      <w:r>
        <w:t xml:space="preserve"> </w:t>
      </w:r>
      <w:proofErr w:type="spellStart"/>
      <w:r>
        <w:t>were</w:t>
      </w:r>
      <w:proofErr w:type="spellEnd"/>
      <w:r>
        <w:t xml:space="preserve"> / </w:t>
      </w:r>
      <w:proofErr w:type="spellStart"/>
      <w:r>
        <w:t>mueste</w:t>
      </w:r>
      <w:proofErr w:type="spellEnd"/>
      <w:r>
        <w:t xml:space="preserve"> man </w:t>
      </w:r>
      <w:proofErr w:type="spellStart"/>
      <w:r>
        <w:t>jhm</w:t>
      </w:r>
      <w:proofErr w:type="spellEnd"/>
      <w:r>
        <w:t xml:space="preserve"> </w:t>
      </w:r>
      <w:proofErr w:type="spellStart"/>
      <w:r>
        <w:t>nit</w:t>
      </w:r>
      <w:proofErr w:type="spellEnd"/>
      <w:r>
        <w:t xml:space="preserve"> eben so viel glauben als D. Luthern? Wie </w:t>
      </w:r>
      <w:proofErr w:type="spellStart"/>
      <w:r>
        <w:t>koenden</w:t>
      </w:r>
      <w:proofErr w:type="spellEnd"/>
      <w:r>
        <w:t xml:space="preserve"> sie ehe davon kommen / denn also / und wie </w:t>
      </w:r>
      <w:proofErr w:type="spellStart"/>
      <w:r>
        <w:t>koenden</w:t>
      </w:r>
      <w:proofErr w:type="spellEnd"/>
      <w:r>
        <w:t xml:space="preserve"> sie nicht gewonnen haben / wenn nur das </w:t>
      </w:r>
      <w:proofErr w:type="spellStart"/>
      <w:r>
        <w:t>fewer</w:t>
      </w:r>
      <w:proofErr w:type="spellEnd"/>
      <w:r>
        <w:t xml:space="preserve"> vom Himmel fiele / und </w:t>
      </w:r>
      <w:proofErr w:type="spellStart"/>
      <w:r>
        <w:t>verbrente</w:t>
      </w:r>
      <w:proofErr w:type="spellEnd"/>
      <w:r>
        <w:t xml:space="preserve"> wen sie </w:t>
      </w:r>
      <w:proofErr w:type="spellStart"/>
      <w:r>
        <w:t>wolten</w:t>
      </w:r>
      <w:proofErr w:type="spellEnd"/>
      <w:r>
        <w:t xml:space="preserve">? Zum andern / weil sie die </w:t>
      </w:r>
      <w:proofErr w:type="spellStart"/>
      <w:r>
        <w:t>schreibfeder</w:t>
      </w:r>
      <w:proofErr w:type="spellEnd"/>
      <w:r>
        <w:t xml:space="preserve"> </w:t>
      </w:r>
      <w:proofErr w:type="spellStart"/>
      <w:r>
        <w:t>nit</w:t>
      </w:r>
      <w:proofErr w:type="spellEnd"/>
      <w:r>
        <w:t xml:space="preserve"> mehr </w:t>
      </w:r>
      <w:proofErr w:type="spellStart"/>
      <w:r>
        <w:t>helffen</w:t>
      </w:r>
      <w:proofErr w:type="spellEnd"/>
      <w:r>
        <w:t xml:space="preserve"> </w:t>
      </w:r>
      <w:proofErr w:type="spellStart"/>
      <w:r>
        <w:t>wil</w:t>
      </w:r>
      <w:proofErr w:type="spellEnd"/>
      <w:r>
        <w:t xml:space="preserve"> / so </w:t>
      </w:r>
      <w:proofErr w:type="spellStart"/>
      <w:r>
        <w:t>saehen</w:t>
      </w:r>
      <w:proofErr w:type="spellEnd"/>
      <w:r>
        <w:t xml:space="preserve"> sie gern mit langen </w:t>
      </w:r>
      <w:proofErr w:type="spellStart"/>
      <w:r>
        <w:t>spiessen</w:t>
      </w:r>
      <w:proofErr w:type="spellEnd"/>
      <w:r>
        <w:t xml:space="preserve"> wider uns disputieren / </w:t>
      </w:r>
      <w:proofErr w:type="spellStart"/>
      <w:r>
        <w:t>drumb</w:t>
      </w:r>
      <w:proofErr w:type="spellEnd"/>
      <w:r>
        <w:t xml:space="preserve"> macht man so viel </w:t>
      </w:r>
      <w:proofErr w:type="spellStart"/>
      <w:r>
        <w:t>geplerre</w:t>
      </w:r>
      <w:proofErr w:type="spellEnd"/>
      <w:r>
        <w:t xml:space="preserve"> / Wir sind wider die </w:t>
      </w:r>
      <w:proofErr w:type="spellStart"/>
      <w:r>
        <w:t>Augspurgische</w:t>
      </w:r>
      <w:proofErr w:type="spellEnd"/>
      <w:r>
        <w:t xml:space="preserve"> Confession. Was wird aber damit gesucht? Ists </w:t>
      </w:r>
      <w:proofErr w:type="spellStart"/>
      <w:r>
        <w:t>jhnen</w:t>
      </w:r>
      <w:proofErr w:type="spellEnd"/>
      <w:r>
        <w:t xml:space="preserve"> </w:t>
      </w:r>
      <w:proofErr w:type="spellStart"/>
      <w:r>
        <w:t>umb</w:t>
      </w:r>
      <w:proofErr w:type="spellEnd"/>
      <w:r>
        <w:t xml:space="preserve"> die </w:t>
      </w:r>
      <w:proofErr w:type="spellStart"/>
      <w:r>
        <w:t>Augspurgische</w:t>
      </w:r>
      <w:proofErr w:type="spellEnd"/>
      <w:r>
        <w:t xml:space="preserve"> Confession zuthun? Ist </w:t>
      </w:r>
      <w:proofErr w:type="spellStart"/>
      <w:r>
        <w:t>nit</w:t>
      </w:r>
      <w:proofErr w:type="spellEnd"/>
      <w:r>
        <w:t xml:space="preserve"> not / daß ich diß mit meinen worten sage / Denn Marbach mit diesem </w:t>
      </w:r>
      <w:proofErr w:type="spellStart"/>
      <w:r>
        <w:t>blutduerstigen</w:t>
      </w:r>
      <w:proofErr w:type="spellEnd"/>
      <w:r>
        <w:t xml:space="preserve"> </w:t>
      </w:r>
      <w:proofErr w:type="spellStart"/>
      <w:r>
        <w:t>wolffszan</w:t>
      </w:r>
      <w:proofErr w:type="spellEnd"/>
      <w:r>
        <w:t xml:space="preserve"> </w:t>
      </w:r>
      <w:proofErr w:type="spellStart"/>
      <w:r>
        <w:t>offentlich</w:t>
      </w:r>
      <w:proofErr w:type="spellEnd"/>
      <w:r>
        <w:t xml:space="preserve"> </w:t>
      </w:r>
      <w:proofErr w:type="spellStart"/>
      <w:r>
        <w:t>gnugsam</w:t>
      </w:r>
      <w:proofErr w:type="spellEnd"/>
      <w:r>
        <w:t xml:space="preserve"> blecket / daß sie gern </w:t>
      </w:r>
      <w:proofErr w:type="spellStart"/>
      <w:r>
        <w:t>wolten</w:t>
      </w:r>
      <w:proofErr w:type="spellEnd"/>
      <w:r>
        <w:t xml:space="preserve"> </w:t>
      </w:r>
      <w:proofErr w:type="spellStart"/>
      <w:r>
        <w:t>auß</w:t>
      </w:r>
      <w:proofErr w:type="spellEnd"/>
      <w:r>
        <w:t xml:space="preserve"> dem Religionsfrieden </w:t>
      </w:r>
      <w:proofErr w:type="spellStart"/>
      <w:r>
        <w:t>außgeschlossen</w:t>
      </w:r>
      <w:proofErr w:type="spellEnd"/>
      <w:r>
        <w:t xml:space="preserve"> haben / und in die acht gethan / wer </w:t>
      </w:r>
      <w:proofErr w:type="spellStart"/>
      <w:r>
        <w:t>jrem</w:t>
      </w:r>
      <w:proofErr w:type="spellEnd"/>
      <w:r>
        <w:t xml:space="preserve"> </w:t>
      </w:r>
      <w:proofErr w:type="spellStart"/>
      <w:r>
        <w:t>newen</w:t>
      </w:r>
      <w:proofErr w:type="spellEnd"/>
      <w:r>
        <w:t xml:space="preserve"> </w:t>
      </w:r>
      <w:proofErr w:type="spellStart"/>
      <w:r>
        <w:t>Papstumb</w:t>
      </w:r>
      <w:proofErr w:type="spellEnd"/>
      <w:r>
        <w:t xml:space="preserve"> in dem </w:t>
      </w:r>
      <w:proofErr w:type="spellStart"/>
      <w:r>
        <w:t>liecht</w:t>
      </w:r>
      <w:proofErr w:type="spellEnd"/>
      <w:r>
        <w:t xml:space="preserve"> stehet / Das ist / </w:t>
      </w:r>
      <w:proofErr w:type="spellStart"/>
      <w:r>
        <w:t>diser</w:t>
      </w:r>
      <w:proofErr w:type="spellEnd"/>
      <w:r>
        <w:t xml:space="preserve"> Propheten </w:t>
      </w:r>
      <w:proofErr w:type="spellStart"/>
      <w:r>
        <w:t>Elianischer</w:t>
      </w:r>
      <w:proofErr w:type="spellEnd"/>
      <w:r>
        <w:t xml:space="preserve"> Geist / welchem aber Gott </w:t>
      </w:r>
      <w:proofErr w:type="spellStart"/>
      <w:r>
        <w:t>nit</w:t>
      </w:r>
      <w:proofErr w:type="spellEnd"/>
      <w:r>
        <w:t xml:space="preserve"> mehr gestatten wird / denn er beschlossen hat. </w:t>
      </w:r>
    </w:p>
    <w:p w14:paraId="4774DC9D" w14:textId="77777777" w:rsidR="008F74BD" w:rsidRDefault="008F74BD" w:rsidP="008F74BD">
      <w:pPr>
        <w:pStyle w:val="StandardWeb"/>
      </w:pPr>
      <w:r>
        <w:t xml:space="preserve">Und zum dritten / weil sie </w:t>
      </w:r>
      <w:proofErr w:type="spellStart"/>
      <w:r>
        <w:t>wol</w:t>
      </w:r>
      <w:proofErr w:type="spellEnd"/>
      <w:r>
        <w:t xml:space="preserve"> befinden / daß </w:t>
      </w:r>
      <w:proofErr w:type="spellStart"/>
      <w:r>
        <w:t>jnen</w:t>
      </w:r>
      <w:proofErr w:type="spellEnd"/>
      <w:r>
        <w:t xml:space="preserve"> den </w:t>
      </w:r>
      <w:proofErr w:type="spellStart"/>
      <w:r>
        <w:t>fürgewendten</w:t>
      </w:r>
      <w:proofErr w:type="spellEnd"/>
      <w:r>
        <w:t xml:space="preserve"> streit unserer </w:t>
      </w:r>
      <w:proofErr w:type="spellStart"/>
      <w:r>
        <w:t>Lere</w:t>
      </w:r>
      <w:proofErr w:type="spellEnd"/>
      <w:r>
        <w:t xml:space="preserve"> / mit der Confession </w:t>
      </w:r>
      <w:proofErr w:type="spellStart"/>
      <w:r>
        <w:t>unnd</w:t>
      </w:r>
      <w:proofErr w:type="spellEnd"/>
      <w:r>
        <w:t xml:space="preserve"> </w:t>
      </w:r>
      <w:proofErr w:type="spellStart"/>
      <w:r>
        <w:t>Apologj</w:t>
      </w:r>
      <w:proofErr w:type="spellEnd"/>
      <w:r>
        <w:t xml:space="preserve"> / </w:t>
      </w:r>
      <w:proofErr w:type="spellStart"/>
      <w:r>
        <w:t>auß</w:t>
      </w:r>
      <w:proofErr w:type="spellEnd"/>
      <w:r>
        <w:t xml:space="preserve"> den worten derselben / </w:t>
      </w:r>
      <w:proofErr w:type="spellStart"/>
      <w:r>
        <w:t>auß</w:t>
      </w:r>
      <w:proofErr w:type="spellEnd"/>
      <w:r>
        <w:t xml:space="preserve"> der Repetition und </w:t>
      </w:r>
      <w:proofErr w:type="spellStart"/>
      <w:r>
        <w:t>Franckfordischen</w:t>
      </w:r>
      <w:proofErr w:type="spellEnd"/>
      <w:r>
        <w:t xml:space="preserve"> Abschied / </w:t>
      </w:r>
      <w:proofErr w:type="spellStart"/>
      <w:r>
        <w:t>zubehaubten</w:t>
      </w:r>
      <w:proofErr w:type="spellEnd"/>
      <w:r>
        <w:t xml:space="preserve"> </w:t>
      </w:r>
      <w:proofErr w:type="spellStart"/>
      <w:r>
        <w:t>onmoeglich</w:t>
      </w:r>
      <w:proofErr w:type="spellEnd"/>
      <w:r>
        <w:t xml:space="preserve"> sey / So tritt Marbach </w:t>
      </w:r>
      <w:proofErr w:type="spellStart"/>
      <w:r>
        <w:t>herfuer</w:t>
      </w:r>
      <w:proofErr w:type="spellEnd"/>
      <w:r>
        <w:t xml:space="preserve"> und </w:t>
      </w:r>
      <w:proofErr w:type="spellStart"/>
      <w:r>
        <w:t>disputirt</w:t>
      </w:r>
      <w:proofErr w:type="spellEnd"/>
      <w:r>
        <w:t xml:space="preserve"> / man </w:t>
      </w:r>
      <w:proofErr w:type="spellStart"/>
      <w:r>
        <w:t>muesse</w:t>
      </w:r>
      <w:proofErr w:type="spellEnd"/>
      <w:r>
        <w:t xml:space="preserve"> </w:t>
      </w:r>
      <w:proofErr w:type="spellStart"/>
      <w:r>
        <w:t>kurtz</w:t>
      </w:r>
      <w:proofErr w:type="spellEnd"/>
      <w:r>
        <w:t xml:space="preserve"> </w:t>
      </w:r>
      <w:proofErr w:type="spellStart"/>
      <w:r>
        <w:t>umb</w:t>
      </w:r>
      <w:proofErr w:type="spellEnd"/>
      <w:r>
        <w:t xml:space="preserve"> die Confession und </w:t>
      </w:r>
      <w:proofErr w:type="spellStart"/>
      <w:r>
        <w:t>Apologj</w:t>
      </w:r>
      <w:proofErr w:type="spellEnd"/>
      <w:r>
        <w:t xml:space="preserve"> vom </w:t>
      </w:r>
      <w:proofErr w:type="spellStart"/>
      <w:r>
        <w:t>Abendmal</w:t>
      </w:r>
      <w:proofErr w:type="spellEnd"/>
      <w:r>
        <w:t xml:space="preserve"> nicht anders verstehen / denn wie D. Luther in seinen </w:t>
      </w:r>
      <w:proofErr w:type="spellStart"/>
      <w:r>
        <w:t>streitbuechern</w:t>
      </w:r>
      <w:proofErr w:type="spellEnd"/>
      <w:r>
        <w:t xml:space="preserve"> davon schreibet / welche mehr sollen gelten / denn alle </w:t>
      </w:r>
      <w:proofErr w:type="spellStart"/>
      <w:r>
        <w:t>obgemeldte</w:t>
      </w:r>
      <w:proofErr w:type="spellEnd"/>
      <w:r>
        <w:t xml:space="preserve"> </w:t>
      </w:r>
      <w:proofErr w:type="spellStart"/>
      <w:r>
        <w:t>zeugniß</w:t>
      </w:r>
      <w:proofErr w:type="spellEnd"/>
      <w:r>
        <w:t xml:space="preserve"> / und die H. </w:t>
      </w:r>
      <w:proofErr w:type="spellStart"/>
      <w:r>
        <w:t>schrifft</w:t>
      </w:r>
      <w:proofErr w:type="spellEnd"/>
      <w:r>
        <w:t xml:space="preserve"> </w:t>
      </w:r>
      <w:proofErr w:type="spellStart"/>
      <w:r>
        <w:t>selbest</w:t>
      </w:r>
      <w:proofErr w:type="spellEnd"/>
      <w:r>
        <w:t xml:space="preserve"> / diß </w:t>
      </w:r>
      <w:proofErr w:type="spellStart"/>
      <w:r>
        <w:t>were</w:t>
      </w:r>
      <w:proofErr w:type="spellEnd"/>
      <w:r>
        <w:t xml:space="preserve"> ein weise zu </w:t>
      </w:r>
      <w:proofErr w:type="spellStart"/>
      <w:r>
        <w:t>disputiren</w:t>
      </w:r>
      <w:proofErr w:type="spellEnd"/>
      <w:r>
        <w:t xml:space="preserve"> </w:t>
      </w:r>
      <w:proofErr w:type="spellStart"/>
      <w:r>
        <w:t>fuer</w:t>
      </w:r>
      <w:proofErr w:type="spellEnd"/>
      <w:r>
        <w:t xml:space="preserve"> sie / und ein bisse </w:t>
      </w:r>
      <w:proofErr w:type="spellStart"/>
      <w:r>
        <w:t>darauff</w:t>
      </w:r>
      <w:proofErr w:type="spellEnd"/>
      <w:r>
        <w:t xml:space="preserve"> </w:t>
      </w:r>
      <w:proofErr w:type="spellStart"/>
      <w:r>
        <w:t>jhnen</w:t>
      </w:r>
      <w:proofErr w:type="spellEnd"/>
      <w:r>
        <w:t xml:space="preserve"> ein </w:t>
      </w:r>
      <w:proofErr w:type="spellStart"/>
      <w:r>
        <w:t>trunck</w:t>
      </w:r>
      <w:proofErr w:type="spellEnd"/>
      <w:r>
        <w:t xml:space="preserve"> </w:t>
      </w:r>
      <w:proofErr w:type="spellStart"/>
      <w:r>
        <w:t>moechte</w:t>
      </w:r>
      <w:proofErr w:type="spellEnd"/>
      <w:r>
        <w:t xml:space="preserve"> schmecken / wenn er </w:t>
      </w:r>
      <w:proofErr w:type="spellStart"/>
      <w:r>
        <w:t>jhnen</w:t>
      </w:r>
      <w:proofErr w:type="spellEnd"/>
      <w:r>
        <w:t xml:space="preserve"> zu </w:t>
      </w:r>
      <w:proofErr w:type="spellStart"/>
      <w:r>
        <w:t>theil</w:t>
      </w:r>
      <w:proofErr w:type="spellEnd"/>
      <w:r>
        <w:t xml:space="preserve"> </w:t>
      </w:r>
      <w:proofErr w:type="spellStart"/>
      <w:r>
        <w:t>wuerde</w:t>
      </w:r>
      <w:proofErr w:type="spellEnd"/>
      <w:r>
        <w:t xml:space="preserve">. Aber wir hoffen zu unserm Herrn Christo sie sollen vergebens die </w:t>
      </w:r>
      <w:proofErr w:type="spellStart"/>
      <w:r>
        <w:t>zaene</w:t>
      </w:r>
      <w:proofErr w:type="spellEnd"/>
      <w:r>
        <w:t xml:space="preserve"> </w:t>
      </w:r>
      <w:proofErr w:type="spellStart"/>
      <w:r>
        <w:t>darauff</w:t>
      </w:r>
      <w:proofErr w:type="spellEnd"/>
      <w:r>
        <w:t xml:space="preserve"> wetzen. </w:t>
      </w:r>
    </w:p>
    <w:p w14:paraId="69404082" w14:textId="77777777" w:rsidR="008F74BD" w:rsidRDefault="008F74BD" w:rsidP="008F74BD">
      <w:pPr>
        <w:pStyle w:val="berschrift2"/>
      </w:pPr>
      <w:r>
        <w:t xml:space="preserve">Antwort </w:t>
      </w:r>
      <w:proofErr w:type="spellStart"/>
      <w:r>
        <w:t>auff</w:t>
      </w:r>
      <w:proofErr w:type="spellEnd"/>
      <w:r>
        <w:t xml:space="preserve"> der </w:t>
      </w:r>
      <w:proofErr w:type="spellStart"/>
      <w:r>
        <w:t>Marbachischen</w:t>
      </w:r>
      <w:proofErr w:type="spellEnd"/>
      <w:r>
        <w:t xml:space="preserve"> </w:t>
      </w:r>
      <w:proofErr w:type="spellStart"/>
      <w:r>
        <w:t>lere</w:t>
      </w:r>
      <w:proofErr w:type="spellEnd"/>
      <w:r>
        <w:t xml:space="preserve"> Fundament.</w:t>
      </w:r>
    </w:p>
    <w:p w14:paraId="60F7B462" w14:textId="77777777" w:rsidR="008F74BD" w:rsidRDefault="008F74BD" w:rsidP="008F74BD">
      <w:pPr>
        <w:pStyle w:val="StandardWeb"/>
      </w:pPr>
      <w:r>
        <w:t xml:space="preserve">Demnach Marbach seine lehre </w:t>
      </w:r>
      <w:proofErr w:type="spellStart"/>
      <w:r>
        <w:t>auff</w:t>
      </w:r>
      <w:proofErr w:type="spellEnd"/>
      <w:r>
        <w:t xml:space="preserve"> den dritten Eliam </w:t>
      </w:r>
      <w:proofErr w:type="spellStart"/>
      <w:r>
        <w:t>gebawet</w:t>
      </w:r>
      <w:proofErr w:type="spellEnd"/>
      <w:r>
        <w:t xml:space="preserve"> / </w:t>
      </w:r>
      <w:proofErr w:type="spellStart"/>
      <w:r>
        <w:t>wil</w:t>
      </w:r>
      <w:proofErr w:type="spellEnd"/>
      <w:r>
        <w:t xml:space="preserve"> er </w:t>
      </w:r>
      <w:proofErr w:type="spellStart"/>
      <w:r>
        <w:t>gleichwol</w:t>
      </w:r>
      <w:proofErr w:type="spellEnd"/>
      <w:r>
        <w:t xml:space="preserve"> gesehen sein / als rede er </w:t>
      </w:r>
      <w:proofErr w:type="spellStart"/>
      <w:r>
        <w:t>nit</w:t>
      </w:r>
      <w:proofErr w:type="spellEnd"/>
      <w:r>
        <w:t xml:space="preserve"> </w:t>
      </w:r>
      <w:proofErr w:type="spellStart"/>
      <w:r>
        <w:t>one</w:t>
      </w:r>
      <w:proofErr w:type="spellEnd"/>
      <w:r>
        <w:t xml:space="preserve"> </w:t>
      </w:r>
      <w:proofErr w:type="spellStart"/>
      <w:r>
        <w:t>grund</w:t>
      </w:r>
      <w:proofErr w:type="spellEnd"/>
      <w:r>
        <w:t xml:space="preserve"> der </w:t>
      </w:r>
      <w:proofErr w:type="spellStart"/>
      <w:r>
        <w:t>Schrifft</w:t>
      </w:r>
      <w:proofErr w:type="spellEnd"/>
      <w:r>
        <w:t xml:space="preserve">. </w:t>
      </w:r>
      <w:proofErr w:type="spellStart"/>
      <w:r>
        <w:t>Wiewol</w:t>
      </w:r>
      <w:proofErr w:type="spellEnd"/>
      <w:r>
        <w:t xml:space="preserve"> aber seine </w:t>
      </w:r>
      <w:proofErr w:type="spellStart"/>
      <w:r>
        <w:t>gruende</w:t>
      </w:r>
      <w:proofErr w:type="spellEnd"/>
      <w:r>
        <w:t xml:space="preserve"> </w:t>
      </w:r>
      <w:proofErr w:type="spellStart"/>
      <w:r>
        <w:t>nit</w:t>
      </w:r>
      <w:proofErr w:type="spellEnd"/>
      <w:r>
        <w:t xml:space="preserve"> allein </w:t>
      </w:r>
      <w:proofErr w:type="spellStart"/>
      <w:r>
        <w:t>vilfeltig</w:t>
      </w:r>
      <w:proofErr w:type="spellEnd"/>
      <w:r>
        <w:t xml:space="preserve"> </w:t>
      </w:r>
      <w:proofErr w:type="spellStart"/>
      <w:r>
        <w:t>umbgestossen</w:t>
      </w:r>
      <w:proofErr w:type="spellEnd"/>
      <w:r>
        <w:t xml:space="preserve"> / sonder auch bey allen so der </w:t>
      </w:r>
      <w:proofErr w:type="spellStart"/>
      <w:r>
        <w:t>warheit</w:t>
      </w:r>
      <w:proofErr w:type="spellEnd"/>
      <w:r>
        <w:t xml:space="preserve"> mit ernst </w:t>
      </w:r>
      <w:proofErr w:type="spellStart"/>
      <w:r>
        <w:t>nachdencken</w:t>
      </w:r>
      <w:proofErr w:type="spellEnd"/>
      <w:r>
        <w:t xml:space="preserve"> / von sich selbst </w:t>
      </w:r>
      <w:proofErr w:type="spellStart"/>
      <w:r>
        <w:t>umbfallen</w:t>
      </w:r>
      <w:proofErr w:type="spellEnd"/>
      <w:r>
        <w:t xml:space="preserve"> / Doch weil der unsern </w:t>
      </w:r>
      <w:proofErr w:type="spellStart"/>
      <w:r>
        <w:t>buecher</w:t>
      </w:r>
      <w:proofErr w:type="spellEnd"/>
      <w:r>
        <w:t xml:space="preserve"> </w:t>
      </w:r>
      <w:proofErr w:type="spellStart"/>
      <w:r>
        <w:t>auß</w:t>
      </w:r>
      <w:proofErr w:type="spellEnd"/>
      <w:r>
        <w:t xml:space="preserve"> </w:t>
      </w:r>
      <w:proofErr w:type="spellStart"/>
      <w:r>
        <w:t>anstifftung</w:t>
      </w:r>
      <w:proofErr w:type="spellEnd"/>
      <w:r>
        <w:t xml:space="preserve"> und </w:t>
      </w:r>
      <w:proofErr w:type="spellStart"/>
      <w:r>
        <w:t>verschreiung</w:t>
      </w:r>
      <w:proofErr w:type="spellEnd"/>
      <w:r>
        <w:t xml:space="preserve"> der </w:t>
      </w:r>
      <w:proofErr w:type="spellStart"/>
      <w:r>
        <w:t>Marbachischen</w:t>
      </w:r>
      <w:proofErr w:type="spellEnd"/>
      <w:r>
        <w:t xml:space="preserve"> Theologen / an </w:t>
      </w:r>
      <w:proofErr w:type="spellStart"/>
      <w:r>
        <w:t>vilen</w:t>
      </w:r>
      <w:proofErr w:type="spellEnd"/>
      <w:r>
        <w:t xml:space="preserve"> orten zu lesen und zu haben verboten / </w:t>
      </w:r>
      <w:proofErr w:type="spellStart"/>
      <w:r>
        <w:t>wil</w:t>
      </w:r>
      <w:proofErr w:type="spellEnd"/>
      <w:r>
        <w:t xml:space="preserve"> ich </w:t>
      </w:r>
      <w:proofErr w:type="spellStart"/>
      <w:r>
        <w:t>auffs</w:t>
      </w:r>
      <w:proofErr w:type="spellEnd"/>
      <w:r>
        <w:t xml:space="preserve"> </w:t>
      </w:r>
      <w:proofErr w:type="spellStart"/>
      <w:r>
        <w:t>kuertzest</w:t>
      </w:r>
      <w:proofErr w:type="spellEnd"/>
      <w:r>
        <w:t xml:space="preserve"> dieselben dem Christlichen </w:t>
      </w:r>
      <w:proofErr w:type="spellStart"/>
      <w:r>
        <w:t>leser</w:t>
      </w:r>
      <w:proofErr w:type="spellEnd"/>
      <w:r>
        <w:t xml:space="preserve"> </w:t>
      </w:r>
      <w:proofErr w:type="spellStart"/>
      <w:r>
        <w:t>zubedencken</w:t>
      </w:r>
      <w:proofErr w:type="spellEnd"/>
      <w:r>
        <w:t xml:space="preserve"> geben / ob </w:t>
      </w:r>
      <w:proofErr w:type="spellStart"/>
      <w:r>
        <w:t>villeicht</w:t>
      </w:r>
      <w:proofErr w:type="spellEnd"/>
      <w:r>
        <w:t xml:space="preserve"> etlichen die so </w:t>
      </w:r>
      <w:proofErr w:type="spellStart"/>
      <w:r>
        <w:t>kurtze</w:t>
      </w:r>
      <w:proofErr w:type="spellEnd"/>
      <w:r>
        <w:t xml:space="preserve"> </w:t>
      </w:r>
      <w:proofErr w:type="spellStart"/>
      <w:r>
        <w:t>antwort</w:t>
      </w:r>
      <w:proofErr w:type="spellEnd"/>
      <w:r>
        <w:t xml:space="preserve"> zuhanden </w:t>
      </w:r>
      <w:proofErr w:type="spellStart"/>
      <w:r>
        <w:t>kaeme</w:t>
      </w:r>
      <w:proofErr w:type="spellEnd"/>
      <w:r>
        <w:t xml:space="preserve"> / die andere </w:t>
      </w:r>
      <w:proofErr w:type="spellStart"/>
      <w:r>
        <w:t>schrifften</w:t>
      </w:r>
      <w:proofErr w:type="spellEnd"/>
      <w:r>
        <w:t xml:space="preserve"> der unseren nicht gelesen / </w:t>
      </w:r>
      <w:proofErr w:type="spellStart"/>
      <w:r>
        <w:t>unnd</w:t>
      </w:r>
      <w:proofErr w:type="spellEnd"/>
      <w:r>
        <w:t xml:space="preserve"> </w:t>
      </w:r>
      <w:proofErr w:type="spellStart"/>
      <w:r>
        <w:t>jnen</w:t>
      </w:r>
      <w:proofErr w:type="spellEnd"/>
      <w:r>
        <w:t xml:space="preserve"> weiter nach </w:t>
      </w:r>
      <w:proofErr w:type="spellStart"/>
      <w:r>
        <w:t>zusuchen</w:t>
      </w:r>
      <w:proofErr w:type="spellEnd"/>
      <w:r>
        <w:t xml:space="preserve"> / hiemit </w:t>
      </w:r>
      <w:proofErr w:type="spellStart"/>
      <w:r>
        <w:t>ursach</w:t>
      </w:r>
      <w:proofErr w:type="spellEnd"/>
      <w:r>
        <w:t xml:space="preserve"> und </w:t>
      </w:r>
      <w:proofErr w:type="spellStart"/>
      <w:r>
        <w:t>anlaß</w:t>
      </w:r>
      <w:proofErr w:type="spellEnd"/>
      <w:r>
        <w:t xml:space="preserve"> </w:t>
      </w:r>
      <w:proofErr w:type="spellStart"/>
      <w:r>
        <w:t>moechte</w:t>
      </w:r>
      <w:proofErr w:type="spellEnd"/>
      <w:r>
        <w:t xml:space="preserve"> gegeben werden. </w:t>
      </w:r>
    </w:p>
    <w:p w14:paraId="19D008CB" w14:textId="77777777" w:rsidR="008F74BD" w:rsidRDefault="008F74BD" w:rsidP="008F74BD">
      <w:pPr>
        <w:pStyle w:val="StandardWeb"/>
      </w:pPr>
      <w:r>
        <w:t xml:space="preserve">In Testamenten / sagt er / </w:t>
      </w:r>
      <w:proofErr w:type="spellStart"/>
      <w:r>
        <w:t>redt</w:t>
      </w:r>
      <w:proofErr w:type="spellEnd"/>
      <w:r>
        <w:t xml:space="preserve"> man </w:t>
      </w:r>
      <w:proofErr w:type="spellStart"/>
      <w:r>
        <w:t>verstendlich</w:t>
      </w:r>
      <w:proofErr w:type="spellEnd"/>
      <w:r>
        <w:t xml:space="preserve"> / hell und klar. Das </w:t>
      </w:r>
      <w:proofErr w:type="spellStart"/>
      <w:r>
        <w:t>Abendmal</w:t>
      </w:r>
      <w:proofErr w:type="spellEnd"/>
      <w:r>
        <w:t xml:space="preserve"> ist des Herren Christi Testament. </w:t>
      </w:r>
      <w:proofErr w:type="spellStart"/>
      <w:r>
        <w:t>Drumb</w:t>
      </w:r>
      <w:proofErr w:type="spellEnd"/>
      <w:r>
        <w:t xml:space="preserve"> </w:t>
      </w:r>
      <w:proofErr w:type="spellStart"/>
      <w:r>
        <w:t>redt</w:t>
      </w:r>
      <w:proofErr w:type="spellEnd"/>
      <w:r>
        <w:t xml:space="preserve"> er in </w:t>
      </w:r>
      <w:proofErr w:type="spellStart"/>
      <w:r>
        <w:t>einsetzung</w:t>
      </w:r>
      <w:proofErr w:type="spellEnd"/>
      <w:r>
        <w:t xml:space="preserve"> desselben nicht </w:t>
      </w:r>
      <w:proofErr w:type="spellStart"/>
      <w:r>
        <w:t>dunckel</w:t>
      </w:r>
      <w:proofErr w:type="spellEnd"/>
      <w:r>
        <w:t xml:space="preserve"> und </w:t>
      </w:r>
      <w:proofErr w:type="spellStart"/>
      <w:r>
        <w:t>zweiffelhafftig</w:t>
      </w:r>
      <w:proofErr w:type="spellEnd"/>
      <w:r>
        <w:t xml:space="preserve"> / sonder eigentlich und </w:t>
      </w:r>
      <w:proofErr w:type="spellStart"/>
      <w:r>
        <w:t>verstendlich</w:t>
      </w:r>
      <w:proofErr w:type="spellEnd"/>
      <w:r>
        <w:t xml:space="preserve">. Ist </w:t>
      </w:r>
      <w:proofErr w:type="spellStart"/>
      <w:r>
        <w:t>offt</w:t>
      </w:r>
      <w:proofErr w:type="spellEnd"/>
      <w:r>
        <w:t xml:space="preserve"> geantwortet / daß der Herr </w:t>
      </w:r>
      <w:proofErr w:type="spellStart"/>
      <w:r>
        <w:t>one</w:t>
      </w:r>
      <w:proofErr w:type="spellEnd"/>
      <w:r>
        <w:t xml:space="preserve"> allen </w:t>
      </w:r>
      <w:proofErr w:type="spellStart"/>
      <w:r>
        <w:t>zweiffel</w:t>
      </w:r>
      <w:proofErr w:type="spellEnd"/>
      <w:r>
        <w:t xml:space="preserve"> klar und deutlich gnug geredt allen denen die </w:t>
      </w:r>
      <w:proofErr w:type="spellStart"/>
      <w:r>
        <w:t>jn</w:t>
      </w:r>
      <w:proofErr w:type="spellEnd"/>
      <w:r>
        <w:t xml:space="preserve"> nur wollen verstehen / Aber nirgend hat er gesagt / daß sein Leib in oder unter dem </w:t>
      </w:r>
      <w:proofErr w:type="spellStart"/>
      <w:r>
        <w:t>brot</w:t>
      </w:r>
      <w:proofErr w:type="spellEnd"/>
      <w:r>
        <w:t xml:space="preserve"> / und sein Blut </w:t>
      </w:r>
      <w:proofErr w:type="spellStart"/>
      <w:r>
        <w:t>jn</w:t>
      </w:r>
      <w:proofErr w:type="spellEnd"/>
      <w:r>
        <w:t xml:space="preserve"> / oder unter dem wein verborgen sey / Sonder nach </w:t>
      </w:r>
      <w:proofErr w:type="spellStart"/>
      <w:r>
        <w:t>gebreuchlicher</w:t>
      </w:r>
      <w:proofErr w:type="spellEnd"/>
      <w:r>
        <w:t xml:space="preserve"> und </w:t>
      </w:r>
      <w:proofErr w:type="spellStart"/>
      <w:r>
        <w:t>verstaendlicher</w:t>
      </w:r>
      <w:proofErr w:type="spellEnd"/>
      <w:r>
        <w:t xml:space="preserve"> </w:t>
      </w:r>
      <w:proofErr w:type="spellStart"/>
      <w:r>
        <w:t>art</w:t>
      </w:r>
      <w:proofErr w:type="spellEnd"/>
      <w:r>
        <w:t xml:space="preserve"> von allen </w:t>
      </w:r>
      <w:proofErr w:type="spellStart"/>
      <w:r>
        <w:t>brieffen</w:t>
      </w:r>
      <w:proofErr w:type="spellEnd"/>
      <w:r>
        <w:t xml:space="preserve"> </w:t>
      </w:r>
      <w:proofErr w:type="spellStart"/>
      <w:r>
        <w:t>unnd</w:t>
      </w:r>
      <w:proofErr w:type="spellEnd"/>
      <w:r>
        <w:t xml:space="preserve"> </w:t>
      </w:r>
      <w:proofErr w:type="spellStart"/>
      <w:r>
        <w:t>Sigiln</w:t>
      </w:r>
      <w:proofErr w:type="spellEnd"/>
      <w:r>
        <w:t xml:space="preserve"> / damit Testament werden </w:t>
      </w:r>
      <w:proofErr w:type="spellStart"/>
      <w:r>
        <w:t>auffgerichtet</w:t>
      </w:r>
      <w:proofErr w:type="spellEnd"/>
      <w:r>
        <w:t xml:space="preserve"> / </w:t>
      </w:r>
      <w:proofErr w:type="spellStart"/>
      <w:r>
        <w:t>unnd</w:t>
      </w:r>
      <w:proofErr w:type="spellEnd"/>
      <w:r>
        <w:t xml:space="preserve"> von allen Sacramenten und </w:t>
      </w:r>
      <w:proofErr w:type="spellStart"/>
      <w:r>
        <w:t>warzeichen</w:t>
      </w:r>
      <w:proofErr w:type="spellEnd"/>
      <w:r>
        <w:t xml:space="preserve"> in </w:t>
      </w:r>
      <w:proofErr w:type="spellStart"/>
      <w:r>
        <w:t>Goettlichen</w:t>
      </w:r>
      <w:proofErr w:type="spellEnd"/>
      <w:r>
        <w:t xml:space="preserve"> und in Menschlichen </w:t>
      </w:r>
      <w:proofErr w:type="spellStart"/>
      <w:r>
        <w:t>sachen</w:t>
      </w:r>
      <w:proofErr w:type="spellEnd"/>
      <w:r>
        <w:t xml:space="preserve"> zu reden / hat er das </w:t>
      </w:r>
      <w:proofErr w:type="spellStart"/>
      <w:r>
        <w:t>zeichen</w:t>
      </w:r>
      <w:proofErr w:type="spellEnd"/>
      <w:r>
        <w:t xml:space="preserve"> oder Sigill des </w:t>
      </w:r>
      <w:proofErr w:type="spellStart"/>
      <w:r>
        <w:t>Newen</w:t>
      </w:r>
      <w:proofErr w:type="spellEnd"/>
      <w:r>
        <w:t xml:space="preserve"> Testaments oder Bundes / welcher die ewige </w:t>
      </w:r>
      <w:proofErr w:type="spellStart"/>
      <w:r>
        <w:t>versünung</w:t>
      </w:r>
      <w:proofErr w:type="spellEnd"/>
      <w:r>
        <w:t xml:space="preserve"> mit Gott durch Christum ist / das Testament </w:t>
      </w:r>
      <w:proofErr w:type="spellStart"/>
      <w:r>
        <w:t>selbest</w:t>
      </w:r>
      <w:proofErr w:type="spellEnd"/>
      <w:r>
        <w:t xml:space="preserve"> / und das Brot seinen leib / und den Wein sein Blut genennet / mit hinzu gesetzter </w:t>
      </w:r>
      <w:proofErr w:type="spellStart"/>
      <w:r>
        <w:t>ursach</w:t>
      </w:r>
      <w:proofErr w:type="spellEnd"/>
      <w:r>
        <w:t xml:space="preserve"> </w:t>
      </w:r>
      <w:proofErr w:type="spellStart"/>
      <w:r>
        <w:t>unnd</w:t>
      </w:r>
      <w:proofErr w:type="spellEnd"/>
      <w:r>
        <w:t xml:space="preserve"> </w:t>
      </w:r>
      <w:proofErr w:type="spellStart"/>
      <w:r>
        <w:t>erklaerung</w:t>
      </w:r>
      <w:proofErr w:type="spellEnd"/>
      <w:r>
        <w:t xml:space="preserve"> / Daß wir </w:t>
      </w:r>
      <w:proofErr w:type="spellStart"/>
      <w:r>
        <w:t>dis</w:t>
      </w:r>
      <w:proofErr w:type="spellEnd"/>
      <w:r>
        <w:t xml:space="preserve"> </w:t>
      </w:r>
      <w:proofErr w:type="spellStart"/>
      <w:r>
        <w:t>brot</w:t>
      </w:r>
      <w:proofErr w:type="spellEnd"/>
      <w:r>
        <w:t xml:space="preserve"> und wein zu seinem </w:t>
      </w:r>
      <w:proofErr w:type="spellStart"/>
      <w:r>
        <w:t>gedechtniß</w:t>
      </w:r>
      <w:proofErr w:type="spellEnd"/>
      <w:r>
        <w:t xml:space="preserve"> sollen </w:t>
      </w:r>
      <w:proofErr w:type="spellStart"/>
      <w:r>
        <w:t>nissen</w:t>
      </w:r>
      <w:proofErr w:type="spellEnd"/>
      <w:r>
        <w:t xml:space="preserve">. </w:t>
      </w:r>
    </w:p>
    <w:p w14:paraId="5CEE0A84" w14:textId="77777777" w:rsidR="008F74BD" w:rsidRDefault="008F74BD" w:rsidP="008F74BD">
      <w:pPr>
        <w:pStyle w:val="StandardWeb"/>
      </w:pPr>
      <w:r>
        <w:t xml:space="preserve">Das </w:t>
      </w:r>
      <w:proofErr w:type="spellStart"/>
      <w:r>
        <w:t>Newe</w:t>
      </w:r>
      <w:proofErr w:type="spellEnd"/>
      <w:r>
        <w:t xml:space="preserve"> Testament ist </w:t>
      </w:r>
      <w:proofErr w:type="spellStart"/>
      <w:r>
        <w:t>koestlicher</w:t>
      </w:r>
      <w:proofErr w:type="spellEnd"/>
      <w:r>
        <w:t xml:space="preserve"> </w:t>
      </w:r>
      <w:proofErr w:type="spellStart"/>
      <w:r>
        <w:t>unnd</w:t>
      </w:r>
      <w:proofErr w:type="spellEnd"/>
      <w:r>
        <w:t xml:space="preserve"> besser denn daß Alte. Ist recht / In welchem </w:t>
      </w:r>
      <w:proofErr w:type="spellStart"/>
      <w:r>
        <w:t>bach</w:t>
      </w:r>
      <w:proofErr w:type="spellEnd"/>
      <w:r>
        <w:t xml:space="preserve"> hat aber Marbach </w:t>
      </w:r>
      <w:proofErr w:type="spellStart"/>
      <w:r>
        <w:t>disen</w:t>
      </w:r>
      <w:proofErr w:type="spellEnd"/>
      <w:r>
        <w:t xml:space="preserve"> fisch gefangen / Oder wo hat er gelernet / daß die </w:t>
      </w:r>
      <w:proofErr w:type="spellStart"/>
      <w:r>
        <w:t>muendliche</w:t>
      </w:r>
      <w:proofErr w:type="spellEnd"/>
      <w:r>
        <w:t xml:space="preserve"> leibliche </w:t>
      </w:r>
      <w:proofErr w:type="spellStart"/>
      <w:r>
        <w:t>niessung</w:t>
      </w:r>
      <w:proofErr w:type="spellEnd"/>
      <w:r>
        <w:t xml:space="preserve"> des </w:t>
      </w:r>
      <w:proofErr w:type="spellStart"/>
      <w:r>
        <w:t>fleisches</w:t>
      </w:r>
      <w:proofErr w:type="spellEnd"/>
      <w:r>
        <w:t xml:space="preserve"> und </w:t>
      </w:r>
      <w:proofErr w:type="spellStart"/>
      <w:r>
        <w:t>bluts</w:t>
      </w:r>
      <w:proofErr w:type="spellEnd"/>
      <w:r>
        <w:t xml:space="preserve"> Christi / die er </w:t>
      </w:r>
      <w:proofErr w:type="spellStart"/>
      <w:r>
        <w:t>one</w:t>
      </w:r>
      <w:proofErr w:type="spellEnd"/>
      <w:r>
        <w:t xml:space="preserve"> und wider allen </w:t>
      </w:r>
      <w:proofErr w:type="spellStart"/>
      <w:r>
        <w:t>grund</w:t>
      </w:r>
      <w:proofErr w:type="spellEnd"/>
      <w:r>
        <w:t xml:space="preserve"> der </w:t>
      </w:r>
      <w:proofErr w:type="spellStart"/>
      <w:r>
        <w:t>schrifft</w:t>
      </w:r>
      <w:proofErr w:type="spellEnd"/>
      <w:r>
        <w:t xml:space="preserve"> / dem </w:t>
      </w:r>
      <w:proofErr w:type="spellStart"/>
      <w:r>
        <w:t>Newen</w:t>
      </w:r>
      <w:proofErr w:type="spellEnd"/>
      <w:r>
        <w:t xml:space="preserve"> Testament andichtet / </w:t>
      </w:r>
      <w:proofErr w:type="spellStart"/>
      <w:r>
        <w:t>koestlicher</w:t>
      </w:r>
      <w:proofErr w:type="spellEnd"/>
      <w:r>
        <w:t xml:space="preserve"> und besser sey denn die geistliche / die er im alten und </w:t>
      </w:r>
      <w:proofErr w:type="spellStart"/>
      <w:r>
        <w:t>newen</w:t>
      </w:r>
      <w:proofErr w:type="spellEnd"/>
      <w:r>
        <w:t xml:space="preserve"> Testament muß lassen bleiben / nach der </w:t>
      </w:r>
      <w:proofErr w:type="spellStart"/>
      <w:r>
        <w:t>lere</w:t>
      </w:r>
      <w:proofErr w:type="spellEnd"/>
      <w:r>
        <w:t xml:space="preserve"> Pauli 1. Cor. 10? Oder redet Christus nicht vom </w:t>
      </w:r>
      <w:proofErr w:type="spellStart"/>
      <w:r>
        <w:t>Newen</w:t>
      </w:r>
      <w:proofErr w:type="spellEnd"/>
      <w:r>
        <w:t xml:space="preserve"> Testament Johan. 6. Da er sagt / Der geist macht lebendig / das </w:t>
      </w:r>
      <w:proofErr w:type="spellStart"/>
      <w:r>
        <w:t>fleisch</w:t>
      </w:r>
      <w:proofErr w:type="spellEnd"/>
      <w:r>
        <w:t xml:space="preserve"> ist kein </w:t>
      </w:r>
      <w:proofErr w:type="spellStart"/>
      <w:r>
        <w:t>nuetz</w:t>
      </w:r>
      <w:proofErr w:type="spellEnd"/>
      <w:r>
        <w:t xml:space="preserve"> / verstehe mündlich </w:t>
      </w:r>
      <w:proofErr w:type="spellStart"/>
      <w:r>
        <w:t>geessen</w:t>
      </w:r>
      <w:proofErr w:type="spellEnd"/>
      <w:r>
        <w:t xml:space="preserve"> / denn eben </w:t>
      </w:r>
      <w:proofErr w:type="spellStart"/>
      <w:r>
        <w:t>darumb</w:t>
      </w:r>
      <w:proofErr w:type="spellEnd"/>
      <w:r>
        <w:t xml:space="preserve"> war die frag zwischen </w:t>
      </w:r>
      <w:proofErr w:type="spellStart"/>
      <w:r>
        <w:t>jm</w:t>
      </w:r>
      <w:proofErr w:type="spellEnd"/>
      <w:r>
        <w:t xml:space="preserve"> und denen von Capernaum? Den </w:t>
      </w:r>
      <w:proofErr w:type="spellStart"/>
      <w:r>
        <w:t>vorzug</w:t>
      </w:r>
      <w:proofErr w:type="spellEnd"/>
      <w:r>
        <w:t xml:space="preserve"> aber des </w:t>
      </w:r>
      <w:proofErr w:type="spellStart"/>
      <w:r>
        <w:t>Newen</w:t>
      </w:r>
      <w:proofErr w:type="spellEnd"/>
      <w:r>
        <w:t xml:space="preserve"> Testaments / damit es das Alte </w:t>
      </w:r>
      <w:proofErr w:type="spellStart"/>
      <w:r>
        <w:t>ubertreffe</w:t>
      </w:r>
      <w:proofErr w:type="spellEnd"/>
      <w:r>
        <w:t xml:space="preserve"> / setzet die </w:t>
      </w:r>
      <w:proofErr w:type="spellStart"/>
      <w:r>
        <w:t>Schrifft</w:t>
      </w:r>
      <w:proofErr w:type="spellEnd"/>
      <w:r>
        <w:t xml:space="preserve"> nirgend in der </w:t>
      </w:r>
      <w:proofErr w:type="spellStart"/>
      <w:r>
        <w:t>muendlichen</w:t>
      </w:r>
      <w:proofErr w:type="spellEnd"/>
      <w:r>
        <w:t xml:space="preserve"> </w:t>
      </w:r>
      <w:proofErr w:type="spellStart"/>
      <w:r>
        <w:t>niessung</w:t>
      </w:r>
      <w:proofErr w:type="spellEnd"/>
      <w:r>
        <w:t xml:space="preserve"> Christi / Sonder in </w:t>
      </w:r>
      <w:proofErr w:type="spellStart"/>
      <w:r>
        <w:t>erfüllung</w:t>
      </w:r>
      <w:proofErr w:type="spellEnd"/>
      <w:r>
        <w:t xml:space="preserve"> der </w:t>
      </w:r>
      <w:proofErr w:type="spellStart"/>
      <w:r>
        <w:t>verheissungen</w:t>
      </w:r>
      <w:proofErr w:type="spellEnd"/>
      <w:r>
        <w:t xml:space="preserve"> und </w:t>
      </w:r>
      <w:proofErr w:type="spellStart"/>
      <w:r>
        <w:t>fürbildungen</w:t>
      </w:r>
      <w:proofErr w:type="spellEnd"/>
      <w:r>
        <w:t xml:space="preserve"> des Alten Testaments / und </w:t>
      </w:r>
      <w:proofErr w:type="spellStart"/>
      <w:r>
        <w:t>abthuung</w:t>
      </w:r>
      <w:proofErr w:type="spellEnd"/>
      <w:r>
        <w:t xml:space="preserve"> der Levitischen Ceremonien / durch die </w:t>
      </w:r>
      <w:proofErr w:type="spellStart"/>
      <w:r>
        <w:t>menschwerdung</w:t>
      </w:r>
      <w:proofErr w:type="spellEnd"/>
      <w:r>
        <w:t xml:space="preserve"> / sterben / </w:t>
      </w:r>
      <w:proofErr w:type="spellStart"/>
      <w:r>
        <w:t>aufferstehung</w:t>
      </w:r>
      <w:proofErr w:type="spellEnd"/>
      <w:r>
        <w:t xml:space="preserve"> und </w:t>
      </w:r>
      <w:proofErr w:type="spellStart"/>
      <w:r>
        <w:t>Himmelfart</w:t>
      </w:r>
      <w:proofErr w:type="spellEnd"/>
      <w:r>
        <w:t xml:space="preserve"> Christi / </w:t>
      </w:r>
      <w:proofErr w:type="spellStart"/>
      <w:r>
        <w:t>sendung</w:t>
      </w:r>
      <w:proofErr w:type="spellEnd"/>
      <w:r>
        <w:t xml:space="preserve"> des H. Geistes / </w:t>
      </w:r>
      <w:proofErr w:type="spellStart"/>
      <w:r>
        <w:t>unnd</w:t>
      </w:r>
      <w:proofErr w:type="spellEnd"/>
      <w:r>
        <w:t xml:space="preserve"> reichlichere </w:t>
      </w:r>
      <w:proofErr w:type="spellStart"/>
      <w:r>
        <w:t>außgiessung</w:t>
      </w:r>
      <w:proofErr w:type="spellEnd"/>
      <w:r>
        <w:t xml:space="preserve"> seiner gaben Luc. 10. Act. 15. Joel. 2. Jer. 31. Hebr. 7. 8. </w:t>
      </w:r>
    </w:p>
    <w:p w14:paraId="331661B1" w14:textId="77777777" w:rsidR="008F74BD" w:rsidRDefault="008F74BD" w:rsidP="008F74BD">
      <w:pPr>
        <w:pStyle w:val="StandardWeb"/>
      </w:pPr>
      <w:r>
        <w:t xml:space="preserve">Daß Erbgut des </w:t>
      </w:r>
      <w:proofErr w:type="spellStart"/>
      <w:r>
        <w:t>Newen</w:t>
      </w:r>
      <w:proofErr w:type="spellEnd"/>
      <w:r>
        <w:t xml:space="preserve"> Testaments ist der leib und </w:t>
      </w:r>
      <w:proofErr w:type="spellStart"/>
      <w:r>
        <w:t>blut</w:t>
      </w:r>
      <w:proofErr w:type="spellEnd"/>
      <w:r>
        <w:t xml:space="preserve"> Christi </w:t>
      </w:r>
      <w:proofErr w:type="spellStart"/>
      <w:r>
        <w:t>selbest</w:t>
      </w:r>
      <w:proofErr w:type="spellEnd"/>
      <w:r>
        <w:t xml:space="preserve">. Ist recht. Aber zwey ding </w:t>
      </w:r>
      <w:proofErr w:type="spellStart"/>
      <w:r>
        <w:t>darbey</w:t>
      </w:r>
      <w:proofErr w:type="spellEnd"/>
      <w:r>
        <w:t xml:space="preserve"> </w:t>
      </w:r>
      <w:proofErr w:type="spellStart"/>
      <w:r>
        <w:t>zumercken</w:t>
      </w:r>
      <w:proofErr w:type="spellEnd"/>
      <w:r>
        <w:t xml:space="preserve"> / Erstlich daß Christus mit samt allen seinen </w:t>
      </w:r>
      <w:proofErr w:type="spellStart"/>
      <w:r>
        <w:t>gütern</w:t>
      </w:r>
      <w:proofErr w:type="spellEnd"/>
      <w:r>
        <w:t xml:space="preserve"> </w:t>
      </w:r>
      <w:proofErr w:type="spellStart"/>
      <w:r>
        <w:t>unnd</w:t>
      </w:r>
      <w:proofErr w:type="spellEnd"/>
      <w:r>
        <w:t xml:space="preserve"> </w:t>
      </w:r>
      <w:proofErr w:type="spellStart"/>
      <w:r>
        <w:t>wolthaten</w:t>
      </w:r>
      <w:proofErr w:type="spellEnd"/>
      <w:r>
        <w:t xml:space="preserve"> das Erbgut ist / als </w:t>
      </w:r>
      <w:proofErr w:type="spellStart"/>
      <w:r>
        <w:t>vergebung</w:t>
      </w:r>
      <w:proofErr w:type="spellEnd"/>
      <w:r>
        <w:t xml:space="preserve"> der </w:t>
      </w:r>
      <w:proofErr w:type="spellStart"/>
      <w:r>
        <w:t>sünden</w:t>
      </w:r>
      <w:proofErr w:type="spellEnd"/>
      <w:r>
        <w:t xml:space="preserve"> / </w:t>
      </w:r>
      <w:proofErr w:type="spellStart"/>
      <w:r>
        <w:t>gerechtigkeit</w:t>
      </w:r>
      <w:proofErr w:type="spellEnd"/>
      <w:r>
        <w:t xml:space="preserve"> / Heiliger Geist und ewiges leben. Denn diß alles wird uns im </w:t>
      </w:r>
      <w:proofErr w:type="spellStart"/>
      <w:r>
        <w:t>Newen</w:t>
      </w:r>
      <w:proofErr w:type="spellEnd"/>
      <w:r>
        <w:t xml:space="preserve"> Testament oder </w:t>
      </w:r>
      <w:proofErr w:type="spellStart"/>
      <w:r>
        <w:t>bund</w:t>
      </w:r>
      <w:proofErr w:type="spellEnd"/>
      <w:r>
        <w:t xml:space="preserve"> Gottes verheissen. Zum andern / daß Marbach hiemit noch lang nicht bewiesen hat / daß Christus solches Erbgut hab ins </w:t>
      </w:r>
      <w:proofErr w:type="spellStart"/>
      <w:r>
        <w:t>brot</w:t>
      </w:r>
      <w:proofErr w:type="spellEnd"/>
      <w:r>
        <w:t xml:space="preserve"> und in den Becher gelegt / oder mit dem leiblichen munde </w:t>
      </w:r>
      <w:proofErr w:type="spellStart"/>
      <w:r>
        <w:t>zuessen</w:t>
      </w:r>
      <w:proofErr w:type="spellEnd"/>
      <w:r>
        <w:t xml:space="preserve"> und </w:t>
      </w:r>
      <w:proofErr w:type="spellStart"/>
      <w:r>
        <w:t>zutrincken</w:t>
      </w:r>
      <w:proofErr w:type="spellEnd"/>
      <w:r>
        <w:t xml:space="preserve"> </w:t>
      </w:r>
      <w:proofErr w:type="spellStart"/>
      <w:r>
        <w:t>befolhen</w:t>
      </w:r>
      <w:proofErr w:type="spellEnd"/>
      <w:r>
        <w:t xml:space="preserve"> habe / denn dieses </w:t>
      </w:r>
      <w:proofErr w:type="spellStart"/>
      <w:r>
        <w:t>gantzen</w:t>
      </w:r>
      <w:proofErr w:type="spellEnd"/>
      <w:r>
        <w:t xml:space="preserve"> Erbguts niemand </w:t>
      </w:r>
      <w:proofErr w:type="spellStart"/>
      <w:r>
        <w:t>kan</w:t>
      </w:r>
      <w:proofErr w:type="spellEnd"/>
      <w:r>
        <w:t xml:space="preserve"> </w:t>
      </w:r>
      <w:proofErr w:type="spellStart"/>
      <w:r>
        <w:t>teilhafftig</w:t>
      </w:r>
      <w:proofErr w:type="spellEnd"/>
      <w:r>
        <w:t xml:space="preserve"> werden denn durch waren glauben an Christum. Solches </w:t>
      </w:r>
      <w:proofErr w:type="spellStart"/>
      <w:r>
        <w:t>zubeweisen</w:t>
      </w:r>
      <w:proofErr w:type="spellEnd"/>
      <w:r>
        <w:t xml:space="preserve"> sind Marbachs eigene </w:t>
      </w:r>
      <w:proofErr w:type="spellStart"/>
      <w:r>
        <w:t>wort</w:t>
      </w:r>
      <w:proofErr w:type="spellEnd"/>
      <w:r>
        <w:t xml:space="preserve"> genug / weil er / wie die </w:t>
      </w:r>
      <w:proofErr w:type="spellStart"/>
      <w:r>
        <w:t>warheit</w:t>
      </w:r>
      <w:proofErr w:type="spellEnd"/>
      <w:r>
        <w:t xml:space="preserve"> ist / bekennen muß / daß </w:t>
      </w:r>
      <w:proofErr w:type="spellStart"/>
      <w:r>
        <w:t>dises</w:t>
      </w:r>
      <w:proofErr w:type="spellEnd"/>
      <w:r>
        <w:t xml:space="preserve"> </w:t>
      </w:r>
      <w:proofErr w:type="spellStart"/>
      <w:r>
        <w:t>erbguts</w:t>
      </w:r>
      <w:proofErr w:type="spellEnd"/>
      <w:r>
        <w:t xml:space="preserve"> niemand anders ein Erbe ist / denn die lieben Jünger Christi und </w:t>
      </w:r>
      <w:proofErr w:type="spellStart"/>
      <w:r>
        <w:t>jres</w:t>
      </w:r>
      <w:proofErr w:type="spellEnd"/>
      <w:r>
        <w:t xml:space="preserve"> gleichen / die Christliche Kirche / die </w:t>
      </w:r>
      <w:proofErr w:type="spellStart"/>
      <w:r>
        <w:t>jn</w:t>
      </w:r>
      <w:proofErr w:type="spellEnd"/>
      <w:r>
        <w:t xml:space="preserve"> für </w:t>
      </w:r>
      <w:proofErr w:type="spellStart"/>
      <w:r>
        <w:t>jren</w:t>
      </w:r>
      <w:proofErr w:type="spellEnd"/>
      <w:r>
        <w:t xml:space="preserve"> Herren und Heiland </w:t>
      </w:r>
      <w:proofErr w:type="spellStart"/>
      <w:r>
        <w:t>helt</w:t>
      </w:r>
      <w:proofErr w:type="spellEnd"/>
      <w:r>
        <w:t xml:space="preserve"> und erkennet / nicht Juden und Heiden die </w:t>
      </w:r>
      <w:proofErr w:type="spellStart"/>
      <w:r>
        <w:t>jn</w:t>
      </w:r>
      <w:proofErr w:type="spellEnd"/>
      <w:r>
        <w:t xml:space="preserve"> als seine abgesagte feinde </w:t>
      </w:r>
      <w:proofErr w:type="spellStart"/>
      <w:r>
        <w:t>lestern</w:t>
      </w:r>
      <w:proofErr w:type="spellEnd"/>
      <w:r>
        <w:t xml:space="preserve"> und verfolgen. Denn ich gern von </w:t>
      </w:r>
      <w:proofErr w:type="spellStart"/>
      <w:r>
        <w:t>jm</w:t>
      </w:r>
      <w:proofErr w:type="spellEnd"/>
      <w:r>
        <w:t xml:space="preserve"> </w:t>
      </w:r>
      <w:proofErr w:type="spellStart"/>
      <w:r>
        <w:t>hoeren</w:t>
      </w:r>
      <w:proofErr w:type="spellEnd"/>
      <w:r>
        <w:t xml:space="preserve"> wollte / ob er auch den Judas unter diese liebe Jünger Christi </w:t>
      </w:r>
      <w:proofErr w:type="spellStart"/>
      <w:r>
        <w:t>zelet</w:t>
      </w:r>
      <w:proofErr w:type="spellEnd"/>
      <w:r>
        <w:t xml:space="preserve"> / die </w:t>
      </w:r>
      <w:proofErr w:type="spellStart"/>
      <w:r>
        <w:t>jn</w:t>
      </w:r>
      <w:proofErr w:type="spellEnd"/>
      <w:r>
        <w:t xml:space="preserve"> für </w:t>
      </w:r>
      <w:proofErr w:type="spellStart"/>
      <w:r>
        <w:t>jren</w:t>
      </w:r>
      <w:proofErr w:type="spellEnd"/>
      <w:r>
        <w:t xml:space="preserve"> </w:t>
      </w:r>
      <w:proofErr w:type="spellStart"/>
      <w:r>
        <w:t>heiland</w:t>
      </w:r>
      <w:proofErr w:type="spellEnd"/>
      <w:r>
        <w:t xml:space="preserve"> erkennen. </w:t>
      </w:r>
      <w:proofErr w:type="spellStart"/>
      <w:r>
        <w:t>Gehoert</w:t>
      </w:r>
      <w:proofErr w:type="spellEnd"/>
      <w:r>
        <w:t xml:space="preserve"> aber dieser nicht unter die </w:t>
      </w:r>
      <w:proofErr w:type="spellStart"/>
      <w:r>
        <w:t>zal</w:t>
      </w:r>
      <w:proofErr w:type="spellEnd"/>
      <w:r>
        <w:t xml:space="preserve"> / wie er </w:t>
      </w:r>
      <w:proofErr w:type="spellStart"/>
      <w:r>
        <w:t>one</w:t>
      </w:r>
      <w:proofErr w:type="spellEnd"/>
      <w:r>
        <w:t xml:space="preserve"> </w:t>
      </w:r>
      <w:proofErr w:type="spellStart"/>
      <w:r>
        <w:t>zweivel</w:t>
      </w:r>
      <w:proofErr w:type="spellEnd"/>
      <w:r>
        <w:t xml:space="preserve"> nicht </w:t>
      </w:r>
      <w:proofErr w:type="spellStart"/>
      <w:r>
        <w:t>gehoert</w:t>
      </w:r>
      <w:proofErr w:type="spellEnd"/>
      <w:r>
        <w:t xml:space="preserve"> / so bleibt diß Erbgut allein den </w:t>
      </w:r>
      <w:proofErr w:type="spellStart"/>
      <w:r>
        <w:t>glaubigen</w:t>
      </w:r>
      <w:proofErr w:type="spellEnd"/>
      <w:r>
        <w:t xml:space="preserve"> / als von Christo gemachten erben / und wird allen durch waren glauben </w:t>
      </w:r>
      <w:proofErr w:type="spellStart"/>
      <w:r>
        <w:t>entpfangen</w:t>
      </w:r>
      <w:proofErr w:type="spellEnd"/>
      <w:r>
        <w:t xml:space="preserve"> / welchen </w:t>
      </w:r>
      <w:proofErr w:type="spellStart"/>
      <w:r>
        <w:t>grund</w:t>
      </w:r>
      <w:proofErr w:type="spellEnd"/>
      <w:r>
        <w:t xml:space="preserve"> unserer </w:t>
      </w:r>
      <w:proofErr w:type="spellStart"/>
      <w:r>
        <w:t>seligkeit</w:t>
      </w:r>
      <w:proofErr w:type="spellEnd"/>
      <w:r>
        <w:t xml:space="preserve"> Marbach gerad </w:t>
      </w:r>
      <w:proofErr w:type="spellStart"/>
      <w:r>
        <w:t>umbstoest</w:t>
      </w:r>
      <w:proofErr w:type="spellEnd"/>
      <w:r>
        <w:t xml:space="preserve"> / in dem er dichtet / der Leib </w:t>
      </w:r>
      <w:proofErr w:type="spellStart"/>
      <w:r>
        <w:t>unnd</w:t>
      </w:r>
      <w:proofErr w:type="spellEnd"/>
      <w:r>
        <w:t xml:space="preserve"> das Blut Christi werden </w:t>
      </w:r>
      <w:proofErr w:type="spellStart"/>
      <w:r>
        <w:t>muendlich</w:t>
      </w:r>
      <w:proofErr w:type="spellEnd"/>
      <w:r>
        <w:t xml:space="preserve"> </w:t>
      </w:r>
      <w:proofErr w:type="spellStart"/>
      <w:r>
        <w:t>geessen</w:t>
      </w:r>
      <w:proofErr w:type="spellEnd"/>
      <w:r>
        <w:t xml:space="preserve"> und </w:t>
      </w:r>
      <w:proofErr w:type="spellStart"/>
      <w:r>
        <w:t>getruncken</w:t>
      </w:r>
      <w:proofErr w:type="spellEnd"/>
      <w:r>
        <w:t xml:space="preserve"> / zur </w:t>
      </w:r>
      <w:proofErr w:type="spellStart"/>
      <w:r>
        <w:t>vergebung</w:t>
      </w:r>
      <w:proofErr w:type="spellEnd"/>
      <w:r>
        <w:t xml:space="preserve"> der </w:t>
      </w:r>
      <w:proofErr w:type="spellStart"/>
      <w:r>
        <w:t>suenden</w:t>
      </w:r>
      <w:proofErr w:type="spellEnd"/>
      <w:r>
        <w:t xml:space="preserve"> / So doch Christus nie gesagt / diß ist mein leib den </w:t>
      </w:r>
      <w:proofErr w:type="spellStart"/>
      <w:r>
        <w:t>jr</w:t>
      </w:r>
      <w:proofErr w:type="spellEnd"/>
      <w:r>
        <w:t xml:space="preserve"> </w:t>
      </w:r>
      <w:proofErr w:type="spellStart"/>
      <w:r>
        <w:t>muendlich</w:t>
      </w:r>
      <w:proofErr w:type="spellEnd"/>
      <w:r>
        <w:t xml:space="preserve"> essen sollet zu </w:t>
      </w:r>
      <w:proofErr w:type="spellStart"/>
      <w:r>
        <w:t>vergebung</w:t>
      </w:r>
      <w:proofErr w:type="spellEnd"/>
      <w:r>
        <w:t xml:space="preserve"> der </w:t>
      </w:r>
      <w:proofErr w:type="spellStart"/>
      <w:r>
        <w:t>suenden</w:t>
      </w:r>
      <w:proofErr w:type="spellEnd"/>
      <w:r>
        <w:t xml:space="preserve"> / Sonder / der für euch gegeben wird / und daß für euch vergossen wird / nemlich / am stammen des Creutzes / zur </w:t>
      </w:r>
      <w:proofErr w:type="spellStart"/>
      <w:r>
        <w:t>vergebung</w:t>
      </w:r>
      <w:proofErr w:type="spellEnd"/>
      <w:r>
        <w:t xml:space="preserve"> der </w:t>
      </w:r>
      <w:proofErr w:type="spellStart"/>
      <w:r>
        <w:t>suenden</w:t>
      </w:r>
      <w:proofErr w:type="spellEnd"/>
      <w:r>
        <w:t xml:space="preserve"> / und solches euch </w:t>
      </w:r>
      <w:proofErr w:type="spellStart"/>
      <w:r>
        <w:t>zuerinnern</w:t>
      </w:r>
      <w:proofErr w:type="spellEnd"/>
      <w:r>
        <w:t xml:space="preserve"> / sollet </w:t>
      </w:r>
      <w:proofErr w:type="spellStart"/>
      <w:r>
        <w:t>jr</w:t>
      </w:r>
      <w:proofErr w:type="spellEnd"/>
      <w:r>
        <w:t xml:space="preserve"> </w:t>
      </w:r>
      <w:proofErr w:type="spellStart"/>
      <w:r>
        <w:t>dis</w:t>
      </w:r>
      <w:proofErr w:type="spellEnd"/>
      <w:r>
        <w:t xml:space="preserve"> </w:t>
      </w:r>
      <w:proofErr w:type="spellStart"/>
      <w:r>
        <w:t>brot</w:t>
      </w:r>
      <w:proofErr w:type="spellEnd"/>
      <w:r>
        <w:t xml:space="preserve"> und wein / mit </w:t>
      </w:r>
      <w:proofErr w:type="spellStart"/>
      <w:r>
        <w:t>dancksagung</w:t>
      </w:r>
      <w:proofErr w:type="spellEnd"/>
      <w:r>
        <w:t xml:space="preserve"> für </w:t>
      </w:r>
      <w:proofErr w:type="spellStart"/>
      <w:r>
        <w:t>dise</w:t>
      </w:r>
      <w:proofErr w:type="spellEnd"/>
      <w:r>
        <w:t xml:space="preserve"> </w:t>
      </w:r>
      <w:proofErr w:type="spellStart"/>
      <w:r>
        <w:t>wolthat</w:t>
      </w:r>
      <w:proofErr w:type="spellEnd"/>
      <w:r>
        <w:t xml:space="preserve"> / </w:t>
      </w:r>
      <w:proofErr w:type="spellStart"/>
      <w:r>
        <w:t>niessen</w:t>
      </w:r>
      <w:proofErr w:type="spellEnd"/>
      <w:r>
        <w:t xml:space="preserve">. Wo hat denn Marbach diese </w:t>
      </w:r>
      <w:proofErr w:type="spellStart"/>
      <w:r>
        <w:t>newe</w:t>
      </w:r>
      <w:proofErr w:type="spellEnd"/>
      <w:r>
        <w:t xml:space="preserve"> weise </w:t>
      </w:r>
      <w:proofErr w:type="spellStart"/>
      <w:r>
        <w:t>vergebung</w:t>
      </w:r>
      <w:proofErr w:type="spellEnd"/>
      <w:r>
        <w:t xml:space="preserve"> der </w:t>
      </w:r>
      <w:proofErr w:type="spellStart"/>
      <w:r>
        <w:t>sünden</w:t>
      </w:r>
      <w:proofErr w:type="spellEnd"/>
      <w:r>
        <w:t xml:space="preserve"> zubekommen gelernet / durch das </w:t>
      </w:r>
      <w:proofErr w:type="spellStart"/>
      <w:r>
        <w:t>muendlich</w:t>
      </w:r>
      <w:proofErr w:type="spellEnd"/>
      <w:r>
        <w:t xml:space="preserve"> essen des </w:t>
      </w:r>
      <w:proofErr w:type="spellStart"/>
      <w:r>
        <w:t>fleisches</w:t>
      </w:r>
      <w:proofErr w:type="spellEnd"/>
      <w:r>
        <w:t xml:space="preserve"> Christi? Diß ist nicht die </w:t>
      </w:r>
      <w:proofErr w:type="spellStart"/>
      <w:r>
        <w:t>lere</w:t>
      </w:r>
      <w:proofErr w:type="spellEnd"/>
      <w:r>
        <w:t xml:space="preserve"> Christi / sondern des menschlichen </w:t>
      </w:r>
      <w:proofErr w:type="spellStart"/>
      <w:r>
        <w:t>hirns</w:t>
      </w:r>
      <w:proofErr w:type="spellEnd"/>
      <w:r>
        <w:t xml:space="preserve"> </w:t>
      </w:r>
      <w:proofErr w:type="spellStart"/>
      <w:r>
        <w:t>Abgoettisch</w:t>
      </w:r>
      <w:proofErr w:type="spellEnd"/>
      <w:r>
        <w:t xml:space="preserve"> </w:t>
      </w:r>
      <w:proofErr w:type="spellStart"/>
      <w:r>
        <w:t>gedicht</w:t>
      </w:r>
      <w:proofErr w:type="spellEnd"/>
      <w:r>
        <w:t xml:space="preserve">. </w:t>
      </w:r>
    </w:p>
    <w:p w14:paraId="7CAE80D0" w14:textId="77777777" w:rsidR="008F74BD" w:rsidRDefault="008F74BD" w:rsidP="008F74BD">
      <w:pPr>
        <w:pStyle w:val="StandardWeb"/>
      </w:pPr>
      <w:r>
        <w:t xml:space="preserve">Den </w:t>
      </w:r>
      <w:proofErr w:type="spellStart"/>
      <w:r>
        <w:t>virdten</w:t>
      </w:r>
      <w:proofErr w:type="spellEnd"/>
      <w:r>
        <w:t xml:space="preserve"> </w:t>
      </w:r>
      <w:proofErr w:type="spellStart"/>
      <w:r>
        <w:t>grund</w:t>
      </w:r>
      <w:proofErr w:type="spellEnd"/>
      <w:r>
        <w:t xml:space="preserve"> / daß nemlich die </w:t>
      </w:r>
      <w:proofErr w:type="spellStart"/>
      <w:r>
        <w:t>gantze</w:t>
      </w:r>
      <w:proofErr w:type="spellEnd"/>
      <w:r>
        <w:t xml:space="preserve"> </w:t>
      </w:r>
      <w:proofErr w:type="spellStart"/>
      <w:r>
        <w:t>schrifft</w:t>
      </w:r>
      <w:proofErr w:type="spellEnd"/>
      <w:r>
        <w:t xml:space="preserve"> und die alten Christlichen </w:t>
      </w:r>
      <w:proofErr w:type="spellStart"/>
      <w:r>
        <w:t>lerer</w:t>
      </w:r>
      <w:proofErr w:type="spellEnd"/>
      <w:r>
        <w:t xml:space="preserve"> </w:t>
      </w:r>
      <w:proofErr w:type="spellStart"/>
      <w:r>
        <w:t>jm</w:t>
      </w:r>
      <w:proofErr w:type="spellEnd"/>
      <w:r>
        <w:t xml:space="preserve"> beistehen / </w:t>
      </w:r>
      <w:proofErr w:type="spellStart"/>
      <w:r>
        <w:t>hette</w:t>
      </w:r>
      <w:proofErr w:type="spellEnd"/>
      <w:r>
        <w:t xml:space="preserve"> Marbach </w:t>
      </w:r>
      <w:proofErr w:type="spellStart"/>
      <w:r>
        <w:t>wol</w:t>
      </w:r>
      <w:proofErr w:type="spellEnd"/>
      <w:r>
        <w:t xml:space="preserve"> </w:t>
      </w:r>
      <w:proofErr w:type="spellStart"/>
      <w:r>
        <w:t>moegen</w:t>
      </w:r>
      <w:proofErr w:type="spellEnd"/>
      <w:r>
        <w:t xml:space="preserve"> </w:t>
      </w:r>
      <w:proofErr w:type="spellStart"/>
      <w:r>
        <w:t>dahinden</w:t>
      </w:r>
      <w:proofErr w:type="spellEnd"/>
      <w:r>
        <w:t xml:space="preserve"> lassen / biß er </w:t>
      </w:r>
      <w:proofErr w:type="spellStart"/>
      <w:r>
        <w:t>dises</w:t>
      </w:r>
      <w:proofErr w:type="spellEnd"/>
      <w:r>
        <w:t xml:space="preserve"> </w:t>
      </w:r>
      <w:proofErr w:type="spellStart"/>
      <w:r>
        <w:t>grundes</w:t>
      </w:r>
      <w:proofErr w:type="spellEnd"/>
      <w:r>
        <w:t xml:space="preserve"> bessern </w:t>
      </w:r>
      <w:proofErr w:type="spellStart"/>
      <w:r>
        <w:t>grund</w:t>
      </w:r>
      <w:proofErr w:type="spellEnd"/>
      <w:r>
        <w:t xml:space="preserve"> </w:t>
      </w:r>
      <w:proofErr w:type="spellStart"/>
      <w:r>
        <w:t>hette</w:t>
      </w:r>
      <w:proofErr w:type="spellEnd"/>
      <w:r>
        <w:t xml:space="preserve"> dargethan / denn </w:t>
      </w:r>
      <w:proofErr w:type="spellStart"/>
      <w:r>
        <w:t>bißher</w:t>
      </w:r>
      <w:proofErr w:type="spellEnd"/>
      <w:r>
        <w:t xml:space="preserve"> von </w:t>
      </w:r>
      <w:proofErr w:type="spellStart"/>
      <w:r>
        <w:t>jm</w:t>
      </w:r>
      <w:proofErr w:type="spellEnd"/>
      <w:r>
        <w:t xml:space="preserve"> und andern seines gleichen geschehen. Es zeige uns Marbach / wo in der Bibel geschrieben stehe / daß der leib Christi in dem </w:t>
      </w:r>
      <w:proofErr w:type="spellStart"/>
      <w:r>
        <w:t>brot</w:t>
      </w:r>
      <w:proofErr w:type="spellEnd"/>
      <w:r>
        <w:t xml:space="preserve"> verborgen sey / und </w:t>
      </w:r>
      <w:proofErr w:type="spellStart"/>
      <w:r>
        <w:t>muendlich</w:t>
      </w:r>
      <w:proofErr w:type="spellEnd"/>
      <w:r>
        <w:t xml:space="preserve"> </w:t>
      </w:r>
      <w:proofErr w:type="spellStart"/>
      <w:r>
        <w:t>geessen</w:t>
      </w:r>
      <w:proofErr w:type="spellEnd"/>
      <w:r>
        <w:t xml:space="preserve"> werde / und ziehe als denn die </w:t>
      </w:r>
      <w:proofErr w:type="spellStart"/>
      <w:r>
        <w:t>schantz</w:t>
      </w:r>
      <w:proofErr w:type="spellEnd"/>
      <w:r>
        <w:t xml:space="preserve">. Aber ich halte </w:t>
      </w:r>
      <w:proofErr w:type="spellStart"/>
      <w:r>
        <w:t>wol</w:t>
      </w:r>
      <w:proofErr w:type="spellEnd"/>
      <w:r>
        <w:t xml:space="preserve"> / der dritte Elias wird </w:t>
      </w:r>
      <w:proofErr w:type="spellStart"/>
      <w:r>
        <w:t>alhie</w:t>
      </w:r>
      <w:proofErr w:type="spellEnd"/>
      <w:r>
        <w:t xml:space="preserve"> </w:t>
      </w:r>
      <w:proofErr w:type="spellStart"/>
      <w:r>
        <w:t>muessen</w:t>
      </w:r>
      <w:proofErr w:type="spellEnd"/>
      <w:r>
        <w:t xml:space="preserve"> </w:t>
      </w:r>
      <w:proofErr w:type="spellStart"/>
      <w:r>
        <w:t>daz</w:t>
      </w:r>
      <w:proofErr w:type="spellEnd"/>
      <w:r>
        <w:t xml:space="preserve"> beste thun / denn mit was </w:t>
      </w:r>
      <w:proofErr w:type="spellStart"/>
      <w:r>
        <w:t>grund</w:t>
      </w:r>
      <w:proofErr w:type="spellEnd"/>
      <w:r>
        <w:t xml:space="preserve"> und </w:t>
      </w:r>
      <w:proofErr w:type="spellStart"/>
      <w:r>
        <w:t>warheit</w:t>
      </w:r>
      <w:proofErr w:type="spellEnd"/>
      <w:r>
        <w:t xml:space="preserve"> sich </w:t>
      </w:r>
      <w:proofErr w:type="spellStart"/>
      <w:r>
        <w:t>Marb</w:t>
      </w:r>
      <w:proofErr w:type="spellEnd"/>
      <w:r>
        <w:t xml:space="preserve">. solcher </w:t>
      </w:r>
      <w:proofErr w:type="spellStart"/>
      <w:r>
        <w:t>gleichstimmung</w:t>
      </w:r>
      <w:proofErr w:type="spellEnd"/>
      <w:r>
        <w:t xml:space="preserve"> der h. </w:t>
      </w:r>
      <w:proofErr w:type="spellStart"/>
      <w:r>
        <w:t>schrifft</w:t>
      </w:r>
      <w:proofErr w:type="spellEnd"/>
      <w:r>
        <w:t xml:space="preserve"> / der </w:t>
      </w:r>
      <w:proofErr w:type="spellStart"/>
      <w:r>
        <w:t>Artickel</w:t>
      </w:r>
      <w:proofErr w:type="spellEnd"/>
      <w:r>
        <w:t xml:space="preserve"> des </w:t>
      </w:r>
      <w:proofErr w:type="spellStart"/>
      <w:r>
        <w:t>glaubens</w:t>
      </w:r>
      <w:proofErr w:type="spellEnd"/>
      <w:r>
        <w:t xml:space="preserve"> und der alten </w:t>
      </w:r>
      <w:proofErr w:type="spellStart"/>
      <w:r>
        <w:t>lerer</w:t>
      </w:r>
      <w:proofErr w:type="spellEnd"/>
      <w:r>
        <w:t xml:space="preserve"> </w:t>
      </w:r>
      <w:proofErr w:type="spellStart"/>
      <w:r>
        <w:t>rhuemet</w:t>
      </w:r>
      <w:proofErr w:type="spellEnd"/>
      <w:r>
        <w:t xml:space="preserve"> / ist von den unsern in </w:t>
      </w:r>
      <w:proofErr w:type="spellStart"/>
      <w:r>
        <w:t>vilen</w:t>
      </w:r>
      <w:proofErr w:type="spellEnd"/>
      <w:r>
        <w:t xml:space="preserve"> </w:t>
      </w:r>
      <w:proofErr w:type="spellStart"/>
      <w:r>
        <w:t>schrifften</w:t>
      </w:r>
      <w:proofErr w:type="spellEnd"/>
      <w:r>
        <w:t xml:space="preserve"> dargethan / die </w:t>
      </w:r>
      <w:proofErr w:type="spellStart"/>
      <w:r>
        <w:t>gelerte</w:t>
      </w:r>
      <w:proofErr w:type="spellEnd"/>
      <w:r>
        <w:t xml:space="preserve"> und </w:t>
      </w:r>
      <w:proofErr w:type="spellStart"/>
      <w:r>
        <w:t>ungelerte</w:t>
      </w:r>
      <w:proofErr w:type="spellEnd"/>
      <w:r>
        <w:t xml:space="preserve"> </w:t>
      </w:r>
      <w:proofErr w:type="spellStart"/>
      <w:r>
        <w:t>moegen</w:t>
      </w:r>
      <w:proofErr w:type="spellEnd"/>
      <w:r>
        <w:t xml:space="preserve"> lesen / so die </w:t>
      </w:r>
      <w:proofErr w:type="spellStart"/>
      <w:r>
        <w:t>warheit</w:t>
      </w:r>
      <w:proofErr w:type="spellEnd"/>
      <w:r>
        <w:t xml:space="preserve"> gewiß zu sein </w:t>
      </w:r>
      <w:proofErr w:type="spellStart"/>
      <w:r>
        <w:t>begeren</w:t>
      </w:r>
      <w:proofErr w:type="spellEnd"/>
      <w:r>
        <w:t xml:space="preserve">. Eben diß ist zwischen uns die frag / ob die leibliche </w:t>
      </w:r>
      <w:proofErr w:type="spellStart"/>
      <w:r>
        <w:t>niessung</w:t>
      </w:r>
      <w:proofErr w:type="spellEnd"/>
      <w:r>
        <w:t xml:space="preserve"> in der </w:t>
      </w:r>
      <w:proofErr w:type="spellStart"/>
      <w:r>
        <w:t>schrifft</w:t>
      </w:r>
      <w:proofErr w:type="spellEnd"/>
      <w:r>
        <w:t xml:space="preserve"> </w:t>
      </w:r>
      <w:proofErr w:type="spellStart"/>
      <w:r>
        <w:t>gegruendet</w:t>
      </w:r>
      <w:proofErr w:type="spellEnd"/>
      <w:r>
        <w:t xml:space="preserve"> sey / Was </w:t>
      </w:r>
      <w:proofErr w:type="spellStart"/>
      <w:r>
        <w:t>sol</w:t>
      </w:r>
      <w:proofErr w:type="spellEnd"/>
      <w:r>
        <w:t xml:space="preserve"> denn </w:t>
      </w:r>
      <w:proofErr w:type="spellStart"/>
      <w:r>
        <w:t>dise</w:t>
      </w:r>
      <w:proofErr w:type="spellEnd"/>
      <w:r>
        <w:t xml:space="preserve"> </w:t>
      </w:r>
      <w:proofErr w:type="spellStart"/>
      <w:r>
        <w:t>Marbachische</w:t>
      </w:r>
      <w:proofErr w:type="spellEnd"/>
      <w:r>
        <w:t xml:space="preserve"> </w:t>
      </w:r>
      <w:proofErr w:type="spellStart"/>
      <w:r>
        <w:t>disputierkunst</w:t>
      </w:r>
      <w:proofErr w:type="spellEnd"/>
      <w:r>
        <w:t xml:space="preserve"> / </w:t>
      </w:r>
      <w:proofErr w:type="spellStart"/>
      <w:r>
        <w:t>daz</w:t>
      </w:r>
      <w:proofErr w:type="spellEnd"/>
      <w:r>
        <w:t xml:space="preserve"> man zum </w:t>
      </w:r>
      <w:proofErr w:type="spellStart"/>
      <w:r>
        <w:t>beweiß</w:t>
      </w:r>
      <w:proofErr w:type="spellEnd"/>
      <w:r>
        <w:t xml:space="preserve"> </w:t>
      </w:r>
      <w:proofErr w:type="spellStart"/>
      <w:r>
        <w:t>fueret</w:t>
      </w:r>
      <w:proofErr w:type="spellEnd"/>
      <w:r>
        <w:t xml:space="preserve"> eben dasselbe des man beweis erfordert? </w:t>
      </w:r>
    </w:p>
    <w:p w14:paraId="4D90B0A2" w14:textId="77777777" w:rsidR="008F74BD" w:rsidRDefault="008F74BD" w:rsidP="008F74BD">
      <w:pPr>
        <w:pStyle w:val="StandardWeb"/>
      </w:pPr>
      <w:r>
        <w:t xml:space="preserve">Daß </w:t>
      </w:r>
      <w:proofErr w:type="spellStart"/>
      <w:r>
        <w:t>Chrisuts</w:t>
      </w:r>
      <w:proofErr w:type="spellEnd"/>
      <w:r>
        <w:t xml:space="preserve"> </w:t>
      </w:r>
      <w:proofErr w:type="spellStart"/>
      <w:r>
        <w:t>warhafftig</w:t>
      </w:r>
      <w:proofErr w:type="spellEnd"/>
      <w:r>
        <w:t xml:space="preserve"> und </w:t>
      </w:r>
      <w:proofErr w:type="spellStart"/>
      <w:r>
        <w:t>Allmechtig</w:t>
      </w:r>
      <w:proofErr w:type="spellEnd"/>
      <w:r>
        <w:t xml:space="preserve"> ist / Item daß er uns mit demselben seinen leib und </w:t>
      </w:r>
      <w:proofErr w:type="spellStart"/>
      <w:r>
        <w:t>blut</w:t>
      </w:r>
      <w:proofErr w:type="spellEnd"/>
      <w:r>
        <w:t xml:space="preserve"> / so </w:t>
      </w:r>
      <w:proofErr w:type="spellStart"/>
      <w:r>
        <w:t>fuer</w:t>
      </w:r>
      <w:proofErr w:type="spellEnd"/>
      <w:r>
        <w:t xml:space="preserve"> uns gegeben und vergossen / zum ewigen leben speisen und </w:t>
      </w:r>
      <w:proofErr w:type="spellStart"/>
      <w:r>
        <w:t>trencken</w:t>
      </w:r>
      <w:proofErr w:type="spellEnd"/>
      <w:r>
        <w:t xml:space="preserve"> wolle / </w:t>
      </w:r>
      <w:proofErr w:type="spellStart"/>
      <w:r>
        <w:t>darff</w:t>
      </w:r>
      <w:proofErr w:type="spellEnd"/>
      <w:r>
        <w:t xml:space="preserve"> uns Marbach </w:t>
      </w:r>
      <w:proofErr w:type="spellStart"/>
      <w:r>
        <w:t>nit</w:t>
      </w:r>
      <w:proofErr w:type="spellEnd"/>
      <w:r>
        <w:t xml:space="preserve"> beweisen / denn es Gott lob / bey uns keinen </w:t>
      </w:r>
      <w:proofErr w:type="spellStart"/>
      <w:r>
        <w:t>streitt</w:t>
      </w:r>
      <w:proofErr w:type="spellEnd"/>
      <w:r>
        <w:t xml:space="preserve"> hat / Daß er aber seinen leib im </w:t>
      </w:r>
      <w:proofErr w:type="spellStart"/>
      <w:r>
        <w:t>brot</w:t>
      </w:r>
      <w:proofErr w:type="spellEnd"/>
      <w:r>
        <w:t xml:space="preserve"> und sein </w:t>
      </w:r>
      <w:proofErr w:type="spellStart"/>
      <w:r>
        <w:t>blut</w:t>
      </w:r>
      <w:proofErr w:type="spellEnd"/>
      <w:r>
        <w:t xml:space="preserve"> im wein haben / und uns dieselben in unsern leiblichen </w:t>
      </w:r>
      <w:proofErr w:type="spellStart"/>
      <w:r>
        <w:t>mund</w:t>
      </w:r>
      <w:proofErr w:type="spellEnd"/>
      <w:r>
        <w:t xml:space="preserve"> zu essen und </w:t>
      </w:r>
      <w:proofErr w:type="spellStart"/>
      <w:r>
        <w:t>zutrincken</w:t>
      </w:r>
      <w:proofErr w:type="spellEnd"/>
      <w:r>
        <w:t xml:space="preserve"> geben wolle / sagt Marbach / hat es aber noch nie </w:t>
      </w:r>
      <w:proofErr w:type="spellStart"/>
      <w:r>
        <w:t>auß</w:t>
      </w:r>
      <w:proofErr w:type="spellEnd"/>
      <w:r>
        <w:t xml:space="preserve"> Christi </w:t>
      </w:r>
      <w:proofErr w:type="spellStart"/>
      <w:r>
        <w:t>wort</w:t>
      </w:r>
      <w:proofErr w:type="spellEnd"/>
      <w:r>
        <w:t xml:space="preserve"> bewiesen / </w:t>
      </w:r>
      <w:proofErr w:type="spellStart"/>
      <w:r>
        <w:t>unnd</w:t>
      </w:r>
      <w:proofErr w:type="spellEnd"/>
      <w:r>
        <w:t xml:space="preserve"> wir verneinen solches nicht </w:t>
      </w:r>
      <w:proofErr w:type="spellStart"/>
      <w:r>
        <w:t>auß</w:t>
      </w:r>
      <w:proofErr w:type="spellEnd"/>
      <w:r>
        <w:t xml:space="preserve"> </w:t>
      </w:r>
      <w:proofErr w:type="spellStart"/>
      <w:r>
        <w:t>diser</w:t>
      </w:r>
      <w:proofErr w:type="spellEnd"/>
      <w:r>
        <w:t xml:space="preserve"> </w:t>
      </w:r>
      <w:proofErr w:type="spellStart"/>
      <w:r>
        <w:t>ursach</w:t>
      </w:r>
      <w:proofErr w:type="spellEnd"/>
      <w:r>
        <w:t xml:space="preserve"> / daß es wider die </w:t>
      </w:r>
      <w:proofErr w:type="spellStart"/>
      <w:r>
        <w:t>vernunfft</w:t>
      </w:r>
      <w:proofErr w:type="spellEnd"/>
      <w:r>
        <w:t xml:space="preserve"> ist / Sonder </w:t>
      </w:r>
      <w:proofErr w:type="spellStart"/>
      <w:r>
        <w:t>darumb</w:t>
      </w:r>
      <w:proofErr w:type="spellEnd"/>
      <w:r>
        <w:t xml:space="preserve"> daß es wider Gottes </w:t>
      </w:r>
      <w:proofErr w:type="spellStart"/>
      <w:r>
        <w:t>wort</w:t>
      </w:r>
      <w:proofErr w:type="spellEnd"/>
      <w:r>
        <w:t xml:space="preserve"> ist. Bitte den Christlichen </w:t>
      </w:r>
      <w:proofErr w:type="spellStart"/>
      <w:r>
        <w:t>leser</w:t>
      </w:r>
      <w:proofErr w:type="spellEnd"/>
      <w:r>
        <w:t xml:space="preserve"> / er wolle doch </w:t>
      </w:r>
      <w:proofErr w:type="spellStart"/>
      <w:r>
        <w:t>bedencken</w:t>
      </w:r>
      <w:proofErr w:type="spellEnd"/>
      <w:r>
        <w:t xml:space="preserve"> / und denen so noch in der </w:t>
      </w:r>
      <w:proofErr w:type="spellStart"/>
      <w:r>
        <w:t>onwissenheit</w:t>
      </w:r>
      <w:proofErr w:type="spellEnd"/>
      <w:r>
        <w:t xml:space="preserve"> stecken / </w:t>
      </w:r>
      <w:proofErr w:type="spellStart"/>
      <w:r>
        <w:t>umb</w:t>
      </w:r>
      <w:proofErr w:type="spellEnd"/>
      <w:r>
        <w:t xml:space="preserve"> der ehre Gottes willen / </w:t>
      </w:r>
      <w:proofErr w:type="spellStart"/>
      <w:r>
        <w:t>helffen</w:t>
      </w:r>
      <w:proofErr w:type="spellEnd"/>
      <w:r>
        <w:t xml:space="preserve"> zeigen </w:t>
      </w:r>
      <w:proofErr w:type="spellStart"/>
      <w:r>
        <w:t>unnd</w:t>
      </w:r>
      <w:proofErr w:type="spellEnd"/>
      <w:r>
        <w:t xml:space="preserve"> entdecken / was dieses </w:t>
      </w:r>
      <w:proofErr w:type="spellStart"/>
      <w:r>
        <w:t>fuer</w:t>
      </w:r>
      <w:proofErr w:type="spellEnd"/>
      <w:r>
        <w:t xml:space="preserve"> </w:t>
      </w:r>
      <w:proofErr w:type="spellStart"/>
      <w:r>
        <w:t>Marbachische</w:t>
      </w:r>
      <w:proofErr w:type="spellEnd"/>
      <w:r>
        <w:t xml:space="preserve"> gründe sind. </w:t>
      </w:r>
    </w:p>
    <w:p w14:paraId="42D52778" w14:textId="77777777" w:rsidR="008F74BD" w:rsidRDefault="008F74BD" w:rsidP="008F74BD">
      <w:pPr>
        <w:pStyle w:val="StandardWeb"/>
      </w:pPr>
      <w:r>
        <w:t xml:space="preserve">Marbachs sechsten </w:t>
      </w:r>
      <w:proofErr w:type="spellStart"/>
      <w:r>
        <w:t>grund</w:t>
      </w:r>
      <w:proofErr w:type="spellEnd"/>
      <w:r>
        <w:t xml:space="preserve"> und </w:t>
      </w:r>
      <w:proofErr w:type="spellStart"/>
      <w:r>
        <w:t>onbeweglichen</w:t>
      </w:r>
      <w:proofErr w:type="spellEnd"/>
      <w:r>
        <w:t xml:space="preserve"> </w:t>
      </w:r>
      <w:proofErr w:type="spellStart"/>
      <w:r>
        <w:t>fels</w:t>
      </w:r>
      <w:proofErr w:type="spellEnd"/>
      <w:r>
        <w:t xml:space="preserve"> / daß nemlich Christus in einer </w:t>
      </w:r>
      <w:proofErr w:type="spellStart"/>
      <w:r>
        <w:t>ongetrenten</w:t>
      </w:r>
      <w:proofErr w:type="spellEnd"/>
      <w:r>
        <w:t xml:space="preserve"> </w:t>
      </w:r>
      <w:proofErr w:type="spellStart"/>
      <w:r>
        <w:t>person</w:t>
      </w:r>
      <w:proofErr w:type="spellEnd"/>
      <w:r>
        <w:t xml:space="preserve"> / </w:t>
      </w:r>
      <w:proofErr w:type="spellStart"/>
      <w:r>
        <w:t>warer</w:t>
      </w:r>
      <w:proofErr w:type="spellEnd"/>
      <w:r>
        <w:t xml:space="preserve"> Gott und </w:t>
      </w:r>
      <w:proofErr w:type="spellStart"/>
      <w:r>
        <w:t>mensch</w:t>
      </w:r>
      <w:proofErr w:type="spellEnd"/>
      <w:r>
        <w:t xml:space="preserve"> / und derhalben seine </w:t>
      </w:r>
      <w:proofErr w:type="spellStart"/>
      <w:r>
        <w:t>menschheit</w:t>
      </w:r>
      <w:proofErr w:type="spellEnd"/>
      <w:r>
        <w:t xml:space="preserve"> </w:t>
      </w:r>
      <w:proofErr w:type="spellStart"/>
      <w:r>
        <w:t>uberall</w:t>
      </w:r>
      <w:proofErr w:type="spellEnd"/>
      <w:r>
        <w:t xml:space="preserve"> da seine Gottheit / und derwegen auch im </w:t>
      </w:r>
      <w:proofErr w:type="spellStart"/>
      <w:r>
        <w:t>brot</w:t>
      </w:r>
      <w:proofErr w:type="spellEnd"/>
      <w:r>
        <w:t xml:space="preserve"> sey / </w:t>
      </w:r>
      <w:proofErr w:type="spellStart"/>
      <w:r>
        <w:t>koennen</w:t>
      </w:r>
      <w:proofErr w:type="spellEnd"/>
      <w:r>
        <w:t xml:space="preserve"> / Gott lob / auch die </w:t>
      </w:r>
      <w:proofErr w:type="spellStart"/>
      <w:r>
        <w:t>kinder</w:t>
      </w:r>
      <w:proofErr w:type="spellEnd"/>
      <w:r>
        <w:t xml:space="preserve"> </w:t>
      </w:r>
      <w:proofErr w:type="spellStart"/>
      <w:r>
        <w:t>umbstossen</w:t>
      </w:r>
      <w:proofErr w:type="spellEnd"/>
      <w:r>
        <w:t xml:space="preserve"> und zu sande und </w:t>
      </w:r>
      <w:proofErr w:type="spellStart"/>
      <w:r>
        <w:t>wasser</w:t>
      </w:r>
      <w:proofErr w:type="spellEnd"/>
      <w:r>
        <w:t xml:space="preserve"> machen / mit einem kleinen </w:t>
      </w:r>
      <w:proofErr w:type="spellStart"/>
      <w:r>
        <w:t>fragstuecklein</w:t>
      </w:r>
      <w:proofErr w:type="spellEnd"/>
      <w:r>
        <w:t xml:space="preserve"> </w:t>
      </w:r>
      <w:proofErr w:type="spellStart"/>
      <w:r>
        <w:t>jres</w:t>
      </w:r>
      <w:proofErr w:type="spellEnd"/>
      <w:r>
        <w:t xml:space="preserve"> </w:t>
      </w:r>
      <w:proofErr w:type="spellStart"/>
      <w:r>
        <w:t>Catechismi</w:t>
      </w:r>
      <w:proofErr w:type="spellEnd"/>
      <w:r>
        <w:t xml:space="preserve"> / welches also lautet. Frag. Werden aber mit der weis die zwo Naturen in Christo </w:t>
      </w:r>
      <w:proofErr w:type="spellStart"/>
      <w:r>
        <w:t>nit</w:t>
      </w:r>
      <w:proofErr w:type="spellEnd"/>
      <w:r>
        <w:t xml:space="preserve"> von einander </w:t>
      </w:r>
      <w:proofErr w:type="spellStart"/>
      <w:r>
        <w:t>getrent</w:t>
      </w:r>
      <w:proofErr w:type="spellEnd"/>
      <w:r>
        <w:t xml:space="preserve"> / so die </w:t>
      </w:r>
      <w:proofErr w:type="spellStart"/>
      <w:r>
        <w:t>menschheit</w:t>
      </w:r>
      <w:proofErr w:type="spellEnd"/>
      <w:r>
        <w:t xml:space="preserve"> nicht </w:t>
      </w:r>
      <w:proofErr w:type="spellStart"/>
      <w:r>
        <w:t>uberall</w:t>
      </w:r>
      <w:proofErr w:type="spellEnd"/>
      <w:r>
        <w:t xml:space="preserve"> ist / da die Gottheit ist? Antwort. Mit nichten. Denn weil die Gottheit </w:t>
      </w:r>
      <w:proofErr w:type="spellStart"/>
      <w:r>
        <w:t>onbegreifflich</w:t>
      </w:r>
      <w:proofErr w:type="spellEnd"/>
      <w:r>
        <w:t xml:space="preserve"> / und allenthalben gegenwertig ist / So muß folgen / daß sie </w:t>
      </w:r>
      <w:proofErr w:type="spellStart"/>
      <w:r>
        <w:t>wol</w:t>
      </w:r>
      <w:proofErr w:type="spellEnd"/>
      <w:r>
        <w:t xml:space="preserve"> ausserhalb </w:t>
      </w:r>
      <w:proofErr w:type="spellStart"/>
      <w:r>
        <w:t>jrer</w:t>
      </w:r>
      <w:proofErr w:type="spellEnd"/>
      <w:r>
        <w:t xml:space="preserve"> angenommenen </w:t>
      </w:r>
      <w:proofErr w:type="spellStart"/>
      <w:r>
        <w:t>menscheit</w:t>
      </w:r>
      <w:proofErr w:type="spellEnd"/>
      <w:r>
        <w:t xml:space="preserve"> und dennoch nichts destoweniger auch in derselben ist / und </w:t>
      </w:r>
      <w:proofErr w:type="spellStart"/>
      <w:r>
        <w:t>persoenlich</w:t>
      </w:r>
      <w:proofErr w:type="spellEnd"/>
      <w:r>
        <w:t xml:space="preserve"> mit </w:t>
      </w:r>
      <w:proofErr w:type="spellStart"/>
      <w:r>
        <w:t>jr</w:t>
      </w:r>
      <w:proofErr w:type="spellEnd"/>
      <w:r>
        <w:t xml:space="preserve"> vereiniget bleibet. Aber Marbach </w:t>
      </w:r>
      <w:proofErr w:type="spellStart"/>
      <w:r>
        <w:t>hette</w:t>
      </w:r>
      <w:proofErr w:type="spellEnd"/>
      <w:r>
        <w:t xml:space="preserve"> gern viel </w:t>
      </w:r>
      <w:proofErr w:type="spellStart"/>
      <w:r>
        <w:t>beweisung</w:t>
      </w:r>
      <w:proofErr w:type="spellEnd"/>
      <w:r>
        <w:t xml:space="preserve"> seiner </w:t>
      </w:r>
      <w:proofErr w:type="spellStart"/>
      <w:r>
        <w:t>lere</w:t>
      </w:r>
      <w:proofErr w:type="spellEnd"/>
      <w:r>
        <w:t xml:space="preserve"> / und weil er die nicht findet / </w:t>
      </w:r>
      <w:proofErr w:type="spellStart"/>
      <w:r>
        <w:t>schaemet</w:t>
      </w:r>
      <w:proofErr w:type="spellEnd"/>
      <w:r>
        <w:t xml:space="preserve"> er sich </w:t>
      </w:r>
      <w:proofErr w:type="spellStart"/>
      <w:r>
        <w:t>nit</w:t>
      </w:r>
      <w:proofErr w:type="spellEnd"/>
      <w:r>
        <w:t xml:space="preserve"> auch in der </w:t>
      </w:r>
      <w:proofErr w:type="spellStart"/>
      <w:r>
        <w:t>Ubiquitisten</w:t>
      </w:r>
      <w:proofErr w:type="spellEnd"/>
      <w:r>
        <w:t xml:space="preserve"> </w:t>
      </w:r>
      <w:proofErr w:type="spellStart"/>
      <w:r>
        <w:t>zunfft</w:t>
      </w:r>
      <w:proofErr w:type="spellEnd"/>
      <w:r>
        <w:t xml:space="preserve"> zu </w:t>
      </w:r>
      <w:proofErr w:type="spellStart"/>
      <w:r>
        <w:t>tretten</w:t>
      </w:r>
      <w:proofErr w:type="spellEnd"/>
      <w:r>
        <w:t xml:space="preserve"> / damit </w:t>
      </w:r>
      <w:proofErr w:type="spellStart"/>
      <w:r>
        <w:t>jn</w:t>
      </w:r>
      <w:proofErr w:type="spellEnd"/>
      <w:r>
        <w:t xml:space="preserve"> </w:t>
      </w:r>
      <w:proofErr w:type="spellStart"/>
      <w:r>
        <w:t>helffe</w:t>
      </w:r>
      <w:proofErr w:type="spellEnd"/>
      <w:r>
        <w:t xml:space="preserve"> was </w:t>
      </w:r>
      <w:proofErr w:type="spellStart"/>
      <w:r>
        <w:t>helffen</w:t>
      </w:r>
      <w:proofErr w:type="spellEnd"/>
      <w:r>
        <w:t xml:space="preserve"> mag. </w:t>
      </w:r>
      <w:proofErr w:type="spellStart"/>
      <w:r>
        <w:t>Solte</w:t>
      </w:r>
      <w:proofErr w:type="spellEnd"/>
      <w:r>
        <w:t xml:space="preserve"> dieser </w:t>
      </w:r>
      <w:proofErr w:type="spellStart"/>
      <w:r>
        <w:t>grund</w:t>
      </w:r>
      <w:proofErr w:type="spellEnd"/>
      <w:r>
        <w:t xml:space="preserve"> gelten / so </w:t>
      </w:r>
      <w:proofErr w:type="spellStart"/>
      <w:r>
        <w:t>mueste</w:t>
      </w:r>
      <w:proofErr w:type="spellEnd"/>
      <w:r>
        <w:t xml:space="preserve"> der leib Christi nicht allein im </w:t>
      </w:r>
      <w:proofErr w:type="spellStart"/>
      <w:r>
        <w:t>brot</w:t>
      </w:r>
      <w:proofErr w:type="spellEnd"/>
      <w:r>
        <w:t xml:space="preserve"> des Abendmals / sonder auch im </w:t>
      </w:r>
      <w:proofErr w:type="spellStart"/>
      <w:r>
        <w:t>Tauffwasser</w:t>
      </w:r>
      <w:proofErr w:type="spellEnd"/>
      <w:r>
        <w:t xml:space="preserve"> / ja in allem Brot und Wein / und Waser / in Holtz und Stein / Und allen Creaturen sein / wie die </w:t>
      </w:r>
      <w:proofErr w:type="spellStart"/>
      <w:r>
        <w:t>Ubiquitisten</w:t>
      </w:r>
      <w:proofErr w:type="spellEnd"/>
      <w:r>
        <w:t xml:space="preserve"> </w:t>
      </w:r>
      <w:proofErr w:type="spellStart"/>
      <w:r>
        <w:t>lesterlich</w:t>
      </w:r>
      <w:proofErr w:type="spellEnd"/>
      <w:r>
        <w:t xml:space="preserve"> und unchristlich </w:t>
      </w:r>
      <w:proofErr w:type="spellStart"/>
      <w:r>
        <w:t>geuckeln</w:t>
      </w:r>
      <w:proofErr w:type="spellEnd"/>
      <w:r>
        <w:t xml:space="preserve"> / Und </w:t>
      </w:r>
      <w:proofErr w:type="spellStart"/>
      <w:r>
        <w:t>müste</w:t>
      </w:r>
      <w:proofErr w:type="spellEnd"/>
      <w:r>
        <w:t xml:space="preserve"> auch der todte leib Christi / der am Creutz </w:t>
      </w:r>
      <w:proofErr w:type="spellStart"/>
      <w:r>
        <w:t>hieng</w:t>
      </w:r>
      <w:proofErr w:type="spellEnd"/>
      <w:r>
        <w:t xml:space="preserve"> und im grab lag / dazumal / dieweil er </w:t>
      </w:r>
      <w:proofErr w:type="spellStart"/>
      <w:r>
        <w:t>nit</w:t>
      </w:r>
      <w:proofErr w:type="spellEnd"/>
      <w:r>
        <w:t xml:space="preserve"> minder als lebendig / mit der Gottheit </w:t>
      </w:r>
      <w:proofErr w:type="spellStart"/>
      <w:r>
        <w:t>persoenlich</w:t>
      </w:r>
      <w:proofErr w:type="spellEnd"/>
      <w:r>
        <w:t xml:space="preserve"> vereiniget war und blieb / zugleich allenthalben im Himmel und Erden mit der Gottheit gewesen sein. Aber von </w:t>
      </w:r>
      <w:proofErr w:type="spellStart"/>
      <w:r>
        <w:t>disem</w:t>
      </w:r>
      <w:proofErr w:type="spellEnd"/>
      <w:r>
        <w:t xml:space="preserve"> allem ist anderswo </w:t>
      </w:r>
      <w:proofErr w:type="spellStart"/>
      <w:r>
        <w:t>vond</w:t>
      </w:r>
      <w:proofErr w:type="spellEnd"/>
      <w:r>
        <w:t xml:space="preserve"> en unsern satter </w:t>
      </w:r>
      <w:proofErr w:type="spellStart"/>
      <w:r>
        <w:t>bericht</w:t>
      </w:r>
      <w:proofErr w:type="spellEnd"/>
      <w:r>
        <w:t xml:space="preserve"> geschehen. </w:t>
      </w:r>
    </w:p>
    <w:p w14:paraId="065800A9" w14:textId="77777777" w:rsidR="008F74BD" w:rsidRDefault="008F74BD" w:rsidP="008F74BD">
      <w:pPr>
        <w:pStyle w:val="StandardWeb"/>
      </w:pPr>
      <w:r>
        <w:t xml:space="preserve">Der siebende </w:t>
      </w:r>
      <w:proofErr w:type="spellStart"/>
      <w:r>
        <w:t>grund</w:t>
      </w:r>
      <w:proofErr w:type="spellEnd"/>
      <w:r>
        <w:t xml:space="preserve"> ist auch </w:t>
      </w:r>
      <w:proofErr w:type="spellStart"/>
      <w:r>
        <w:t>auß</w:t>
      </w:r>
      <w:proofErr w:type="spellEnd"/>
      <w:r>
        <w:t xml:space="preserve"> der </w:t>
      </w:r>
      <w:proofErr w:type="spellStart"/>
      <w:r>
        <w:t>Ubiquitistischen</w:t>
      </w:r>
      <w:proofErr w:type="spellEnd"/>
      <w:r>
        <w:t xml:space="preserve"> </w:t>
      </w:r>
      <w:proofErr w:type="spellStart"/>
      <w:r>
        <w:t>Theologj</w:t>
      </w:r>
      <w:proofErr w:type="spellEnd"/>
      <w:r>
        <w:t xml:space="preserve"> / </w:t>
      </w:r>
      <w:proofErr w:type="spellStart"/>
      <w:r>
        <w:t>unnd</w:t>
      </w:r>
      <w:proofErr w:type="spellEnd"/>
      <w:r>
        <w:t xml:space="preserve"> </w:t>
      </w:r>
      <w:proofErr w:type="spellStart"/>
      <w:r>
        <w:t>auff</w:t>
      </w:r>
      <w:proofErr w:type="spellEnd"/>
      <w:r>
        <w:t xml:space="preserve"> den sechsten </w:t>
      </w:r>
      <w:proofErr w:type="spellStart"/>
      <w:r>
        <w:t>gebawet</w:t>
      </w:r>
      <w:proofErr w:type="spellEnd"/>
      <w:r>
        <w:t xml:space="preserve"> / </w:t>
      </w:r>
      <w:proofErr w:type="spellStart"/>
      <w:r>
        <w:t>fellet</w:t>
      </w:r>
      <w:proofErr w:type="spellEnd"/>
      <w:r>
        <w:t xml:space="preserve"> derhalben mit dem selben zu </w:t>
      </w:r>
      <w:proofErr w:type="spellStart"/>
      <w:r>
        <w:t>boden</w:t>
      </w:r>
      <w:proofErr w:type="spellEnd"/>
      <w:r>
        <w:t xml:space="preserve">. Denn ob gleich Christus sagt / ich bin bey euch biß ans end der </w:t>
      </w:r>
      <w:proofErr w:type="spellStart"/>
      <w:r>
        <w:t>welt</w:t>
      </w:r>
      <w:proofErr w:type="spellEnd"/>
      <w:r>
        <w:t xml:space="preserve"> / folget doch daraus eben so wenig / daß er mit seiner </w:t>
      </w:r>
      <w:proofErr w:type="spellStart"/>
      <w:r>
        <w:t>menschheit</w:t>
      </w:r>
      <w:proofErr w:type="spellEnd"/>
      <w:r>
        <w:t xml:space="preserve"> nach seiner </w:t>
      </w:r>
      <w:proofErr w:type="spellStart"/>
      <w:r>
        <w:t>Himmelfart</w:t>
      </w:r>
      <w:proofErr w:type="spellEnd"/>
      <w:r>
        <w:t xml:space="preserve"> / ehe denn er </w:t>
      </w:r>
      <w:proofErr w:type="spellStart"/>
      <w:r>
        <w:t>widerkomt</w:t>
      </w:r>
      <w:proofErr w:type="spellEnd"/>
      <w:r>
        <w:t xml:space="preserve"> zum </w:t>
      </w:r>
      <w:proofErr w:type="spellStart"/>
      <w:r>
        <w:t>gericht</w:t>
      </w:r>
      <w:proofErr w:type="spellEnd"/>
      <w:r>
        <w:t xml:space="preserve"> / </w:t>
      </w:r>
      <w:proofErr w:type="spellStart"/>
      <w:r>
        <w:t>auff</w:t>
      </w:r>
      <w:proofErr w:type="spellEnd"/>
      <w:r>
        <w:t xml:space="preserve"> Erden sey / als </w:t>
      </w:r>
      <w:proofErr w:type="spellStart"/>
      <w:r>
        <w:t>auß</w:t>
      </w:r>
      <w:proofErr w:type="spellEnd"/>
      <w:r>
        <w:t xml:space="preserve"> diesen worten Christi / Ich bin vom Himmel herab kommen / folget / daß sein </w:t>
      </w:r>
      <w:proofErr w:type="spellStart"/>
      <w:r>
        <w:t>fleisch</w:t>
      </w:r>
      <w:proofErr w:type="spellEnd"/>
      <w:r>
        <w:t xml:space="preserve"> vom Himmel kommen sey / und wird dennoch die </w:t>
      </w:r>
      <w:proofErr w:type="spellStart"/>
      <w:r>
        <w:t>person</w:t>
      </w:r>
      <w:proofErr w:type="spellEnd"/>
      <w:r>
        <w:t xml:space="preserve"> Christi / eben so wenig </w:t>
      </w:r>
      <w:proofErr w:type="spellStart"/>
      <w:r>
        <w:t>getrent</w:t>
      </w:r>
      <w:proofErr w:type="spellEnd"/>
      <w:r>
        <w:t xml:space="preserve"> / wenn S. Aug. spricht / nach seiner </w:t>
      </w:r>
      <w:proofErr w:type="spellStart"/>
      <w:r>
        <w:t>menscheit</w:t>
      </w:r>
      <w:proofErr w:type="spellEnd"/>
      <w:r>
        <w:t xml:space="preserve"> sey er jetzund </w:t>
      </w:r>
      <w:proofErr w:type="spellStart"/>
      <w:r>
        <w:t>nit</w:t>
      </w:r>
      <w:proofErr w:type="spellEnd"/>
      <w:r>
        <w:t xml:space="preserve"> bey uns / Aber nach seiner Gottheit werde </w:t>
      </w:r>
      <w:proofErr w:type="spellStart"/>
      <w:r>
        <w:t>obgemeldte</w:t>
      </w:r>
      <w:proofErr w:type="spellEnd"/>
      <w:r>
        <w:t xml:space="preserve"> </w:t>
      </w:r>
      <w:proofErr w:type="spellStart"/>
      <w:r>
        <w:t>verheissung</w:t>
      </w:r>
      <w:proofErr w:type="spellEnd"/>
      <w:r>
        <w:t xml:space="preserve"> von seiner </w:t>
      </w:r>
      <w:proofErr w:type="spellStart"/>
      <w:r>
        <w:t>gegenwert</w:t>
      </w:r>
      <w:proofErr w:type="spellEnd"/>
      <w:r>
        <w:t xml:space="preserve"> biß ans End der </w:t>
      </w:r>
      <w:proofErr w:type="spellStart"/>
      <w:r>
        <w:t>welt</w:t>
      </w:r>
      <w:proofErr w:type="spellEnd"/>
      <w:r>
        <w:t xml:space="preserve"> </w:t>
      </w:r>
      <w:proofErr w:type="spellStart"/>
      <w:r>
        <w:t>erfuellet</w:t>
      </w:r>
      <w:proofErr w:type="spellEnd"/>
      <w:r>
        <w:t xml:space="preserve"> / Als die </w:t>
      </w:r>
      <w:proofErr w:type="spellStart"/>
      <w:r>
        <w:t>person</w:t>
      </w:r>
      <w:proofErr w:type="spellEnd"/>
      <w:r>
        <w:t xml:space="preserve"> eines </w:t>
      </w:r>
      <w:proofErr w:type="spellStart"/>
      <w:r>
        <w:t>menschen</w:t>
      </w:r>
      <w:proofErr w:type="spellEnd"/>
      <w:r>
        <w:t xml:space="preserve"> getrennet wird / wenn man sagt / der </w:t>
      </w:r>
      <w:proofErr w:type="spellStart"/>
      <w:r>
        <w:t>mensch</w:t>
      </w:r>
      <w:proofErr w:type="spellEnd"/>
      <w:r>
        <w:t xml:space="preserve"> </w:t>
      </w:r>
      <w:proofErr w:type="spellStart"/>
      <w:r>
        <w:t>jsset</w:t>
      </w:r>
      <w:proofErr w:type="spellEnd"/>
      <w:r>
        <w:t xml:space="preserve"> / </w:t>
      </w:r>
      <w:proofErr w:type="spellStart"/>
      <w:r>
        <w:t>trincket</w:t>
      </w:r>
      <w:proofErr w:type="spellEnd"/>
      <w:r>
        <w:t xml:space="preserve"> / </w:t>
      </w:r>
      <w:proofErr w:type="spellStart"/>
      <w:r>
        <w:t>schlaefft</w:t>
      </w:r>
      <w:proofErr w:type="spellEnd"/>
      <w:r>
        <w:t xml:space="preserve"> etc. allein mit dem leib / verstehet / </w:t>
      </w:r>
      <w:proofErr w:type="spellStart"/>
      <w:r>
        <w:t>gedenckt</w:t>
      </w:r>
      <w:proofErr w:type="spellEnd"/>
      <w:r>
        <w:t xml:space="preserve"> / etc. allein mit der </w:t>
      </w:r>
      <w:proofErr w:type="spellStart"/>
      <w:r>
        <w:t>seele</w:t>
      </w:r>
      <w:proofErr w:type="spellEnd"/>
      <w:r>
        <w:t xml:space="preserve">. </w:t>
      </w:r>
    </w:p>
    <w:p w14:paraId="791E139B" w14:textId="77777777" w:rsidR="008F74BD" w:rsidRDefault="008F74BD" w:rsidP="008F74BD">
      <w:pPr>
        <w:pStyle w:val="StandardWeb"/>
      </w:pPr>
      <w:r>
        <w:t xml:space="preserve">Zum Sacrament </w:t>
      </w:r>
      <w:proofErr w:type="spellStart"/>
      <w:r>
        <w:t>gehoeren</w:t>
      </w:r>
      <w:proofErr w:type="spellEnd"/>
      <w:r>
        <w:t xml:space="preserve"> zwey ding / das </w:t>
      </w:r>
      <w:proofErr w:type="spellStart"/>
      <w:r>
        <w:t>eusserliche</w:t>
      </w:r>
      <w:proofErr w:type="spellEnd"/>
      <w:r>
        <w:t xml:space="preserve"> Element oder </w:t>
      </w:r>
      <w:proofErr w:type="spellStart"/>
      <w:r>
        <w:t>zeichen</w:t>
      </w:r>
      <w:proofErr w:type="spellEnd"/>
      <w:r>
        <w:t xml:space="preserve"> / und das </w:t>
      </w:r>
      <w:proofErr w:type="spellStart"/>
      <w:r>
        <w:t>wort</w:t>
      </w:r>
      <w:proofErr w:type="spellEnd"/>
      <w:r>
        <w:t xml:space="preserve"> oder </w:t>
      </w:r>
      <w:proofErr w:type="spellStart"/>
      <w:r>
        <w:t>verheissung</w:t>
      </w:r>
      <w:proofErr w:type="spellEnd"/>
      <w:r>
        <w:t xml:space="preserve"> Gottes / wie S. August. spricht / wenn das </w:t>
      </w:r>
      <w:proofErr w:type="spellStart"/>
      <w:r>
        <w:t>wort</w:t>
      </w:r>
      <w:proofErr w:type="spellEnd"/>
      <w:r>
        <w:t xml:space="preserve"> </w:t>
      </w:r>
      <w:proofErr w:type="spellStart"/>
      <w:r>
        <w:t>komt</w:t>
      </w:r>
      <w:proofErr w:type="spellEnd"/>
      <w:r>
        <w:t xml:space="preserve"> zum Element / so wird’s ein Sacrament. Daran tragen wir keinen </w:t>
      </w:r>
      <w:proofErr w:type="spellStart"/>
      <w:r>
        <w:t>zweiffel</w:t>
      </w:r>
      <w:proofErr w:type="spellEnd"/>
      <w:r>
        <w:t xml:space="preserve">. Was </w:t>
      </w:r>
      <w:proofErr w:type="spellStart"/>
      <w:r>
        <w:t>wil</w:t>
      </w:r>
      <w:proofErr w:type="spellEnd"/>
      <w:r>
        <w:t xml:space="preserve"> aber Marbach darauß machen? </w:t>
      </w:r>
      <w:proofErr w:type="spellStart"/>
      <w:r>
        <w:t>Drumb</w:t>
      </w:r>
      <w:proofErr w:type="spellEnd"/>
      <w:r>
        <w:t xml:space="preserve"> </w:t>
      </w:r>
      <w:proofErr w:type="spellStart"/>
      <w:r>
        <w:t>muessen</w:t>
      </w:r>
      <w:proofErr w:type="spellEnd"/>
      <w:r>
        <w:t xml:space="preserve"> der leib Christi im </w:t>
      </w:r>
      <w:proofErr w:type="spellStart"/>
      <w:r>
        <w:t>brot</w:t>
      </w:r>
      <w:proofErr w:type="spellEnd"/>
      <w:r>
        <w:t xml:space="preserve"> sein / und </w:t>
      </w:r>
      <w:proofErr w:type="spellStart"/>
      <w:r>
        <w:t>muendlich</w:t>
      </w:r>
      <w:proofErr w:type="spellEnd"/>
      <w:r>
        <w:t xml:space="preserve"> </w:t>
      </w:r>
      <w:proofErr w:type="spellStart"/>
      <w:r>
        <w:t>geessen</w:t>
      </w:r>
      <w:proofErr w:type="spellEnd"/>
      <w:r>
        <w:t xml:space="preserve"> werden. Wo hat aber Christus </w:t>
      </w:r>
      <w:proofErr w:type="spellStart"/>
      <w:r>
        <w:t>jhe</w:t>
      </w:r>
      <w:proofErr w:type="spellEnd"/>
      <w:r>
        <w:t xml:space="preserve"> solches </w:t>
      </w:r>
      <w:proofErr w:type="spellStart"/>
      <w:r>
        <w:t>wort</w:t>
      </w:r>
      <w:proofErr w:type="spellEnd"/>
      <w:r>
        <w:t xml:space="preserve"> zu diesem </w:t>
      </w:r>
      <w:proofErr w:type="spellStart"/>
      <w:r>
        <w:t>brot</w:t>
      </w:r>
      <w:proofErr w:type="spellEnd"/>
      <w:r>
        <w:t xml:space="preserve"> </w:t>
      </w:r>
      <w:proofErr w:type="spellStart"/>
      <w:r>
        <w:t>unnd</w:t>
      </w:r>
      <w:proofErr w:type="spellEnd"/>
      <w:r>
        <w:t xml:space="preserve"> wein gesetzt? Wenn uns Marbach diß zeiget / als denn so </w:t>
      </w:r>
      <w:proofErr w:type="spellStart"/>
      <w:r>
        <w:t>schrey</w:t>
      </w:r>
      <w:proofErr w:type="spellEnd"/>
      <w:r>
        <w:t xml:space="preserve"> er Juch. S. </w:t>
      </w:r>
      <w:proofErr w:type="spellStart"/>
      <w:r>
        <w:t>Augu</w:t>
      </w:r>
      <w:proofErr w:type="spellEnd"/>
      <w:r>
        <w:t xml:space="preserve">. setzet darzu / diß ist das </w:t>
      </w:r>
      <w:proofErr w:type="spellStart"/>
      <w:r>
        <w:t>wort</w:t>
      </w:r>
      <w:proofErr w:type="spellEnd"/>
      <w:r>
        <w:t xml:space="preserve"> des </w:t>
      </w:r>
      <w:proofErr w:type="spellStart"/>
      <w:r>
        <w:t>glaubens</w:t>
      </w:r>
      <w:proofErr w:type="spellEnd"/>
      <w:r>
        <w:t xml:space="preserve"> / das wir predigen / spricht der Apostel / denn so du bekennest mit dem </w:t>
      </w:r>
      <w:proofErr w:type="spellStart"/>
      <w:r>
        <w:t>mund</w:t>
      </w:r>
      <w:proofErr w:type="spellEnd"/>
      <w:r>
        <w:t xml:space="preserve"> / daß Jesus der Herr sey / und glaubest in deinem </w:t>
      </w:r>
      <w:proofErr w:type="spellStart"/>
      <w:r>
        <w:t>hertzen</w:t>
      </w:r>
      <w:proofErr w:type="spellEnd"/>
      <w:r>
        <w:t xml:space="preserve"> / daß </w:t>
      </w:r>
      <w:proofErr w:type="spellStart"/>
      <w:r>
        <w:t>jn</w:t>
      </w:r>
      <w:proofErr w:type="spellEnd"/>
      <w:r>
        <w:t xml:space="preserve"> Gott hat </w:t>
      </w:r>
      <w:proofErr w:type="spellStart"/>
      <w:r>
        <w:t>aufferwecket</w:t>
      </w:r>
      <w:proofErr w:type="spellEnd"/>
      <w:r>
        <w:t xml:space="preserve"> von den </w:t>
      </w:r>
      <w:proofErr w:type="spellStart"/>
      <w:r>
        <w:t>toden</w:t>
      </w:r>
      <w:proofErr w:type="spellEnd"/>
      <w:r>
        <w:t xml:space="preserve"> / so </w:t>
      </w:r>
      <w:proofErr w:type="spellStart"/>
      <w:r>
        <w:t>wirstu</w:t>
      </w:r>
      <w:proofErr w:type="spellEnd"/>
      <w:r>
        <w:t xml:space="preserve"> selig etc. diß </w:t>
      </w:r>
      <w:proofErr w:type="spellStart"/>
      <w:r>
        <w:t>wort</w:t>
      </w:r>
      <w:proofErr w:type="spellEnd"/>
      <w:r>
        <w:t xml:space="preserve"> / das mit </w:t>
      </w:r>
      <w:proofErr w:type="spellStart"/>
      <w:r>
        <w:t>warem</w:t>
      </w:r>
      <w:proofErr w:type="spellEnd"/>
      <w:r>
        <w:t xml:space="preserve"> glauben in Christum angenommen wird / nemlich die </w:t>
      </w:r>
      <w:proofErr w:type="spellStart"/>
      <w:r>
        <w:t>verheissung</w:t>
      </w:r>
      <w:proofErr w:type="spellEnd"/>
      <w:r>
        <w:t xml:space="preserve"> der </w:t>
      </w:r>
      <w:proofErr w:type="spellStart"/>
      <w:r>
        <w:t>gnaden</w:t>
      </w:r>
      <w:proofErr w:type="spellEnd"/>
      <w:r>
        <w:t xml:space="preserve"> / </w:t>
      </w:r>
      <w:proofErr w:type="spellStart"/>
      <w:r>
        <w:t>daz</w:t>
      </w:r>
      <w:proofErr w:type="spellEnd"/>
      <w:r>
        <w:t xml:space="preserve"> wir durch den </w:t>
      </w:r>
      <w:proofErr w:type="spellStart"/>
      <w:r>
        <w:t>tod</w:t>
      </w:r>
      <w:proofErr w:type="spellEnd"/>
      <w:r>
        <w:t xml:space="preserve"> und die </w:t>
      </w:r>
      <w:proofErr w:type="spellStart"/>
      <w:r>
        <w:t>aufferstehung</w:t>
      </w:r>
      <w:proofErr w:type="spellEnd"/>
      <w:r>
        <w:t xml:space="preserve"> Christi gerecht und lebendig gemacht werden / sagt </w:t>
      </w:r>
      <w:proofErr w:type="spellStart"/>
      <w:r>
        <w:t>Augu</w:t>
      </w:r>
      <w:proofErr w:type="spellEnd"/>
      <w:r>
        <w:t xml:space="preserve">. mache die Element / </w:t>
      </w:r>
      <w:proofErr w:type="spellStart"/>
      <w:r>
        <w:t>daz</w:t>
      </w:r>
      <w:proofErr w:type="spellEnd"/>
      <w:r>
        <w:t xml:space="preserve"> ist / die </w:t>
      </w:r>
      <w:proofErr w:type="spellStart"/>
      <w:r>
        <w:t>eusserlichen</w:t>
      </w:r>
      <w:proofErr w:type="spellEnd"/>
      <w:r>
        <w:t xml:space="preserve"> ding und Ceremonien / zu Sacramenten / wenn es darzu gesetzt / das ist / die Element zu </w:t>
      </w:r>
      <w:proofErr w:type="spellStart"/>
      <w:r>
        <w:t>warzeichen</w:t>
      </w:r>
      <w:proofErr w:type="spellEnd"/>
      <w:r>
        <w:t xml:space="preserve"> und </w:t>
      </w:r>
      <w:proofErr w:type="spellStart"/>
      <w:r>
        <w:t>sigiln</w:t>
      </w:r>
      <w:proofErr w:type="spellEnd"/>
      <w:r>
        <w:t xml:space="preserve"> desselben von Gott werden verordnet. Oder meint </w:t>
      </w:r>
      <w:proofErr w:type="spellStart"/>
      <w:r>
        <w:t>Marb</w:t>
      </w:r>
      <w:proofErr w:type="spellEnd"/>
      <w:r>
        <w:t xml:space="preserve">. Es bleibe kein </w:t>
      </w:r>
      <w:proofErr w:type="spellStart"/>
      <w:r>
        <w:t>wort</w:t>
      </w:r>
      <w:proofErr w:type="spellEnd"/>
      <w:r>
        <w:t xml:space="preserve"> beim Element des </w:t>
      </w:r>
      <w:proofErr w:type="spellStart"/>
      <w:r>
        <w:t>wassers</w:t>
      </w:r>
      <w:proofErr w:type="spellEnd"/>
      <w:r>
        <w:t xml:space="preserve"> im H. </w:t>
      </w:r>
      <w:proofErr w:type="spellStart"/>
      <w:r>
        <w:t>Tauff</w:t>
      </w:r>
      <w:proofErr w:type="spellEnd"/>
      <w:r>
        <w:t xml:space="preserve"> / von welchem Aug. daselbst mit </w:t>
      </w:r>
      <w:proofErr w:type="spellStart"/>
      <w:r>
        <w:t>namen</w:t>
      </w:r>
      <w:proofErr w:type="spellEnd"/>
      <w:r>
        <w:t xml:space="preserve"> </w:t>
      </w:r>
      <w:proofErr w:type="spellStart"/>
      <w:r>
        <w:t>redt</w:t>
      </w:r>
      <w:proofErr w:type="spellEnd"/>
      <w:r>
        <w:t xml:space="preserve"> / und werde der </w:t>
      </w:r>
      <w:proofErr w:type="spellStart"/>
      <w:r>
        <w:t>tauff</w:t>
      </w:r>
      <w:proofErr w:type="spellEnd"/>
      <w:r>
        <w:t xml:space="preserve"> </w:t>
      </w:r>
      <w:proofErr w:type="spellStart"/>
      <w:r>
        <w:t>darumb</w:t>
      </w:r>
      <w:proofErr w:type="spellEnd"/>
      <w:r>
        <w:t xml:space="preserve"> abgethan / daß das </w:t>
      </w:r>
      <w:proofErr w:type="spellStart"/>
      <w:r>
        <w:t>blut</w:t>
      </w:r>
      <w:proofErr w:type="spellEnd"/>
      <w:r>
        <w:t xml:space="preserve"> Christi nicht leiblich im </w:t>
      </w:r>
      <w:proofErr w:type="spellStart"/>
      <w:r>
        <w:t>wasser</w:t>
      </w:r>
      <w:proofErr w:type="spellEnd"/>
      <w:r>
        <w:t xml:space="preserve"> verborgen / und wir leiblich damit gewaschen werden. </w:t>
      </w:r>
      <w:proofErr w:type="spellStart"/>
      <w:r>
        <w:t>Schaemen</w:t>
      </w:r>
      <w:proofErr w:type="spellEnd"/>
      <w:r>
        <w:t xml:space="preserve"> </w:t>
      </w:r>
      <w:proofErr w:type="spellStart"/>
      <w:r>
        <w:t>wuerde</w:t>
      </w:r>
      <w:proofErr w:type="spellEnd"/>
      <w:r>
        <w:t xml:space="preserve"> er sich solcher </w:t>
      </w:r>
      <w:proofErr w:type="spellStart"/>
      <w:r>
        <w:t>toelpischen</w:t>
      </w:r>
      <w:proofErr w:type="spellEnd"/>
      <w:r>
        <w:t xml:space="preserve"> </w:t>
      </w:r>
      <w:proofErr w:type="spellStart"/>
      <w:r>
        <w:t>possen</w:t>
      </w:r>
      <w:proofErr w:type="spellEnd"/>
      <w:r>
        <w:t xml:space="preserve"> / wenn </w:t>
      </w:r>
      <w:proofErr w:type="spellStart"/>
      <w:r>
        <w:t>jn</w:t>
      </w:r>
      <w:proofErr w:type="spellEnd"/>
      <w:r>
        <w:t xml:space="preserve"> seine </w:t>
      </w:r>
      <w:proofErr w:type="spellStart"/>
      <w:r>
        <w:t>vermessenheit</w:t>
      </w:r>
      <w:proofErr w:type="spellEnd"/>
      <w:r>
        <w:t xml:space="preserve"> </w:t>
      </w:r>
      <w:proofErr w:type="spellStart"/>
      <w:r>
        <w:t>unnd</w:t>
      </w:r>
      <w:proofErr w:type="spellEnd"/>
      <w:r>
        <w:t xml:space="preserve"> </w:t>
      </w:r>
      <w:proofErr w:type="spellStart"/>
      <w:r>
        <w:t>hohmut</w:t>
      </w:r>
      <w:proofErr w:type="spellEnd"/>
      <w:r>
        <w:t xml:space="preserve"> nicht blendete. </w:t>
      </w:r>
    </w:p>
    <w:p w14:paraId="11E314B4" w14:textId="77777777" w:rsidR="008F74BD" w:rsidRDefault="008F74BD" w:rsidP="008F74BD">
      <w:pPr>
        <w:pStyle w:val="StandardWeb"/>
      </w:pPr>
      <w:r>
        <w:t xml:space="preserve">Der </w:t>
      </w:r>
      <w:proofErr w:type="spellStart"/>
      <w:r>
        <w:t>neunde</w:t>
      </w:r>
      <w:proofErr w:type="spellEnd"/>
      <w:r>
        <w:t xml:space="preserve"> </w:t>
      </w:r>
      <w:proofErr w:type="spellStart"/>
      <w:r>
        <w:t>grund</w:t>
      </w:r>
      <w:proofErr w:type="spellEnd"/>
      <w:r>
        <w:t xml:space="preserve"> / daß Christus im </w:t>
      </w:r>
      <w:proofErr w:type="spellStart"/>
      <w:r>
        <w:t>Abendmal</w:t>
      </w:r>
      <w:proofErr w:type="spellEnd"/>
      <w:r>
        <w:t xml:space="preserve"> ein </w:t>
      </w:r>
      <w:proofErr w:type="spellStart"/>
      <w:r>
        <w:t>speiß</w:t>
      </w:r>
      <w:proofErr w:type="spellEnd"/>
      <w:r>
        <w:t xml:space="preserve"> und </w:t>
      </w:r>
      <w:proofErr w:type="spellStart"/>
      <w:r>
        <w:t>tranck</w:t>
      </w:r>
      <w:proofErr w:type="spellEnd"/>
      <w:r>
        <w:t xml:space="preserve"> / nicht des zeitlichen / sondern des ewigen </w:t>
      </w:r>
      <w:proofErr w:type="spellStart"/>
      <w:r>
        <w:t>lebens</w:t>
      </w:r>
      <w:proofErr w:type="spellEnd"/>
      <w:r>
        <w:t xml:space="preserve"> / nemlich / sein leib und </w:t>
      </w:r>
      <w:proofErr w:type="spellStart"/>
      <w:r>
        <w:t>blut</w:t>
      </w:r>
      <w:proofErr w:type="spellEnd"/>
      <w:r>
        <w:t xml:space="preserve"> uns zu essen gibet / bleibt auch bey uns </w:t>
      </w:r>
      <w:proofErr w:type="spellStart"/>
      <w:r>
        <w:t>wol</w:t>
      </w:r>
      <w:proofErr w:type="spellEnd"/>
      <w:r>
        <w:t xml:space="preserve"> </w:t>
      </w:r>
      <w:proofErr w:type="spellStart"/>
      <w:r>
        <w:t>onbeweglich</w:t>
      </w:r>
      <w:proofErr w:type="spellEnd"/>
      <w:r>
        <w:t xml:space="preserve"> / Das </w:t>
      </w:r>
      <w:proofErr w:type="spellStart"/>
      <w:r>
        <w:t>gebew</w:t>
      </w:r>
      <w:proofErr w:type="spellEnd"/>
      <w:r>
        <w:t xml:space="preserve"> aber / so Marbach </w:t>
      </w:r>
      <w:proofErr w:type="spellStart"/>
      <w:r>
        <w:t>darauff</w:t>
      </w:r>
      <w:proofErr w:type="spellEnd"/>
      <w:r>
        <w:t xml:space="preserve"> </w:t>
      </w:r>
      <w:proofErr w:type="spellStart"/>
      <w:r>
        <w:t>wil</w:t>
      </w:r>
      <w:proofErr w:type="spellEnd"/>
      <w:r>
        <w:t xml:space="preserve"> flicken / ist mit einem </w:t>
      </w:r>
      <w:proofErr w:type="spellStart"/>
      <w:r>
        <w:t>wort</w:t>
      </w:r>
      <w:proofErr w:type="spellEnd"/>
      <w:r>
        <w:t xml:space="preserve"> in </w:t>
      </w:r>
      <w:proofErr w:type="spellStart"/>
      <w:r>
        <w:t>hauffen</w:t>
      </w:r>
      <w:proofErr w:type="spellEnd"/>
      <w:r>
        <w:t xml:space="preserve"> </w:t>
      </w:r>
      <w:proofErr w:type="spellStart"/>
      <w:r>
        <w:t>zustossen</w:t>
      </w:r>
      <w:proofErr w:type="spellEnd"/>
      <w:r>
        <w:t xml:space="preserve">. Denn was ist doch diß für ein </w:t>
      </w:r>
      <w:proofErr w:type="spellStart"/>
      <w:r>
        <w:t>schoene</w:t>
      </w:r>
      <w:proofErr w:type="spellEnd"/>
      <w:r>
        <w:t xml:space="preserve"> folge / Wir essen im </w:t>
      </w:r>
      <w:proofErr w:type="spellStart"/>
      <w:r>
        <w:t>Abendmal</w:t>
      </w:r>
      <w:proofErr w:type="spellEnd"/>
      <w:r>
        <w:t xml:space="preserve"> / ein Geistliche / </w:t>
      </w:r>
      <w:proofErr w:type="spellStart"/>
      <w:r>
        <w:t>Himlische</w:t>
      </w:r>
      <w:proofErr w:type="spellEnd"/>
      <w:r>
        <w:t xml:space="preserve"> speise / </w:t>
      </w:r>
      <w:proofErr w:type="spellStart"/>
      <w:r>
        <w:t>darumb</w:t>
      </w:r>
      <w:proofErr w:type="spellEnd"/>
      <w:r>
        <w:t xml:space="preserve"> muß sie leiblich und mündlich </w:t>
      </w:r>
      <w:proofErr w:type="spellStart"/>
      <w:r>
        <w:t>geessen</w:t>
      </w:r>
      <w:proofErr w:type="spellEnd"/>
      <w:r>
        <w:t xml:space="preserve"> werden? Wen </w:t>
      </w:r>
      <w:proofErr w:type="spellStart"/>
      <w:r>
        <w:t>uberzeuget</w:t>
      </w:r>
      <w:proofErr w:type="spellEnd"/>
      <w:r>
        <w:t xml:space="preserve"> nicht sein eigen gewissen / daß gerad das </w:t>
      </w:r>
      <w:proofErr w:type="spellStart"/>
      <w:r>
        <w:t>widerspiel</w:t>
      </w:r>
      <w:proofErr w:type="spellEnd"/>
      <w:r>
        <w:t xml:space="preserve"> folget / Denn </w:t>
      </w:r>
      <w:proofErr w:type="spellStart"/>
      <w:r>
        <w:t>jhe</w:t>
      </w:r>
      <w:proofErr w:type="spellEnd"/>
      <w:r>
        <w:t xml:space="preserve"> das Geistliche / </w:t>
      </w:r>
      <w:proofErr w:type="spellStart"/>
      <w:r>
        <w:t>Himlische</w:t>
      </w:r>
      <w:proofErr w:type="spellEnd"/>
      <w:r>
        <w:t xml:space="preserve"> leben nicht durch den leiblichen </w:t>
      </w:r>
      <w:proofErr w:type="spellStart"/>
      <w:r>
        <w:t>jrdischen</w:t>
      </w:r>
      <w:proofErr w:type="spellEnd"/>
      <w:r>
        <w:t xml:space="preserve"> / sonder durch den Geistlichen </w:t>
      </w:r>
      <w:proofErr w:type="spellStart"/>
      <w:r>
        <w:t>Himlischen</w:t>
      </w:r>
      <w:proofErr w:type="spellEnd"/>
      <w:r>
        <w:t xml:space="preserve"> </w:t>
      </w:r>
      <w:proofErr w:type="spellStart"/>
      <w:r>
        <w:t>mund</w:t>
      </w:r>
      <w:proofErr w:type="spellEnd"/>
      <w:r>
        <w:t xml:space="preserve"> des </w:t>
      </w:r>
      <w:proofErr w:type="spellStart"/>
      <w:r>
        <w:t>hertzens</w:t>
      </w:r>
      <w:proofErr w:type="spellEnd"/>
      <w:r>
        <w:t xml:space="preserve"> und der </w:t>
      </w:r>
      <w:proofErr w:type="spellStart"/>
      <w:r>
        <w:t>seelen</w:t>
      </w:r>
      <w:proofErr w:type="spellEnd"/>
      <w:r>
        <w:t xml:space="preserve"> in uns seinen </w:t>
      </w:r>
      <w:proofErr w:type="spellStart"/>
      <w:r>
        <w:t>anfang</w:t>
      </w:r>
      <w:proofErr w:type="spellEnd"/>
      <w:r>
        <w:t xml:space="preserve"> / enthalt / und </w:t>
      </w:r>
      <w:proofErr w:type="spellStart"/>
      <w:r>
        <w:t>narung</w:t>
      </w:r>
      <w:proofErr w:type="spellEnd"/>
      <w:r>
        <w:t xml:space="preserve"> </w:t>
      </w:r>
      <w:proofErr w:type="spellStart"/>
      <w:r>
        <w:t>bekomt</w:t>
      </w:r>
      <w:proofErr w:type="spellEnd"/>
      <w:r>
        <w:t xml:space="preserve"> / Wie solches der Herr </w:t>
      </w:r>
      <w:proofErr w:type="spellStart"/>
      <w:r>
        <w:t>außdrucklich</w:t>
      </w:r>
      <w:proofErr w:type="spellEnd"/>
      <w:r>
        <w:t xml:space="preserve"> </w:t>
      </w:r>
      <w:proofErr w:type="spellStart"/>
      <w:r>
        <w:t>leret</w:t>
      </w:r>
      <w:proofErr w:type="spellEnd"/>
      <w:r>
        <w:t xml:space="preserve"> im 6. </w:t>
      </w:r>
      <w:proofErr w:type="spellStart"/>
      <w:r>
        <w:t>cap</w:t>
      </w:r>
      <w:proofErr w:type="spellEnd"/>
      <w:r>
        <w:t xml:space="preserve">. Joh. Welches Marbach </w:t>
      </w:r>
      <w:proofErr w:type="spellStart"/>
      <w:r>
        <w:t>gantz</w:t>
      </w:r>
      <w:proofErr w:type="spellEnd"/>
      <w:r>
        <w:t xml:space="preserve"> </w:t>
      </w:r>
      <w:proofErr w:type="spellStart"/>
      <w:r>
        <w:t>onbedechtig</w:t>
      </w:r>
      <w:proofErr w:type="spellEnd"/>
      <w:r>
        <w:t xml:space="preserve"> zu </w:t>
      </w:r>
      <w:proofErr w:type="spellStart"/>
      <w:r>
        <w:t>beschoenen</w:t>
      </w:r>
      <w:proofErr w:type="spellEnd"/>
      <w:r>
        <w:t xml:space="preserve"> seiner </w:t>
      </w:r>
      <w:proofErr w:type="spellStart"/>
      <w:r>
        <w:t>treume</w:t>
      </w:r>
      <w:proofErr w:type="spellEnd"/>
      <w:r>
        <w:t xml:space="preserve"> </w:t>
      </w:r>
      <w:proofErr w:type="spellStart"/>
      <w:r>
        <w:t>anzeucht</w:t>
      </w:r>
      <w:proofErr w:type="spellEnd"/>
      <w:r>
        <w:t xml:space="preserve"> / so </w:t>
      </w:r>
      <w:proofErr w:type="spellStart"/>
      <w:r>
        <w:t>jm</w:t>
      </w:r>
      <w:proofErr w:type="spellEnd"/>
      <w:r>
        <w:t xml:space="preserve"> doch nichts </w:t>
      </w:r>
      <w:proofErr w:type="spellStart"/>
      <w:r>
        <w:t>hefftiger</w:t>
      </w:r>
      <w:proofErr w:type="spellEnd"/>
      <w:r>
        <w:t xml:space="preserve"> </w:t>
      </w:r>
      <w:proofErr w:type="spellStart"/>
      <w:r>
        <w:t>kan</w:t>
      </w:r>
      <w:proofErr w:type="spellEnd"/>
      <w:r>
        <w:t xml:space="preserve"> zu wider sein. Wer wollte den nicht </w:t>
      </w:r>
      <w:proofErr w:type="spellStart"/>
      <w:r>
        <w:t>fuer</w:t>
      </w:r>
      <w:proofErr w:type="spellEnd"/>
      <w:r>
        <w:t xml:space="preserve"> </w:t>
      </w:r>
      <w:proofErr w:type="spellStart"/>
      <w:r>
        <w:t>wansinnig</w:t>
      </w:r>
      <w:proofErr w:type="spellEnd"/>
      <w:r>
        <w:t xml:space="preserve"> halten / der sich also </w:t>
      </w:r>
      <w:proofErr w:type="spellStart"/>
      <w:r>
        <w:t>zuschliessen</w:t>
      </w:r>
      <w:proofErr w:type="spellEnd"/>
      <w:r>
        <w:t xml:space="preserve"> </w:t>
      </w:r>
      <w:proofErr w:type="spellStart"/>
      <w:r>
        <w:t>unterstuende</w:t>
      </w:r>
      <w:proofErr w:type="spellEnd"/>
      <w:r>
        <w:t xml:space="preserve"> / Im </w:t>
      </w:r>
      <w:proofErr w:type="spellStart"/>
      <w:r>
        <w:t>Tauff</w:t>
      </w:r>
      <w:proofErr w:type="spellEnd"/>
      <w:r>
        <w:t xml:space="preserve"> </w:t>
      </w:r>
      <w:proofErr w:type="spellStart"/>
      <w:r>
        <w:t>wil</w:t>
      </w:r>
      <w:proofErr w:type="spellEnd"/>
      <w:r>
        <w:t xml:space="preserve"> uns Christus nicht von der leiblichen sonder von der Geistlichen </w:t>
      </w:r>
      <w:proofErr w:type="spellStart"/>
      <w:r>
        <w:t>onreinigkeit</w:t>
      </w:r>
      <w:proofErr w:type="spellEnd"/>
      <w:r>
        <w:t xml:space="preserve"> </w:t>
      </w:r>
      <w:proofErr w:type="spellStart"/>
      <w:r>
        <w:t>wasschen</w:t>
      </w:r>
      <w:proofErr w:type="spellEnd"/>
      <w:r>
        <w:t xml:space="preserve"> / </w:t>
      </w:r>
      <w:proofErr w:type="spellStart"/>
      <w:r>
        <w:t>darumb</w:t>
      </w:r>
      <w:proofErr w:type="spellEnd"/>
      <w:r>
        <w:t xml:space="preserve"> </w:t>
      </w:r>
      <w:proofErr w:type="spellStart"/>
      <w:r>
        <w:t>wasschet</w:t>
      </w:r>
      <w:proofErr w:type="spellEnd"/>
      <w:r>
        <w:t xml:space="preserve"> er uns leiblich mit seinem </w:t>
      </w:r>
      <w:proofErr w:type="spellStart"/>
      <w:r>
        <w:t>blut</w:t>
      </w:r>
      <w:proofErr w:type="spellEnd"/>
      <w:r>
        <w:t xml:space="preserve">. </w:t>
      </w:r>
      <w:proofErr w:type="spellStart"/>
      <w:r>
        <w:t>Darumb</w:t>
      </w:r>
      <w:proofErr w:type="spellEnd"/>
      <w:r>
        <w:t xml:space="preserve"> </w:t>
      </w:r>
      <w:proofErr w:type="spellStart"/>
      <w:r>
        <w:t>schwetzt</w:t>
      </w:r>
      <w:proofErr w:type="spellEnd"/>
      <w:r>
        <w:t xml:space="preserve"> Marbach vergeblich von der </w:t>
      </w:r>
      <w:proofErr w:type="spellStart"/>
      <w:r>
        <w:t>frucht</w:t>
      </w:r>
      <w:proofErr w:type="spellEnd"/>
      <w:r>
        <w:t xml:space="preserve"> </w:t>
      </w:r>
      <w:proofErr w:type="spellStart"/>
      <w:r>
        <w:t>unnd</w:t>
      </w:r>
      <w:proofErr w:type="spellEnd"/>
      <w:r>
        <w:t xml:space="preserve"> </w:t>
      </w:r>
      <w:proofErr w:type="spellStart"/>
      <w:r>
        <w:t>substantz</w:t>
      </w:r>
      <w:proofErr w:type="spellEnd"/>
      <w:r>
        <w:t xml:space="preserve"> der speise. Denn eben von der speise </w:t>
      </w:r>
      <w:proofErr w:type="spellStart"/>
      <w:r>
        <w:t>selbest</w:t>
      </w:r>
      <w:proofErr w:type="spellEnd"/>
      <w:r>
        <w:t xml:space="preserve"> antwortet man </w:t>
      </w:r>
      <w:proofErr w:type="spellStart"/>
      <w:r>
        <w:t>jm</w:t>
      </w:r>
      <w:proofErr w:type="spellEnd"/>
      <w:r>
        <w:t xml:space="preserve"> / Es folgt </w:t>
      </w:r>
      <w:proofErr w:type="spellStart"/>
      <w:r>
        <w:t>nit</w:t>
      </w:r>
      <w:proofErr w:type="spellEnd"/>
      <w:r>
        <w:t xml:space="preserve"> / sie wird </w:t>
      </w:r>
      <w:proofErr w:type="spellStart"/>
      <w:r>
        <w:t>geessen</w:t>
      </w:r>
      <w:proofErr w:type="spellEnd"/>
      <w:r>
        <w:t xml:space="preserve"> / </w:t>
      </w:r>
      <w:proofErr w:type="spellStart"/>
      <w:r>
        <w:t>darumb</w:t>
      </w:r>
      <w:proofErr w:type="spellEnd"/>
      <w:r>
        <w:t xml:space="preserve"> wird sie leiblich oder </w:t>
      </w:r>
      <w:proofErr w:type="spellStart"/>
      <w:r>
        <w:t>muendlich</w:t>
      </w:r>
      <w:proofErr w:type="spellEnd"/>
      <w:r>
        <w:t xml:space="preserve"> </w:t>
      </w:r>
      <w:proofErr w:type="spellStart"/>
      <w:r>
        <w:t>geessen</w:t>
      </w:r>
      <w:proofErr w:type="spellEnd"/>
      <w:r>
        <w:t xml:space="preserve">. Denn wie die </w:t>
      </w:r>
      <w:proofErr w:type="spellStart"/>
      <w:r>
        <w:t>speiß</w:t>
      </w:r>
      <w:proofErr w:type="spellEnd"/>
      <w:r>
        <w:t xml:space="preserve"> und das leben ist / also ist auch die </w:t>
      </w:r>
      <w:proofErr w:type="spellStart"/>
      <w:r>
        <w:t>niessung</w:t>
      </w:r>
      <w:proofErr w:type="spellEnd"/>
      <w:r>
        <w:t xml:space="preserve"> der </w:t>
      </w:r>
      <w:proofErr w:type="spellStart"/>
      <w:r>
        <w:t>speiß</w:t>
      </w:r>
      <w:proofErr w:type="spellEnd"/>
      <w:r>
        <w:t xml:space="preserve"> zum leben. </w:t>
      </w:r>
    </w:p>
    <w:p w14:paraId="4F9DE660" w14:textId="77777777" w:rsidR="008F74BD" w:rsidRDefault="008F74BD" w:rsidP="008F74BD">
      <w:pPr>
        <w:pStyle w:val="StandardWeb"/>
      </w:pPr>
      <w:r>
        <w:t xml:space="preserve">Christus speiset der </w:t>
      </w:r>
      <w:proofErr w:type="spellStart"/>
      <w:r>
        <w:t>glaubigen</w:t>
      </w:r>
      <w:proofErr w:type="spellEnd"/>
      <w:r>
        <w:t xml:space="preserve"> Seele Geistlich mit seinem fleische / </w:t>
      </w:r>
      <w:proofErr w:type="spellStart"/>
      <w:r>
        <w:t>darumb</w:t>
      </w:r>
      <w:proofErr w:type="spellEnd"/>
      <w:r>
        <w:t xml:space="preserve"> muß folgen / sagt Marbach / daß er auch den leib Geistlich speise mit demselben seinem </w:t>
      </w:r>
      <w:proofErr w:type="spellStart"/>
      <w:r>
        <w:t>fleisch</w:t>
      </w:r>
      <w:proofErr w:type="spellEnd"/>
      <w:r>
        <w:t xml:space="preserve">. Nach dieser </w:t>
      </w:r>
      <w:proofErr w:type="spellStart"/>
      <w:r>
        <w:t>Marbachischen</w:t>
      </w:r>
      <w:proofErr w:type="spellEnd"/>
      <w:r>
        <w:t xml:space="preserve"> </w:t>
      </w:r>
      <w:proofErr w:type="spellStart"/>
      <w:r>
        <w:t>Dialectic</w:t>
      </w:r>
      <w:proofErr w:type="spellEnd"/>
      <w:r>
        <w:t xml:space="preserve"> </w:t>
      </w:r>
      <w:proofErr w:type="spellStart"/>
      <w:r>
        <w:t>wuere</w:t>
      </w:r>
      <w:proofErr w:type="spellEnd"/>
      <w:r>
        <w:t xml:space="preserve"> auch müssen folgen / daß Christum im </w:t>
      </w:r>
      <w:proofErr w:type="spellStart"/>
      <w:r>
        <w:t>Tauff</w:t>
      </w:r>
      <w:proofErr w:type="spellEnd"/>
      <w:r>
        <w:t xml:space="preserve"> unsern leib Geistlich / das ist / leiblich und doch </w:t>
      </w:r>
      <w:proofErr w:type="spellStart"/>
      <w:r>
        <w:t>onsichtbar</w:t>
      </w:r>
      <w:proofErr w:type="spellEnd"/>
      <w:r>
        <w:t xml:space="preserve"> (denn diß </w:t>
      </w:r>
      <w:proofErr w:type="spellStart"/>
      <w:r>
        <w:t>heist</w:t>
      </w:r>
      <w:proofErr w:type="spellEnd"/>
      <w:r>
        <w:t xml:space="preserve"> </w:t>
      </w:r>
      <w:proofErr w:type="spellStart"/>
      <w:r>
        <w:t>auff</w:t>
      </w:r>
      <w:proofErr w:type="spellEnd"/>
      <w:r>
        <w:t xml:space="preserve"> </w:t>
      </w:r>
      <w:proofErr w:type="spellStart"/>
      <w:r>
        <w:t>Marbachische</w:t>
      </w:r>
      <w:proofErr w:type="spellEnd"/>
      <w:r>
        <w:t xml:space="preserve"> sprach / geistlich) mit seinem </w:t>
      </w:r>
      <w:proofErr w:type="spellStart"/>
      <w:r>
        <w:t>blut</w:t>
      </w:r>
      <w:proofErr w:type="spellEnd"/>
      <w:r>
        <w:t xml:space="preserve"> </w:t>
      </w:r>
      <w:proofErr w:type="spellStart"/>
      <w:r>
        <w:t>wassche</w:t>
      </w:r>
      <w:proofErr w:type="spellEnd"/>
      <w:r>
        <w:t xml:space="preserve">. Denn je unser leib und </w:t>
      </w:r>
      <w:proofErr w:type="spellStart"/>
      <w:r>
        <w:t>seel</w:t>
      </w:r>
      <w:proofErr w:type="spellEnd"/>
      <w:r>
        <w:t xml:space="preserve"> / so wenig ohne das </w:t>
      </w:r>
      <w:proofErr w:type="spellStart"/>
      <w:r>
        <w:t>wasschen</w:t>
      </w:r>
      <w:proofErr w:type="spellEnd"/>
      <w:r>
        <w:t xml:space="preserve"> / als ohne das </w:t>
      </w:r>
      <w:proofErr w:type="spellStart"/>
      <w:r>
        <w:t>trencken</w:t>
      </w:r>
      <w:proofErr w:type="spellEnd"/>
      <w:r>
        <w:t xml:space="preserve"> mit dem </w:t>
      </w:r>
      <w:proofErr w:type="spellStart"/>
      <w:r>
        <w:t>blut</w:t>
      </w:r>
      <w:proofErr w:type="spellEnd"/>
      <w:r>
        <w:t xml:space="preserve"> Christi </w:t>
      </w:r>
      <w:proofErr w:type="spellStart"/>
      <w:r>
        <w:t>kan</w:t>
      </w:r>
      <w:proofErr w:type="spellEnd"/>
      <w:r>
        <w:t xml:space="preserve"> das ewige leben ererben. Aber Christus </w:t>
      </w:r>
      <w:proofErr w:type="spellStart"/>
      <w:r>
        <w:t>leret</w:t>
      </w:r>
      <w:proofErr w:type="spellEnd"/>
      <w:r>
        <w:t xml:space="preserve"> Joh. am 6. daß sein Fleisch essen und sein </w:t>
      </w:r>
      <w:proofErr w:type="spellStart"/>
      <w:r>
        <w:t>blut</w:t>
      </w:r>
      <w:proofErr w:type="spellEnd"/>
      <w:r>
        <w:t xml:space="preserve"> </w:t>
      </w:r>
      <w:proofErr w:type="spellStart"/>
      <w:r>
        <w:t>trincken</w:t>
      </w:r>
      <w:proofErr w:type="spellEnd"/>
      <w:r>
        <w:t xml:space="preserve"> </w:t>
      </w:r>
      <w:proofErr w:type="spellStart"/>
      <w:r>
        <w:t>heisse</w:t>
      </w:r>
      <w:proofErr w:type="spellEnd"/>
      <w:r>
        <w:t xml:space="preserve"> an </w:t>
      </w:r>
      <w:proofErr w:type="spellStart"/>
      <w:r>
        <w:t>jn</w:t>
      </w:r>
      <w:proofErr w:type="spellEnd"/>
      <w:r>
        <w:t xml:space="preserve"> glauben / Diß geschicht </w:t>
      </w:r>
      <w:proofErr w:type="spellStart"/>
      <w:r>
        <w:t>nit</w:t>
      </w:r>
      <w:proofErr w:type="spellEnd"/>
      <w:r>
        <w:t xml:space="preserve"> mit dem leibe / sonder mit der </w:t>
      </w:r>
      <w:proofErr w:type="spellStart"/>
      <w:r>
        <w:t>seele</w:t>
      </w:r>
      <w:proofErr w:type="spellEnd"/>
      <w:r>
        <w:t xml:space="preserve"> und dem </w:t>
      </w:r>
      <w:proofErr w:type="spellStart"/>
      <w:r>
        <w:t>gemuete</w:t>
      </w:r>
      <w:proofErr w:type="spellEnd"/>
      <w:r>
        <w:t xml:space="preserve">. Und wird dennoch auch unser leib der </w:t>
      </w:r>
      <w:proofErr w:type="spellStart"/>
      <w:r>
        <w:t>vergebung</w:t>
      </w:r>
      <w:proofErr w:type="spellEnd"/>
      <w:r>
        <w:t xml:space="preserve"> der </w:t>
      </w:r>
      <w:proofErr w:type="spellStart"/>
      <w:r>
        <w:t>sünden</w:t>
      </w:r>
      <w:proofErr w:type="spellEnd"/>
      <w:r>
        <w:t xml:space="preserve"> und des ewigen </w:t>
      </w:r>
      <w:proofErr w:type="spellStart"/>
      <w:r>
        <w:t>lebens</w:t>
      </w:r>
      <w:proofErr w:type="spellEnd"/>
      <w:r>
        <w:t xml:space="preserve"> </w:t>
      </w:r>
      <w:proofErr w:type="spellStart"/>
      <w:r>
        <w:t>theilhafftig</w:t>
      </w:r>
      <w:proofErr w:type="spellEnd"/>
      <w:r>
        <w:t xml:space="preserve"> / ein Tempel des H. Geistes und ein </w:t>
      </w:r>
      <w:proofErr w:type="spellStart"/>
      <w:r>
        <w:t>glied</w:t>
      </w:r>
      <w:proofErr w:type="spellEnd"/>
      <w:r>
        <w:t xml:space="preserve"> Christi / </w:t>
      </w:r>
      <w:proofErr w:type="spellStart"/>
      <w:r>
        <w:t>darumb</w:t>
      </w:r>
      <w:proofErr w:type="spellEnd"/>
      <w:r>
        <w:t xml:space="preserve"> daß die </w:t>
      </w:r>
      <w:proofErr w:type="spellStart"/>
      <w:r>
        <w:t>seele</w:t>
      </w:r>
      <w:proofErr w:type="spellEnd"/>
      <w:r>
        <w:t xml:space="preserve"> zuvor / solches wird durch den Glauben. Denn die </w:t>
      </w:r>
      <w:proofErr w:type="spellStart"/>
      <w:r>
        <w:t>heiligung</w:t>
      </w:r>
      <w:proofErr w:type="spellEnd"/>
      <w:r>
        <w:t xml:space="preserve"> und das leben / nicht von dem leibe </w:t>
      </w:r>
      <w:proofErr w:type="spellStart"/>
      <w:r>
        <w:t>auff</w:t>
      </w:r>
      <w:proofErr w:type="spellEnd"/>
      <w:r>
        <w:t xml:space="preserve"> die </w:t>
      </w:r>
      <w:proofErr w:type="spellStart"/>
      <w:r>
        <w:t>seele</w:t>
      </w:r>
      <w:proofErr w:type="spellEnd"/>
      <w:r>
        <w:t xml:space="preserve"> / sonder von der </w:t>
      </w:r>
      <w:proofErr w:type="spellStart"/>
      <w:r>
        <w:t>seele</w:t>
      </w:r>
      <w:proofErr w:type="spellEnd"/>
      <w:r>
        <w:t xml:space="preserve"> </w:t>
      </w:r>
      <w:proofErr w:type="spellStart"/>
      <w:r>
        <w:t>auff</w:t>
      </w:r>
      <w:proofErr w:type="spellEnd"/>
      <w:r>
        <w:t xml:space="preserve"> den leib kommet / </w:t>
      </w:r>
      <w:proofErr w:type="spellStart"/>
      <w:r>
        <w:t>unnd</w:t>
      </w:r>
      <w:proofErr w:type="spellEnd"/>
      <w:r>
        <w:t xml:space="preserve"> wird der leib nicht </w:t>
      </w:r>
      <w:proofErr w:type="spellStart"/>
      <w:r>
        <w:t>auff</w:t>
      </w:r>
      <w:proofErr w:type="spellEnd"/>
      <w:r>
        <w:t xml:space="preserve"> einen andern weg selig denn die </w:t>
      </w:r>
      <w:proofErr w:type="spellStart"/>
      <w:r>
        <w:t>seele</w:t>
      </w:r>
      <w:proofErr w:type="spellEnd"/>
      <w:r>
        <w:t xml:space="preserve"> / sonder beide leib und </w:t>
      </w:r>
      <w:proofErr w:type="spellStart"/>
      <w:r>
        <w:t>seel</w:t>
      </w:r>
      <w:proofErr w:type="spellEnd"/>
      <w:r>
        <w:t xml:space="preserve"> werden Christi </w:t>
      </w:r>
      <w:proofErr w:type="spellStart"/>
      <w:r>
        <w:t>theilhafftig</w:t>
      </w:r>
      <w:proofErr w:type="spellEnd"/>
      <w:r>
        <w:t xml:space="preserve"> und selig / nicht durch eingehen des </w:t>
      </w:r>
      <w:proofErr w:type="spellStart"/>
      <w:r>
        <w:t>fleisches</w:t>
      </w:r>
      <w:proofErr w:type="spellEnd"/>
      <w:r>
        <w:t xml:space="preserve"> </w:t>
      </w:r>
      <w:proofErr w:type="spellStart"/>
      <w:r>
        <w:t>unnd</w:t>
      </w:r>
      <w:proofErr w:type="spellEnd"/>
      <w:r>
        <w:t xml:space="preserve"> </w:t>
      </w:r>
      <w:proofErr w:type="spellStart"/>
      <w:r>
        <w:t>bluts</w:t>
      </w:r>
      <w:proofErr w:type="spellEnd"/>
      <w:r>
        <w:t xml:space="preserve"> Christi durch den </w:t>
      </w:r>
      <w:proofErr w:type="spellStart"/>
      <w:r>
        <w:t>mund</w:t>
      </w:r>
      <w:proofErr w:type="spellEnd"/>
      <w:r>
        <w:t xml:space="preserve"> oder anders in die </w:t>
      </w:r>
      <w:proofErr w:type="spellStart"/>
      <w:r>
        <w:t>seele</w:t>
      </w:r>
      <w:proofErr w:type="spellEnd"/>
      <w:r>
        <w:t xml:space="preserve"> / oder in den leib des Menschen / wie Marbach </w:t>
      </w:r>
      <w:proofErr w:type="spellStart"/>
      <w:r>
        <w:t>ongehewer</w:t>
      </w:r>
      <w:proofErr w:type="spellEnd"/>
      <w:r>
        <w:t xml:space="preserve"> </w:t>
      </w:r>
      <w:proofErr w:type="spellStart"/>
      <w:r>
        <w:t>unnd</w:t>
      </w:r>
      <w:proofErr w:type="spellEnd"/>
      <w:r>
        <w:t xml:space="preserve"> </w:t>
      </w:r>
      <w:proofErr w:type="spellStart"/>
      <w:r>
        <w:t>Abgoettisch</w:t>
      </w:r>
      <w:proofErr w:type="spellEnd"/>
      <w:r>
        <w:t xml:space="preserve"> dichtet / sonder allein durch waren glauben / der in der </w:t>
      </w:r>
      <w:proofErr w:type="spellStart"/>
      <w:r>
        <w:t>seele</w:t>
      </w:r>
      <w:proofErr w:type="spellEnd"/>
      <w:r>
        <w:t xml:space="preserve"> und in dem </w:t>
      </w:r>
      <w:proofErr w:type="spellStart"/>
      <w:r>
        <w:t>hertzen</w:t>
      </w:r>
      <w:proofErr w:type="spellEnd"/>
      <w:r>
        <w:t xml:space="preserve"> ist. Wo diesem nicht also </w:t>
      </w:r>
      <w:proofErr w:type="spellStart"/>
      <w:r>
        <w:t>were</w:t>
      </w:r>
      <w:proofErr w:type="spellEnd"/>
      <w:r>
        <w:t xml:space="preserve"> / so würde nach dieser </w:t>
      </w:r>
      <w:proofErr w:type="spellStart"/>
      <w:r>
        <w:t>Marbachischen</w:t>
      </w:r>
      <w:proofErr w:type="spellEnd"/>
      <w:r>
        <w:t xml:space="preserve"> </w:t>
      </w:r>
      <w:proofErr w:type="spellStart"/>
      <w:r>
        <w:t>Theologia</w:t>
      </w:r>
      <w:proofErr w:type="spellEnd"/>
      <w:r>
        <w:t xml:space="preserve"> / aller deren leibe </w:t>
      </w:r>
      <w:proofErr w:type="spellStart"/>
      <w:r>
        <w:t>inn</w:t>
      </w:r>
      <w:proofErr w:type="spellEnd"/>
      <w:r>
        <w:t xml:space="preserve"> dem ewigen </w:t>
      </w:r>
      <w:proofErr w:type="spellStart"/>
      <w:r>
        <w:t>tode</w:t>
      </w:r>
      <w:proofErr w:type="spellEnd"/>
      <w:r>
        <w:t xml:space="preserve"> bleiben / die Christum auch nach das </w:t>
      </w:r>
      <w:proofErr w:type="spellStart"/>
      <w:r>
        <w:t>gegentheils</w:t>
      </w:r>
      <w:proofErr w:type="spellEnd"/>
      <w:r>
        <w:t xml:space="preserve"> </w:t>
      </w:r>
      <w:proofErr w:type="spellStart"/>
      <w:r>
        <w:t>bekentniß</w:t>
      </w:r>
      <w:proofErr w:type="spellEnd"/>
      <w:r>
        <w:t xml:space="preserve"> nie </w:t>
      </w:r>
      <w:proofErr w:type="spellStart"/>
      <w:r>
        <w:t>muendlich</w:t>
      </w:r>
      <w:proofErr w:type="spellEnd"/>
      <w:r>
        <w:t xml:space="preserve"> und leiblich haben essen </w:t>
      </w:r>
      <w:proofErr w:type="spellStart"/>
      <w:r>
        <w:t>koennen</w:t>
      </w:r>
      <w:proofErr w:type="spellEnd"/>
      <w:r>
        <w:t xml:space="preserve">. </w:t>
      </w:r>
    </w:p>
    <w:p w14:paraId="779BD86C" w14:textId="77777777" w:rsidR="008F74BD" w:rsidRDefault="008F74BD" w:rsidP="008F74BD">
      <w:pPr>
        <w:pStyle w:val="StandardWeb"/>
      </w:pPr>
      <w:r>
        <w:t xml:space="preserve">Das </w:t>
      </w:r>
      <w:proofErr w:type="spellStart"/>
      <w:r>
        <w:t>neunde</w:t>
      </w:r>
      <w:proofErr w:type="spellEnd"/>
      <w:r>
        <w:t xml:space="preserve"> / </w:t>
      </w:r>
      <w:proofErr w:type="spellStart"/>
      <w:r>
        <w:t>zehende</w:t>
      </w:r>
      <w:proofErr w:type="spellEnd"/>
      <w:r>
        <w:t xml:space="preserve"> / </w:t>
      </w:r>
      <w:proofErr w:type="spellStart"/>
      <w:r>
        <w:t>eilffte</w:t>
      </w:r>
      <w:proofErr w:type="spellEnd"/>
      <w:r>
        <w:t xml:space="preserve"> / </w:t>
      </w:r>
      <w:proofErr w:type="spellStart"/>
      <w:r>
        <w:t>zwelffte</w:t>
      </w:r>
      <w:proofErr w:type="spellEnd"/>
      <w:r>
        <w:t xml:space="preserve"> / und </w:t>
      </w:r>
      <w:proofErr w:type="spellStart"/>
      <w:r>
        <w:t>dreizehende</w:t>
      </w:r>
      <w:proofErr w:type="spellEnd"/>
      <w:r>
        <w:t xml:space="preserve"> / </w:t>
      </w:r>
      <w:proofErr w:type="spellStart"/>
      <w:r>
        <w:t>Marbachische</w:t>
      </w:r>
      <w:proofErr w:type="spellEnd"/>
      <w:r>
        <w:t xml:space="preserve"> </w:t>
      </w:r>
      <w:proofErr w:type="spellStart"/>
      <w:r>
        <w:t>fundament</w:t>
      </w:r>
      <w:proofErr w:type="spellEnd"/>
      <w:r>
        <w:t xml:space="preserve"> / sind eben </w:t>
      </w:r>
      <w:proofErr w:type="spellStart"/>
      <w:r>
        <w:t>einerley</w:t>
      </w:r>
      <w:proofErr w:type="spellEnd"/>
      <w:r>
        <w:t xml:space="preserve"> zeug. Allein daß er den </w:t>
      </w:r>
      <w:proofErr w:type="spellStart"/>
      <w:r>
        <w:t>einfeltigen</w:t>
      </w:r>
      <w:proofErr w:type="spellEnd"/>
      <w:r>
        <w:t xml:space="preserve"> das maul </w:t>
      </w:r>
      <w:proofErr w:type="spellStart"/>
      <w:r>
        <w:t>auffsperren</w:t>
      </w:r>
      <w:proofErr w:type="spellEnd"/>
      <w:r>
        <w:t xml:space="preserve"> </w:t>
      </w:r>
      <w:proofErr w:type="spellStart"/>
      <w:r>
        <w:t>wil</w:t>
      </w:r>
      <w:proofErr w:type="spellEnd"/>
      <w:r>
        <w:t xml:space="preserve"> / als hab er ein grosse </w:t>
      </w:r>
      <w:proofErr w:type="spellStart"/>
      <w:r>
        <w:t>anzal</w:t>
      </w:r>
      <w:proofErr w:type="spellEnd"/>
      <w:r>
        <w:t xml:space="preserve"> gewaltiger </w:t>
      </w:r>
      <w:proofErr w:type="spellStart"/>
      <w:r>
        <w:t>gruende</w:t>
      </w:r>
      <w:proofErr w:type="spellEnd"/>
      <w:r>
        <w:t xml:space="preserve"> und </w:t>
      </w:r>
      <w:proofErr w:type="spellStart"/>
      <w:r>
        <w:t>beweiß</w:t>
      </w:r>
      <w:proofErr w:type="spellEnd"/>
      <w:r>
        <w:t xml:space="preserve">. Aber </w:t>
      </w:r>
      <w:proofErr w:type="spellStart"/>
      <w:r>
        <w:t>verstendige</w:t>
      </w:r>
      <w:proofErr w:type="spellEnd"/>
      <w:r>
        <w:t xml:space="preserve"> </w:t>
      </w:r>
      <w:proofErr w:type="spellStart"/>
      <w:r>
        <w:t>leut</w:t>
      </w:r>
      <w:proofErr w:type="spellEnd"/>
      <w:r>
        <w:t xml:space="preserve"> werden leichtlich sehen / daß er entweder ein grober </w:t>
      </w:r>
      <w:proofErr w:type="spellStart"/>
      <w:r>
        <w:t>ongehobelter</w:t>
      </w:r>
      <w:proofErr w:type="spellEnd"/>
      <w:r>
        <w:t xml:space="preserve"> Hempel sein muß / oder mutwillig </w:t>
      </w:r>
      <w:proofErr w:type="spellStart"/>
      <w:r>
        <w:t>jm</w:t>
      </w:r>
      <w:proofErr w:type="spellEnd"/>
      <w:r>
        <w:t xml:space="preserve"> </w:t>
      </w:r>
      <w:proofErr w:type="spellStart"/>
      <w:r>
        <w:t>fuer</w:t>
      </w:r>
      <w:proofErr w:type="spellEnd"/>
      <w:r>
        <w:t xml:space="preserve"> </w:t>
      </w:r>
      <w:proofErr w:type="spellStart"/>
      <w:r>
        <w:t>genomen</w:t>
      </w:r>
      <w:proofErr w:type="spellEnd"/>
      <w:r>
        <w:t xml:space="preserve"> hat / Gottes und der </w:t>
      </w:r>
      <w:proofErr w:type="spellStart"/>
      <w:r>
        <w:t>leute</w:t>
      </w:r>
      <w:proofErr w:type="spellEnd"/>
      <w:r>
        <w:t xml:space="preserve"> </w:t>
      </w:r>
      <w:proofErr w:type="spellStart"/>
      <w:r>
        <w:t>zuspotten</w:t>
      </w:r>
      <w:proofErr w:type="spellEnd"/>
      <w:r>
        <w:t xml:space="preserve"> / weil er sich solcher </w:t>
      </w:r>
      <w:proofErr w:type="spellStart"/>
      <w:r>
        <w:t>lamen</w:t>
      </w:r>
      <w:proofErr w:type="spellEnd"/>
      <w:r>
        <w:t xml:space="preserve"> zoten so gar </w:t>
      </w:r>
      <w:proofErr w:type="spellStart"/>
      <w:r>
        <w:t>nit</w:t>
      </w:r>
      <w:proofErr w:type="spellEnd"/>
      <w:r>
        <w:t xml:space="preserve"> </w:t>
      </w:r>
      <w:proofErr w:type="spellStart"/>
      <w:r>
        <w:t>schaemet</w:t>
      </w:r>
      <w:proofErr w:type="spellEnd"/>
      <w:r>
        <w:t xml:space="preserve">. Denn ich </w:t>
      </w:r>
      <w:proofErr w:type="spellStart"/>
      <w:r>
        <w:t>bit</w:t>
      </w:r>
      <w:proofErr w:type="spellEnd"/>
      <w:r>
        <w:t xml:space="preserve"> </w:t>
      </w:r>
      <w:proofErr w:type="spellStart"/>
      <w:r>
        <w:t>umb</w:t>
      </w:r>
      <w:proofErr w:type="spellEnd"/>
      <w:r>
        <w:t xml:space="preserve"> Gottes willen / alle Christliche </w:t>
      </w:r>
      <w:proofErr w:type="spellStart"/>
      <w:r>
        <w:t>leser</w:t>
      </w:r>
      <w:proofErr w:type="spellEnd"/>
      <w:r>
        <w:t xml:space="preserve"> / sie wollen doch </w:t>
      </w:r>
      <w:proofErr w:type="spellStart"/>
      <w:r>
        <w:t>bedencken</w:t>
      </w:r>
      <w:proofErr w:type="spellEnd"/>
      <w:r>
        <w:t xml:space="preserve"> / was diß </w:t>
      </w:r>
      <w:proofErr w:type="spellStart"/>
      <w:r>
        <w:t>fuer</w:t>
      </w:r>
      <w:proofErr w:type="spellEnd"/>
      <w:r>
        <w:t xml:space="preserve"> ein folge sey / Das geistliche leben </w:t>
      </w:r>
      <w:proofErr w:type="spellStart"/>
      <w:r>
        <w:t>bedarff</w:t>
      </w:r>
      <w:proofErr w:type="spellEnd"/>
      <w:r>
        <w:t xml:space="preserve"> seiner geistlichen speise und </w:t>
      </w:r>
      <w:proofErr w:type="spellStart"/>
      <w:r>
        <w:t>narung</w:t>
      </w:r>
      <w:proofErr w:type="spellEnd"/>
      <w:r>
        <w:t xml:space="preserve"> / derhalben muß </w:t>
      </w:r>
      <w:proofErr w:type="spellStart"/>
      <w:r>
        <w:t>dise</w:t>
      </w:r>
      <w:proofErr w:type="spellEnd"/>
      <w:r>
        <w:t xml:space="preserve"> speise mit dem leiblichen </w:t>
      </w:r>
      <w:proofErr w:type="spellStart"/>
      <w:r>
        <w:t>mund</w:t>
      </w:r>
      <w:proofErr w:type="spellEnd"/>
      <w:r>
        <w:t xml:space="preserve"> </w:t>
      </w:r>
      <w:proofErr w:type="spellStart"/>
      <w:r>
        <w:t>geessen</w:t>
      </w:r>
      <w:proofErr w:type="spellEnd"/>
      <w:r>
        <w:t xml:space="preserve"> werden. Werden denn die </w:t>
      </w:r>
      <w:proofErr w:type="spellStart"/>
      <w:r>
        <w:t>gleubigen</w:t>
      </w:r>
      <w:proofErr w:type="spellEnd"/>
      <w:r>
        <w:t xml:space="preserve"> </w:t>
      </w:r>
      <w:proofErr w:type="spellStart"/>
      <w:r>
        <w:t>dises</w:t>
      </w:r>
      <w:proofErr w:type="spellEnd"/>
      <w:r>
        <w:t xml:space="preserve"> </w:t>
      </w:r>
      <w:proofErr w:type="spellStart"/>
      <w:r>
        <w:t>lebens</w:t>
      </w:r>
      <w:proofErr w:type="spellEnd"/>
      <w:r>
        <w:t xml:space="preserve"> und </w:t>
      </w:r>
      <w:proofErr w:type="spellStart"/>
      <w:r>
        <w:t>diser</w:t>
      </w:r>
      <w:proofErr w:type="spellEnd"/>
      <w:r>
        <w:t xml:space="preserve"> speise </w:t>
      </w:r>
      <w:proofErr w:type="spellStart"/>
      <w:r>
        <w:t>nit</w:t>
      </w:r>
      <w:proofErr w:type="spellEnd"/>
      <w:r>
        <w:t xml:space="preserve"> </w:t>
      </w:r>
      <w:proofErr w:type="spellStart"/>
      <w:r>
        <w:t>teilhafftig</w:t>
      </w:r>
      <w:proofErr w:type="spellEnd"/>
      <w:r>
        <w:t xml:space="preserve"> denn allein im </w:t>
      </w:r>
      <w:proofErr w:type="spellStart"/>
      <w:r>
        <w:t>nachtmal</w:t>
      </w:r>
      <w:proofErr w:type="spellEnd"/>
      <w:r>
        <w:t xml:space="preserve">? oder haben sie ausser dem </w:t>
      </w:r>
      <w:proofErr w:type="spellStart"/>
      <w:r>
        <w:t>nachtmal</w:t>
      </w:r>
      <w:proofErr w:type="spellEnd"/>
      <w:r>
        <w:t xml:space="preserve"> nur der </w:t>
      </w:r>
      <w:proofErr w:type="spellStart"/>
      <w:r>
        <w:t>seelen</w:t>
      </w:r>
      <w:proofErr w:type="spellEnd"/>
      <w:r>
        <w:t xml:space="preserve"> und </w:t>
      </w:r>
      <w:proofErr w:type="spellStart"/>
      <w:r>
        <w:t>nit</w:t>
      </w:r>
      <w:proofErr w:type="spellEnd"/>
      <w:r>
        <w:t xml:space="preserve"> auch des </w:t>
      </w:r>
      <w:proofErr w:type="spellStart"/>
      <w:r>
        <w:t>leibs</w:t>
      </w:r>
      <w:proofErr w:type="spellEnd"/>
      <w:r>
        <w:t xml:space="preserve"> </w:t>
      </w:r>
      <w:proofErr w:type="spellStart"/>
      <w:r>
        <w:t>seligkeit</w:t>
      </w:r>
      <w:proofErr w:type="spellEnd"/>
      <w:r>
        <w:t xml:space="preserve">? Oder sind aller derselben leide / die nie zum </w:t>
      </w:r>
      <w:proofErr w:type="spellStart"/>
      <w:r>
        <w:t>Nachtmal</w:t>
      </w:r>
      <w:proofErr w:type="spellEnd"/>
      <w:r>
        <w:t xml:space="preserve"> </w:t>
      </w:r>
      <w:proofErr w:type="spellStart"/>
      <w:r>
        <w:t>komen</w:t>
      </w:r>
      <w:proofErr w:type="spellEnd"/>
      <w:r>
        <w:t xml:space="preserve"> / und noch </w:t>
      </w:r>
      <w:proofErr w:type="spellStart"/>
      <w:r>
        <w:t>nit</w:t>
      </w:r>
      <w:proofErr w:type="spellEnd"/>
      <w:r>
        <w:t xml:space="preserve"> </w:t>
      </w:r>
      <w:proofErr w:type="spellStart"/>
      <w:r>
        <w:t>komen</w:t>
      </w:r>
      <w:proofErr w:type="spellEnd"/>
      <w:r>
        <w:t xml:space="preserve"> </w:t>
      </w:r>
      <w:proofErr w:type="spellStart"/>
      <w:r>
        <w:t>koennen</w:t>
      </w:r>
      <w:proofErr w:type="spellEnd"/>
      <w:r>
        <w:t xml:space="preserve"> / des ewigen </w:t>
      </w:r>
      <w:proofErr w:type="spellStart"/>
      <w:r>
        <w:t>lebens</w:t>
      </w:r>
      <w:proofErr w:type="spellEnd"/>
      <w:r>
        <w:t xml:space="preserve"> beraubet? Oder wo hat die </w:t>
      </w:r>
      <w:proofErr w:type="spellStart"/>
      <w:r>
        <w:t>schrifft</w:t>
      </w:r>
      <w:proofErr w:type="spellEnd"/>
      <w:r>
        <w:t xml:space="preserve"> je das ewige leben der </w:t>
      </w:r>
      <w:proofErr w:type="spellStart"/>
      <w:r>
        <w:t>seelen</w:t>
      </w:r>
      <w:proofErr w:type="spellEnd"/>
      <w:r>
        <w:t xml:space="preserve"> oder des </w:t>
      </w:r>
      <w:proofErr w:type="spellStart"/>
      <w:r>
        <w:t>leibes</w:t>
      </w:r>
      <w:proofErr w:type="spellEnd"/>
      <w:r>
        <w:t xml:space="preserve"> / der mündlichen </w:t>
      </w:r>
      <w:proofErr w:type="spellStart"/>
      <w:r>
        <w:t>niessung</w:t>
      </w:r>
      <w:proofErr w:type="spellEnd"/>
      <w:r>
        <w:t xml:space="preserve"> Christi zugeschrieben? Ein grosse </w:t>
      </w:r>
      <w:proofErr w:type="spellStart"/>
      <w:r>
        <w:t>schand</w:t>
      </w:r>
      <w:proofErr w:type="spellEnd"/>
      <w:r>
        <w:t xml:space="preserve"> und grosse </w:t>
      </w:r>
      <w:proofErr w:type="spellStart"/>
      <w:r>
        <w:t>jamer</w:t>
      </w:r>
      <w:proofErr w:type="spellEnd"/>
      <w:r>
        <w:t xml:space="preserve"> ist es / daß bey diesem hellen </w:t>
      </w:r>
      <w:proofErr w:type="spellStart"/>
      <w:r>
        <w:t>liecht</w:t>
      </w:r>
      <w:proofErr w:type="spellEnd"/>
      <w:r>
        <w:t xml:space="preserve"> des </w:t>
      </w:r>
      <w:proofErr w:type="spellStart"/>
      <w:r>
        <w:t>Evangelij</w:t>
      </w:r>
      <w:proofErr w:type="spellEnd"/>
      <w:r>
        <w:t xml:space="preserve"> / von solchem grossen General </w:t>
      </w:r>
      <w:proofErr w:type="spellStart"/>
      <w:r>
        <w:t>Visitatorn</w:t>
      </w:r>
      <w:proofErr w:type="spellEnd"/>
      <w:r>
        <w:t xml:space="preserve"> / </w:t>
      </w:r>
      <w:proofErr w:type="spellStart"/>
      <w:r>
        <w:t>Reformatorn</w:t>
      </w:r>
      <w:proofErr w:type="spellEnd"/>
      <w:r>
        <w:t xml:space="preserve"> / und Superintendenten / solche </w:t>
      </w:r>
      <w:proofErr w:type="spellStart"/>
      <w:r>
        <w:t>ongewasschene</w:t>
      </w:r>
      <w:proofErr w:type="spellEnd"/>
      <w:r>
        <w:t xml:space="preserve"> </w:t>
      </w:r>
      <w:proofErr w:type="spellStart"/>
      <w:r>
        <w:t>gedichte</w:t>
      </w:r>
      <w:proofErr w:type="spellEnd"/>
      <w:r>
        <w:t xml:space="preserve"> </w:t>
      </w:r>
      <w:proofErr w:type="spellStart"/>
      <w:r>
        <w:t>auff</w:t>
      </w:r>
      <w:proofErr w:type="spellEnd"/>
      <w:r>
        <w:t xml:space="preserve"> die </w:t>
      </w:r>
      <w:proofErr w:type="spellStart"/>
      <w:r>
        <w:t>ban</w:t>
      </w:r>
      <w:proofErr w:type="spellEnd"/>
      <w:r>
        <w:t xml:space="preserve"> sollen gebracht </w:t>
      </w:r>
      <w:proofErr w:type="spellStart"/>
      <w:r>
        <w:t>wreden</w:t>
      </w:r>
      <w:proofErr w:type="spellEnd"/>
      <w:r>
        <w:t xml:space="preserve">. </w:t>
      </w:r>
    </w:p>
    <w:p w14:paraId="30CAA87D" w14:textId="77777777" w:rsidR="008F74BD" w:rsidRDefault="008F74BD" w:rsidP="008F74BD">
      <w:pPr>
        <w:pStyle w:val="StandardWeb"/>
      </w:pPr>
      <w:r>
        <w:t xml:space="preserve">Die </w:t>
      </w:r>
      <w:proofErr w:type="spellStart"/>
      <w:r>
        <w:t>aufferstehung</w:t>
      </w:r>
      <w:proofErr w:type="spellEnd"/>
      <w:r>
        <w:t xml:space="preserve"> des </w:t>
      </w:r>
      <w:proofErr w:type="spellStart"/>
      <w:r>
        <w:t>fleisches</w:t>
      </w:r>
      <w:proofErr w:type="spellEnd"/>
      <w:r>
        <w:t xml:space="preserve"> </w:t>
      </w:r>
      <w:proofErr w:type="spellStart"/>
      <w:r>
        <w:t>glaluben</w:t>
      </w:r>
      <w:proofErr w:type="spellEnd"/>
      <w:r>
        <w:t xml:space="preserve"> wir / Gott lob / so </w:t>
      </w:r>
      <w:proofErr w:type="spellStart"/>
      <w:r>
        <w:t>wol</w:t>
      </w:r>
      <w:proofErr w:type="spellEnd"/>
      <w:r>
        <w:t xml:space="preserve"> als Marbach / auch daß unser </w:t>
      </w:r>
      <w:proofErr w:type="spellStart"/>
      <w:r>
        <w:t>fleisch</w:t>
      </w:r>
      <w:proofErr w:type="spellEnd"/>
      <w:r>
        <w:t xml:space="preserve"> nicht zu ewiger </w:t>
      </w:r>
      <w:proofErr w:type="spellStart"/>
      <w:r>
        <w:t>pein</w:t>
      </w:r>
      <w:proofErr w:type="spellEnd"/>
      <w:r>
        <w:t xml:space="preserve"> und </w:t>
      </w:r>
      <w:proofErr w:type="spellStart"/>
      <w:r>
        <w:t>schmach</w:t>
      </w:r>
      <w:proofErr w:type="spellEnd"/>
      <w:r>
        <w:t xml:space="preserve"> / sonder zu </w:t>
      </w:r>
      <w:proofErr w:type="spellStart"/>
      <w:r>
        <w:t>Himlischer</w:t>
      </w:r>
      <w:proofErr w:type="spellEnd"/>
      <w:r>
        <w:t xml:space="preserve"> </w:t>
      </w:r>
      <w:proofErr w:type="spellStart"/>
      <w:r>
        <w:t>freud</w:t>
      </w:r>
      <w:proofErr w:type="spellEnd"/>
      <w:r>
        <w:t xml:space="preserve"> und </w:t>
      </w:r>
      <w:proofErr w:type="spellStart"/>
      <w:r>
        <w:t>herligkeit</w:t>
      </w:r>
      <w:proofErr w:type="spellEnd"/>
      <w:r>
        <w:t xml:space="preserve"> werde </w:t>
      </w:r>
      <w:proofErr w:type="spellStart"/>
      <w:r>
        <w:t>aufferstehen</w:t>
      </w:r>
      <w:proofErr w:type="spellEnd"/>
      <w:r>
        <w:t xml:space="preserve"> / so wir in </w:t>
      </w:r>
      <w:proofErr w:type="spellStart"/>
      <w:r>
        <w:t>disem</w:t>
      </w:r>
      <w:proofErr w:type="spellEnd"/>
      <w:r>
        <w:t xml:space="preserve"> leben das rechte Himmelbrot und </w:t>
      </w:r>
      <w:proofErr w:type="spellStart"/>
      <w:r>
        <w:t>speiß</w:t>
      </w:r>
      <w:proofErr w:type="spellEnd"/>
      <w:r>
        <w:t xml:space="preserve"> des ewigen </w:t>
      </w:r>
      <w:proofErr w:type="spellStart"/>
      <w:r>
        <w:t>lebens</w:t>
      </w:r>
      <w:proofErr w:type="spellEnd"/>
      <w:r>
        <w:t xml:space="preserve"> / nemlich das </w:t>
      </w:r>
      <w:proofErr w:type="spellStart"/>
      <w:r>
        <w:t>fleisch</w:t>
      </w:r>
      <w:proofErr w:type="spellEnd"/>
      <w:r>
        <w:t xml:space="preserve"> des </w:t>
      </w:r>
      <w:proofErr w:type="spellStart"/>
      <w:r>
        <w:t>menschen</w:t>
      </w:r>
      <w:proofErr w:type="spellEnd"/>
      <w:r>
        <w:t xml:space="preserve"> Sohns / mit </w:t>
      </w:r>
      <w:proofErr w:type="spellStart"/>
      <w:r>
        <w:t>warem</w:t>
      </w:r>
      <w:proofErr w:type="spellEnd"/>
      <w:r>
        <w:t xml:space="preserve"> glauben an </w:t>
      </w:r>
      <w:proofErr w:type="spellStart"/>
      <w:r>
        <w:t>jn</w:t>
      </w:r>
      <w:proofErr w:type="spellEnd"/>
      <w:r>
        <w:t xml:space="preserve"> essen / wie Joh. am 6. geschrieben stehet. Diß sollte uns aber Marbach sagen / wo geschrieben </w:t>
      </w:r>
      <w:proofErr w:type="spellStart"/>
      <w:r>
        <w:t>stuende</w:t>
      </w:r>
      <w:proofErr w:type="spellEnd"/>
      <w:r>
        <w:t xml:space="preserve"> / daß unser leib der </w:t>
      </w:r>
      <w:proofErr w:type="spellStart"/>
      <w:r>
        <w:t>aufferstehung</w:t>
      </w:r>
      <w:proofErr w:type="spellEnd"/>
      <w:r>
        <w:t xml:space="preserve"> / und des ewigen </w:t>
      </w:r>
      <w:proofErr w:type="spellStart"/>
      <w:r>
        <w:t>lebens</w:t>
      </w:r>
      <w:proofErr w:type="spellEnd"/>
      <w:r>
        <w:t xml:space="preserve"> </w:t>
      </w:r>
      <w:proofErr w:type="spellStart"/>
      <w:r>
        <w:t>teilhafftig</w:t>
      </w:r>
      <w:proofErr w:type="spellEnd"/>
      <w:r>
        <w:t xml:space="preserve"> werde / durch mündliche </w:t>
      </w:r>
      <w:proofErr w:type="spellStart"/>
      <w:r>
        <w:t>niessung</w:t>
      </w:r>
      <w:proofErr w:type="spellEnd"/>
      <w:r>
        <w:t xml:space="preserve"> des </w:t>
      </w:r>
      <w:proofErr w:type="spellStart"/>
      <w:r>
        <w:t>fleisches</w:t>
      </w:r>
      <w:proofErr w:type="spellEnd"/>
      <w:r>
        <w:t xml:space="preserve"> Christi / Item / weil er den Job </w:t>
      </w:r>
      <w:proofErr w:type="spellStart"/>
      <w:r>
        <w:t>anzeuhet</w:t>
      </w:r>
      <w:proofErr w:type="spellEnd"/>
      <w:r>
        <w:t xml:space="preserve"> / der mit seiner haut </w:t>
      </w:r>
      <w:proofErr w:type="spellStart"/>
      <w:r>
        <w:t>umbgeben</w:t>
      </w:r>
      <w:proofErr w:type="spellEnd"/>
      <w:r>
        <w:t xml:space="preserve"> werden / und in seinem </w:t>
      </w:r>
      <w:proofErr w:type="spellStart"/>
      <w:r>
        <w:t>fleisch</w:t>
      </w:r>
      <w:proofErr w:type="spellEnd"/>
      <w:r>
        <w:t xml:space="preserve"> Gott sehen wird / </w:t>
      </w:r>
      <w:proofErr w:type="spellStart"/>
      <w:r>
        <w:t>wolte</w:t>
      </w:r>
      <w:proofErr w:type="spellEnd"/>
      <w:r>
        <w:t xml:space="preserve"> ich gern von Marbach </w:t>
      </w:r>
      <w:proofErr w:type="spellStart"/>
      <w:r>
        <w:t>hoeren</w:t>
      </w:r>
      <w:proofErr w:type="spellEnd"/>
      <w:r>
        <w:t xml:space="preserve"> / wie </w:t>
      </w:r>
      <w:proofErr w:type="spellStart"/>
      <w:r>
        <w:t>offt</w:t>
      </w:r>
      <w:proofErr w:type="spellEnd"/>
      <w:r>
        <w:t xml:space="preserve"> der Job zum </w:t>
      </w:r>
      <w:proofErr w:type="spellStart"/>
      <w:r>
        <w:t>nachtmal</w:t>
      </w:r>
      <w:proofErr w:type="spellEnd"/>
      <w:r>
        <w:t xml:space="preserve"> gangen / und wenn er </w:t>
      </w:r>
      <w:proofErr w:type="spellStart"/>
      <w:r>
        <w:t>daz</w:t>
      </w:r>
      <w:proofErr w:type="spellEnd"/>
      <w:r>
        <w:t xml:space="preserve"> </w:t>
      </w:r>
      <w:proofErr w:type="spellStart"/>
      <w:r>
        <w:t>fleisch</w:t>
      </w:r>
      <w:proofErr w:type="spellEnd"/>
      <w:r>
        <w:t xml:space="preserve"> Christi mündlich und leiblich </w:t>
      </w:r>
      <w:proofErr w:type="spellStart"/>
      <w:r>
        <w:t>geessen</w:t>
      </w:r>
      <w:proofErr w:type="spellEnd"/>
      <w:r>
        <w:t xml:space="preserve"> hab. Also müssen die </w:t>
      </w:r>
      <w:proofErr w:type="spellStart"/>
      <w:r>
        <w:t>halßstarigen</w:t>
      </w:r>
      <w:proofErr w:type="spellEnd"/>
      <w:r>
        <w:t xml:space="preserve"> </w:t>
      </w:r>
      <w:proofErr w:type="spellStart"/>
      <w:r>
        <w:t>verteidiger</w:t>
      </w:r>
      <w:proofErr w:type="spellEnd"/>
      <w:r>
        <w:t xml:space="preserve"> der </w:t>
      </w:r>
      <w:proofErr w:type="spellStart"/>
      <w:r>
        <w:t>onwarheit</w:t>
      </w:r>
      <w:proofErr w:type="spellEnd"/>
      <w:r>
        <w:t xml:space="preserve"> und </w:t>
      </w:r>
      <w:proofErr w:type="spellStart"/>
      <w:r>
        <w:t>abgoetterey</w:t>
      </w:r>
      <w:proofErr w:type="spellEnd"/>
      <w:r>
        <w:t xml:space="preserve"> sich selbst zu </w:t>
      </w:r>
      <w:proofErr w:type="spellStart"/>
      <w:r>
        <w:t>schanden</w:t>
      </w:r>
      <w:proofErr w:type="spellEnd"/>
      <w:r>
        <w:t xml:space="preserve"> machen </w:t>
      </w:r>
      <w:proofErr w:type="spellStart"/>
      <w:r>
        <w:t>auß</w:t>
      </w:r>
      <w:proofErr w:type="spellEnd"/>
      <w:r>
        <w:t xml:space="preserve"> gerechtem urteil Gottes. </w:t>
      </w:r>
    </w:p>
    <w:p w14:paraId="69AE839F" w14:textId="77777777" w:rsidR="008F74BD" w:rsidRDefault="008F74BD" w:rsidP="008F74BD">
      <w:pPr>
        <w:pStyle w:val="StandardWeb"/>
      </w:pPr>
      <w:r>
        <w:t xml:space="preserve">S. Paul sagt Rom. 8. So der geist desselben / der Jesum von </w:t>
      </w:r>
      <w:proofErr w:type="spellStart"/>
      <w:r>
        <w:t>toden</w:t>
      </w:r>
      <w:proofErr w:type="spellEnd"/>
      <w:r>
        <w:t xml:space="preserve"> </w:t>
      </w:r>
      <w:proofErr w:type="spellStart"/>
      <w:r>
        <w:t>aufferweckt</w:t>
      </w:r>
      <w:proofErr w:type="spellEnd"/>
      <w:r>
        <w:t xml:space="preserve"> hat / in euch </w:t>
      </w:r>
      <w:proofErr w:type="spellStart"/>
      <w:r>
        <w:t>wonet</w:t>
      </w:r>
      <w:proofErr w:type="spellEnd"/>
      <w:r>
        <w:t xml:space="preserve"> / so wird derselbe der Christum von todten hat </w:t>
      </w:r>
      <w:proofErr w:type="spellStart"/>
      <w:r>
        <w:t>aufferwecket</w:t>
      </w:r>
      <w:proofErr w:type="spellEnd"/>
      <w:r>
        <w:t xml:space="preserve"> / auch </w:t>
      </w:r>
      <w:proofErr w:type="spellStart"/>
      <w:r>
        <w:t>ewre</w:t>
      </w:r>
      <w:proofErr w:type="spellEnd"/>
      <w:r>
        <w:t xml:space="preserve"> sterbliche leibe lebendig machen / durch seinen in euch </w:t>
      </w:r>
      <w:proofErr w:type="spellStart"/>
      <w:r>
        <w:t>wonenden</w:t>
      </w:r>
      <w:proofErr w:type="spellEnd"/>
      <w:r>
        <w:t xml:space="preserve"> Geist. Und Johan. am 6. spricht der Herr / Wer in </w:t>
      </w:r>
      <w:proofErr w:type="spellStart"/>
      <w:r>
        <w:t>jn</w:t>
      </w:r>
      <w:proofErr w:type="spellEnd"/>
      <w:r>
        <w:t xml:space="preserve"> glaubet / den werde er </w:t>
      </w:r>
      <w:proofErr w:type="spellStart"/>
      <w:r>
        <w:t>aufferwecken</w:t>
      </w:r>
      <w:proofErr w:type="spellEnd"/>
      <w:r>
        <w:t xml:space="preserve"> am Jüngsten tage. </w:t>
      </w:r>
      <w:proofErr w:type="spellStart"/>
      <w:r>
        <w:t>Alhie</w:t>
      </w:r>
      <w:proofErr w:type="spellEnd"/>
      <w:r>
        <w:t xml:space="preserve"> wird </w:t>
      </w:r>
      <w:proofErr w:type="spellStart"/>
      <w:r>
        <w:t>nit</w:t>
      </w:r>
      <w:proofErr w:type="spellEnd"/>
      <w:r>
        <w:t xml:space="preserve"> dem leiblichen / </w:t>
      </w:r>
      <w:proofErr w:type="spellStart"/>
      <w:r>
        <w:t>muendlichen</w:t>
      </w:r>
      <w:proofErr w:type="spellEnd"/>
      <w:r>
        <w:t xml:space="preserve"> / fleischessen / sondern dem verdienst Christi und </w:t>
      </w:r>
      <w:proofErr w:type="spellStart"/>
      <w:r>
        <w:t>krafft</w:t>
      </w:r>
      <w:proofErr w:type="spellEnd"/>
      <w:r>
        <w:t xml:space="preserve"> seines in uns </w:t>
      </w:r>
      <w:proofErr w:type="spellStart"/>
      <w:r>
        <w:t>wonenden</w:t>
      </w:r>
      <w:proofErr w:type="spellEnd"/>
      <w:r>
        <w:t xml:space="preserve"> Geistes / die </w:t>
      </w:r>
      <w:proofErr w:type="spellStart"/>
      <w:r>
        <w:t>aufferstehung</w:t>
      </w:r>
      <w:proofErr w:type="spellEnd"/>
      <w:r>
        <w:t xml:space="preserve"> unsers </w:t>
      </w:r>
      <w:proofErr w:type="spellStart"/>
      <w:r>
        <w:t>fleisches</w:t>
      </w:r>
      <w:proofErr w:type="spellEnd"/>
      <w:r>
        <w:t xml:space="preserve"> zum ewigen leben zugeschrieben. Ist derhalben nichts denn ein </w:t>
      </w:r>
      <w:proofErr w:type="spellStart"/>
      <w:r>
        <w:t>loß</w:t>
      </w:r>
      <w:proofErr w:type="spellEnd"/>
      <w:r>
        <w:t xml:space="preserve"> </w:t>
      </w:r>
      <w:proofErr w:type="spellStart"/>
      <w:r>
        <w:t>geschwetz</w:t>
      </w:r>
      <w:proofErr w:type="spellEnd"/>
      <w:r>
        <w:t xml:space="preserve"> / damit sich Marbach unsere </w:t>
      </w:r>
      <w:proofErr w:type="spellStart"/>
      <w:r>
        <w:t>lere</w:t>
      </w:r>
      <w:proofErr w:type="spellEnd"/>
      <w:r>
        <w:t xml:space="preserve"> </w:t>
      </w:r>
      <w:proofErr w:type="spellStart"/>
      <w:r>
        <w:t>boßhafftiglich</w:t>
      </w:r>
      <w:proofErr w:type="spellEnd"/>
      <w:r>
        <w:t xml:space="preserve"> unterstehet zu </w:t>
      </w:r>
      <w:proofErr w:type="spellStart"/>
      <w:r>
        <w:t>verleumbden</w:t>
      </w:r>
      <w:proofErr w:type="spellEnd"/>
      <w:r>
        <w:t xml:space="preserve"> / als </w:t>
      </w:r>
      <w:proofErr w:type="spellStart"/>
      <w:r>
        <w:t>solten</w:t>
      </w:r>
      <w:proofErr w:type="spellEnd"/>
      <w:r>
        <w:t xml:space="preserve"> wir fürgeben / der leib habe die </w:t>
      </w:r>
      <w:proofErr w:type="spellStart"/>
      <w:r>
        <w:t>aufferstehung</w:t>
      </w:r>
      <w:proofErr w:type="spellEnd"/>
      <w:r>
        <w:t xml:space="preserve"> zum ewigen leben / </w:t>
      </w:r>
      <w:proofErr w:type="spellStart"/>
      <w:r>
        <w:t>auß</w:t>
      </w:r>
      <w:proofErr w:type="spellEnd"/>
      <w:r>
        <w:t xml:space="preserve"> </w:t>
      </w:r>
      <w:proofErr w:type="spellStart"/>
      <w:r>
        <w:t>krafft</w:t>
      </w:r>
      <w:proofErr w:type="spellEnd"/>
      <w:r>
        <w:t xml:space="preserve"> der </w:t>
      </w:r>
      <w:proofErr w:type="spellStart"/>
      <w:r>
        <w:t>seelen</w:t>
      </w:r>
      <w:proofErr w:type="spellEnd"/>
      <w:r>
        <w:t xml:space="preserve">. Denn wir das ewige leben / beide des </w:t>
      </w:r>
      <w:proofErr w:type="spellStart"/>
      <w:r>
        <w:t>leibs</w:t>
      </w:r>
      <w:proofErr w:type="spellEnd"/>
      <w:r>
        <w:t xml:space="preserve"> und der </w:t>
      </w:r>
      <w:proofErr w:type="spellStart"/>
      <w:r>
        <w:t>seelen</w:t>
      </w:r>
      <w:proofErr w:type="spellEnd"/>
      <w:r>
        <w:t xml:space="preserve"> / dem verdienst / </w:t>
      </w:r>
      <w:proofErr w:type="spellStart"/>
      <w:r>
        <w:t>krafft</w:t>
      </w:r>
      <w:proofErr w:type="spellEnd"/>
      <w:r>
        <w:t xml:space="preserve"> und Geist Christi zuschreiben. Und </w:t>
      </w:r>
      <w:proofErr w:type="spellStart"/>
      <w:r>
        <w:t>darff</w:t>
      </w:r>
      <w:proofErr w:type="spellEnd"/>
      <w:r>
        <w:t xml:space="preserve"> also das </w:t>
      </w:r>
      <w:proofErr w:type="spellStart"/>
      <w:r>
        <w:t>abgoettische</w:t>
      </w:r>
      <w:proofErr w:type="spellEnd"/>
      <w:r>
        <w:t xml:space="preserve"> </w:t>
      </w:r>
      <w:proofErr w:type="spellStart"/>
      <w:r>
        <w:t>gedichte</w:t>
      </w:r>
      <w:proofErr w:type="spellEnd"/>
      <w:r>
        <w:t xml:space="preserve"> von wichtigen </w:t>
      </w:r>
      <w:proofErr w:type="spellStart"/>
      <w:r>
        <w:t>ursachen</w:t>
      </w:r>
      <w:proofErr w:type="spellEnd"/>
      <w:r>
        <w:t xml:space="preserve"> / </w:t>
      </w:r>
      <w:proofErr w:type="spellStart"/>
      <w:r>
        <w:t>trost</w:t>
      </w:r>
      <w:proofErr w:type="spellEnd"/>
      <w:r>
        <w:t xml:space="preserve"> </w:t>
      </w:r>
      <w:proofErr w:type="spellStart"/>
      <w:r>
        <w:t>unnd</w:t>
      </w:r>
      <w:proofErr w:type="spellEnd"/>
      <w:r>
        <w:t xml:space="preserve"> nutz der </w:t>
      </w:r>
      <w:proofErr w:type="spellStart"/>
      <w:r>
        <w:t>muendlichen</w:t>
      </w:r>
      <w:proofErr w:type="spellEnd"/>
      <w:r>
        <w:t xml:space="preserve"> </w:t>
      </w:r>
      <w:proofErr w:type="spellStart"/>
      <w:r>
        <w:t>niessung</w:t>
      </w:r>
      <w:proofErr w:type="spellEnd"/>
      <w:r>
        <w:t xml:space="preserve"> Christi / keiner andern </w:t>
      </w:r>
      <w:proofErr w:type="spellStart"/>
      <w:r>
        <w:t>antwort</w:t>
      </w:r>
      <w:proofErr w:type="spellEnd"/>
      <w:r>
        <w:t xml:space="preserve"> / denn daß man nein darzu sage / Dieweil Marbach solches </w:t>
      </w:r>
      <w:proofErr w:type="spellStart"/>
      <w:r>
        <w:t>gaukelwerck</w:t>
      </w:r>
      <w:proofErr w:type="spellEnd"/>
      <w:r>
        <w:t xml:space="preserve"> auch </w:t>
      </w:r>
      <w:proofErr w:type="spellStart"/>
      <w:r>
        <w:t>nit</w:t>
      </w:r>
      <w:proofErr w:type="spellEnd"/>
      <w:r>
        <w:t xml:space="preserve"> mit einem </w:t>
      </w:r>
      <w:proofErr w:type="spellStart"/>
      <w:r>
        <w:t>spruch</w:t>
      </w:r>
      <w:proofErr w:type="spellEnd"/>
      <w:r>
        <w:t xml:space="preserve"> der heiligen </w:t>
      </w:r>
      <w:proofErr w:type="spellStart"/>
      <w:r>
        <w:t>Schrifft</w:t>
      </w:r>
      <w:proofErr w:type="spellEnd"/>
      <w:r>
        <w:t xml:space="preserve"> bescheinen </w:t>
      </w:r>
      <w:proofErr w:type="spellStart"/>
      <w:r>
        <w:t>kan</w:t>
      </w:r>
      <w:proofErr w:type="spellEnd"/>
      <w:r>
        <w:t xml:space="preserve">. Denn die </w:t>
      </w:r>
      <w:proofErr w:type="spellStart"/>
      <w:r>
        <w:t>schrifft</w:t>
      </w:r>
      <w:proofErr w:type="spellEnd"/>
      <w:r>
        <w:t xml:space="preserve"> mit keinem </w:t>
      </w:r>
      <w:proofErr w:type="spellStart"/>
      <w:r>
        <w:t>buchstaben</w:t>
      </w:r>
      <w:proofErr w:type="spellEnd"/>
      <w:r>
        <w:t xml:space="preserve"> </w:t>
      </w:r>
      <w:proofErr w:type="spellStart"/>
      <w:r>
        <w:t>leret</w:t>
      </w:r>
      <w:proofErr w:type="spellEnd"/>
      <w:r>
        <w:t xml:space="preserve"> / daß die </w:t>
      </w:r>
      <w:proofErr w:type="spellStart"/>
      <w:r>
        <w:t>muendliche</w:t>
      </w:r>
      <w:proofErr w:type="spellEnd"/>
      <w:r>
        <w:t xml:space="preserve"> </w:t>
      </w:r>
      <w:proofErr w:type="spellStart"/>
      <w:r>
        <w:t>niessung</w:t>
      </w:r>
      <w:proofErr w:type="spellEnd"/>
      <w:r>
        <w:t xml:space="preserve"> Christi ein </w:t>
      </w:r>
      <w:proofErr w:type="spellStart"/>
      <w:r>
        <w:t>ursach</w:t>
      </w:r>
      <w:proofErr w:type="spellEnd"/>
      <w:r>
        <w:t xml:space="preserve"> oder </w:t>
      </w:r>
      <w:proofErr w:type="spellStart"/>
      <w:r>
        <w:t>werckzeug</w:t>
      </w:r>
      <w:proofErr w:type="spellEnd"/>
      <w:r>
        <w:t xml:space="preserve"> und mittel dieser </w:t>
      </w:r>
      <w:proofErr w:type="spellStart"/>
      <w:r>
        <w:t>wolthaten</w:t>
      </w:r>
      <w:proofErr w:type="spellEnd"/>
      <w:r>
        <w:t xml:space="preserve"> Christi sey / die </w:t>
      </w:r>
      <w:proofErr w:type="spellStart"/>
      <w:r>
        <w:t>jhr</w:t>
      </w:r>
      <w:proofErr w:type="spellEnd"/>
      <w:r>
        <w:t xml:space="preserve"> Marbach andichtet / </w:t>
      </w:r>
      <w:proofErr w:type="spellStart"/>
      <w:r>
        <w:t>Unnd</w:t>
      </w:r>
      <w:proofErr w:type="spellEnd"/>
      <w:r>
        <w:t xml:space="preserve"> ist derhalben aller </w:t>
      </w:r>
      <w:proofErr w:type="spellStart"/>
      <w:r>
        <w:t>trost</w:t>
      </w:r>
      <w:proofErr w:type="spellEnd"/>
      <w:r>
        <w:t xml:space="preserve"> </w:t>
      </w:r>
      <w:proofErr w:type="spellStart"/>
      <w:r>
        <w:t>unnd</w:t>
      </w:r>
      <w:proofErr w:type="spellEnd"/>
      <w:r>
        <w:t xml:space="preserve"> nutz / der </w:t>
      </w:r>
      <w:proofErr w:type="spellStart"/>
      <w:r>
        <w:t>darauff</w:t>
      </w:r>
      <w:proofErr w:type="spellEnd"/>
      <w:r>
        <w:t xml:space="preserve"> </w:t>
      </w:r>
      <w:proofErr w:type="spellStart"/>
      <w:r>
        <w:t>gebawet</w:t>
      </w:r>
      <w:proofErr w:type="spellEnd"/>
      <w:r>
        <w:t xml:space="preserve"> oder darinn gesuchet wird / nichts denn </w:t>
      </w:r>
      <w:proofErr w:type="spellStart"/>
      <w:r>
        <w:t>goetzenwerck</w:t>
      </w:r>
      <w:proofErr w:type="spellEnd"/>
      <w:r>
        <w:t xml:space="preserve"> und </w:t>
      </w:r>
      <w:proofErr w:type="spellStart"/>
      <w:r>
        <w:t>abgoetterey</w:t>
      </w:r>
      <w:proofErr w:type="spellEnd"/>
      <w:r>
        <w:t xml:space="preserve">. </w:t>
      </w:r>
    </w:p>
    <w:p w14:paraId="66FC5E26" w14:textId="77777777" w:rsidR="008F74BD" w:rsidRDefault="008F74BD" w:rsidP="008F74BD">
      <w:pPr>
        <w:pStyle w:val="StandardWeb"/>
      </w:pPr>
      <w:r>
        <w:t xml:space="preserve">Derwegen er den langen </w:t>
      </w:r>
      <w:proofErr w:type="spellStart"/>
      <w:r>
        <w:t>anhang</w:t>
      </w:r>
      <w:proofErr w:type="spellEnd"/>
      <w:r>
        <w:t xml:space="preserve"> dieses seines </w:t>
      </w:r>
      <w:proofErr w:type="spellStart"/>
      <w:r>
        <w:t>zwelfften</w:t>
      </w:r>
      <w:proofErr w:type="spellEnd"/>
      <w:r>
        <w:t xml:space="preserve"> </w:t>
      </w:r>
      <w:proofErr w:type="spellStart"/>
      <w:r>
        <w:t>grunds</w:t>
      </w:r>
      <w:proofErr w:type="spellEnd"/>
      <w:r>
        <w:t xml:space="preserve"> </w:t>
      </w:r>
      <w:proofErr w:type="spellStart"/>
      <w:r>
        <w:t>wol</w:t>
      </w:r>
      <w:proofErr w:type="spellEnd"/>
      <w:r>
        <w:t xml:space="preserve"> </w:t>
      </w:r>
      <w:proofErr w:type="spellStart"/>
      <w:r>
        <w:t>hette</w:t>
      </w:r>
      <w:proofErr w:type="spellEnd"/>
      <w:r>
        <w:t xml:space="preserve"> </w:t>
      </w:r>
      <w:proofErr w:type="spellStart"/>
      <w:r>
        <w:t>moegen</w:t>
      </w:r>
      <w:proofErr w:type="spellEnd"/>
      <w:r>
        <w:t xml:space="preserve"> verbleiben lassen. Denn </w:t>
      </w:r>
      <w:proofErr w:type="spellStart"/>
      <w:r>
        <w:t>gnugsam</w:t>
      </w:r>
      <w:proofErr w:type="spellEnd"/>
      <w:r>
        <w:t xml:space="preserve"> durch der unsern </w:t>
      </w:r>
      <w:proofErr w:type="spellStart"/>
      <w:r>
        <w:t>lere</w:t>
      </w:r>
      <w:proofErr w:type="spellEnd"/>
      <w:r>
        <w:t xml:space="preserve"> und </w:t>
      </w:r>
      <w:proofErr w:type="spellStart"/>
      <w:r>
        <w:t>schrifften</w:t>
      </w:r>
      <w:proofErr w:type="spellEnd"/>
      <w:r>
        <w:t xml:space="preserve"> bezeuget / daß sie mit </w:t>
      </w:r>
      <w:proofErr w:type="spellStart"/>
      <w:r>
        <w:t>Schwenckfelds</w:t>
      </w:r>
      <w:proofErr w:type="spellEnd"/>
      <w:r>
        <w:t xml:space="preserve"> </w:t>
      </w:r>
      <w:proofErr w:type="spellStart"/>
      <w:r>
        <w:t>jrthumen</w:t>
      </w:r>
      <w:proofErr w:type="spellEnd"/>
      <w:r>
        <w:t xml:space="preserve"> nichts gemein haben / wie uns Marbach gern </w:t>
      </w:r>
      <w:proofErr w:type="spellStart"/>
      <w:r>
        <w:t>wolte</w:t>
      </w:r>
      <w:proofErr w:type="spellEnd"/>
      <w:r>
        <w:t xml:space="preserve"> </w:t>
      </w:r>
      <w:proofErr w:type="spellStart"/>
      <w:r>
        <w:t>verleumbden</w:t>
      </w:r>
      <w:proofErr w:type="spellEnd"/>
      <w:r>
        <w:t xml:space="preserve">. Wir wissen und bekennen / daß das </w:t>
      </w:r>
      <w:proofErr w:type="spellStart"/>
      <w:r>
        <w:t>gantze</w:t>
      </w:r>
      <w:proofErr w:type="spellEnd"/>
      <w:r>
        <w:t xml:space="preserve"> </w:t>
      </w:r>
      <w:proofErr w:type="spellStart"/>
      <w:r>
        <w:t>Predigamt</w:t>
      </w:r>
      <w:proofErr w:type="spellEnd"/>
      <w:r>
        <w:t xml:space="preserve"> ein </w:t>
      </w:r>
      <w:proofErr w:type="spellStart"/>
      <w:r>
        <w:t>eusserlich</w:t>
      </w:r>
      <w:proofErr w:type="spellEnd"/>
      <w:r>
        <w:t xml:space="preserve"> mittel </w:t>
      </w:r>
      <w:proofErr w:type="spellStart"/>
      <w:r>
        <w:t>unnd</w:t>
      </w:r>
      <w:proofErr w:type="spellEnd"/>
      <w:r>
        <w:t xml:space="preserve"> </w:t>
      </w:r>
      <w:proofErr w:type="spellStart"/>
      <w:r>
        <w:t>werckzeug</w:t>
      </w:r>
      <w:proofErr w:type="spellEnd"/>
      <w:r>
        <w:t xml:space="preserve"> sey des H. Geists / das </w:t>
      </w:r>
      <w:proofErr w:type="spellStart"/>
      <w:r>
        <w:t>wort</w:t>
      </w:r>
      <w:proofErr w:type="spellEnd"/>
      <w:r>
        <w:t xml:space="preserve"> / dadurch er die </w:t>
      </w:r>
      <w:proofErr w:type="spellStart"/>
      <w:r>
        <w:t>hertzen</w:t>
      </w:r>
      <w:proofErr w:type="spellEnd"/>
      <w:r>
        <w:t xml:space="preserve"> erleuchtet und den glauben </w:t>
      </w:r>
      <w:proofErr w:type="spellStart"/>
      <w:r>
        <w:t>wircket</w:t>
      </w:r>
      <w:proofErr w:type="spellEnd"/>
      <w:r>
        <w:t xml:space="preserve"> und </w:t>
      </w:r>
      <w:proofErr w:type="spellStart"/>
      <w:r>
        <w:t>anzuendet</w:t>
      </w:r>
      <w:proofErr w:type="spellEnd"/>
      <w:r>
        <w:t xml:space="preserve"> / die Sacrament / dadurch er den angefangenen glauben </w:t>
      </w:r>
      <w:proofErr w:type="spellStart"/>
      <w:r>
        <w:t>ubet</w:t>
      </w:r>
      <w:proofErr w:type="spellEnd"/>
      <w:r>
        <w:t xml:space="preserve"> und </w:t>
      </w:r>
      <w:proofErr w:type="spellStart"/>
      <w:r>
        <w:t>bestetiget</w:t>
      </w:r>
      <w:proofErr w:type="spellEnd"/>
      <w:r>
        <w:t xml:space="preserve"> / Doch also daß die </w:t>
      </w:r>
      <w:proofErr w:type="spellStart"/>
      <w:r>
        <w:t>krafft</w:t>
      </w:r>
      <w:proofErr w:type="spellEnd"/>
      <w:r>
        <w:t xml:space="preserve"> den Menschen </w:t>
      </w:r>
      <w:proofErr w:type="spellStart"/>
      <w:r>
        <w:t>widerzugeberen</w:t>
      </w:r>
      <w:proofErr w:type="spellEnd"/>
      <w:r>
        <w:t xml:space="preserve"> </w:t>
      </w:r>
      <w:proofErr w:type="spellStart"/>
      <w:r>
        <w:t>unnd</w:t>
      </w:r>
      <w:proofErr w:type="spellEnd"/>
      <w:r>
        <w:t xml:space="preserve"> selig zu machen / nicht wie Marbach dichtet / in den worten des Dieners / im Wasser / im Brot / im Wein / oder an diese ding gebunden / oder auch </w:t>
      </w:r>
      <w:proofErr w:type="spellStart"/>
      <w:r>
        <w:t>diselben</w:t>
      </w:r>
      <w:proofErr w:type="spellEnd"/>
      <w:r>
        <w:t xml:space="preserve"> gaben so uns Gott dadurch </w:t>
      </w:r>
      <w:proofErr w:type="spellStart"/>
      <w:r>
        <w:t>zuverstehen</w:t>
      </w:r>
      <w:proofErr w:type="spellEnd"/>
      <w:r>
        <w:t xml:space="preserve"> gibt und anbeut / leiblich in oder bey diesen dingen verborgen </w:t>
      </w:r>
      <w:proofErr w:type="spellStart"/>
      <w:r>
        <w:t>weren</w:t>
      </w:r>
      <w:proofErr w:type="spellEnd"/>
      <w:r>
        <w:t xml:space="preserve"> / und leiblich empfangen würden / sonder daß alle </w:t>
      </w:r>
      <w:proofErr w:type="spellStart"/>
      <w:r>
        <w:t>krafft</w:t>
      </w:r>
      <w:proofErr w:type="spellEnd"/>
      <w:r>
        <w:t xml:space="preserve"> </w:t>
      </w:r>
      <w:proofErr w:type="spellStart"/>
      <w:r>
        <w:t>unnd</w:t>
      </w:r>
      <w:proofErr w:type="spellEnd"/>
      <w:r>
        <w:t xml:space="preserve"> </w:t>
      </w:r>
      <w:proofErr w:type="spellStart"/>
      <w:r>
        <w:t>wirckung</w:t>
      </w:r>
      <w:proofErr w:type="spellEnd"/>
      <w:r>
        <w:t xml:space="preserve"> nicht der </w:t>
      </w:r>
      <w:proofErr w:type="spellStart"/>
      <w:r>
        <w:t>stimm</w:t>
      </w:r>
      <w:proofErr w:type="spellEnd"/>
      <w:r>
        <w:t xml:space="preserve"> des </w:t>
      </w:r>
      <w:proofErr w:type="spellStart"/>
      <w:r>
        <w:t>dieners</w:t>
      </w:r>
      <w:proofErr w:type="spellEnd"/>
      <w:r>
        <w:t xml:space="preserve"> / oder der sichtbaren Element / sonder des Heiligen Geistes eigen sey und bleibe / welcher </w:t>
      </w:r>
      <w:proofErr w:type="spellStart"/>
      <w:r>
        <w:t>gantz</w:t>
      </w:r>
      <w:proofErr w:type="spellEnd"/>
      <w:r>
        <w:t xml:space="preserve"> frey nach seinem </w:t>
      </w:r>
      <w:proofErr w:type="spellStart"/>
      <w:r>
        <w:t>wolgefallen</w:t>
      </w:r>
      <w:proofErr w:type="spellEnd"/>
      <w:r>
        <w:t xml:space="preserve"> / wo und wenn und so fern er </w:t>
      </w:r>
      <w:proofErr w:type="spellStart"/>
      <w:r>
        <w:t>wil</w:t>
      </w:r>
      <w:proofErr w:type="spellEnd"/>
      <w:r>
        <w:t xml:space="preserve"> die </w:t>
      </w:r>
      <w:proofErr w:type="spellStart"/>
      <w:r>
        <w:t>gemueter</w:t>
      </w:r>
      <w:proofErr w:type="spellEnd"/>
      <w:r>
        <w:t xml:space="preserve"> und </w:t>
      </w:r>
      <w:proofErr w:type="spellStart"/>
      <w:r>
        <w:t>hertzen</w:t>
      </w:r>
      <w:proofErr w:type="spellEnd"/>
      <w:r>
        <w:t xml:space="preserve"> der Menschen durch diese </w:t>
      </w:r>
      <w:proofErr w:type="spellStart"/>
      <w:r>
        <w:t>eusserliche</w:t>
      </w:r>
      <w:proofErr w:type="spellEnd"/>
      <w:r>
        <w:t xml:space="preserve"> ding </w:t>
      </w:r>
      <w:proofErr w:type="spellStart"/>
      <w:r>
        <w:t>leret</w:t>
      </w:r>
      <w:proofErr w:type="spellEnd"/>
      <w:r>
        <w:t xml:space="preserve"> und zu glauben beweget / und werden also die </w:t>
      </w:r>
      <w:proofErr w:type="spellStart"/>
      <w:r>
        <w:t>eusserlichen</w:t>
      </w:r>
      <w:proofErr w:type="spellEnd"/>
      <w:r>
        <w:t xml:space="preserve"> worte und </w:t>
      </w:r>
      <w:proofErr w:type="spellStart"/>
      <w:r>
        <w:t>zeichen</w:t>
      </w:r>
      <w:proofErr w:type="spellEnd"/>
      <w:r>
        <w:t xml:space="preserve"> / leiblich / das ist / mit </w:t>
      </w:r>
      <w:proofErr w:type="spellStart"/>
      <w:r>
        <w:t>eusserlichen</w:t>
      </w:r>
      <w:proofErr w:type="spellEnd"/>
      <w:r>
        <w:t xml:space="preserve"> gliedern und sinnen des </w:t>
      </w:r>
      <w:proofErr w:type="spellStart"/>
      <w:r>
        <w:t>leibes</w:t>
      </w:r>
      <w:proofErr w:type="spellEnd"/>
      <w:r>
        <w:t xml:space="preserve"> angenommen und empfangen / Die </w:t>
      </w:r>
      <w:proofErr w:type="spellStart"/>
      <w:r>
        <w:t>onsichtbare</w:t>
      </w:r>
      <w:proofErr w:type="spellEnd"/>
      <w:r>
        <w:t xml:space="preserve"> </w:t>
      </w:r>
      <w:proofErr w:type="spellStart"/>
      <w:r>
        <w:t>gnad</w:t>
      </w:r>
      <w:proofErr w:type="spellEnd"/>
      <w:r>
        <w:t xml:space="preserve"> / gaben und </w:t>
      </w:r>
      <w:proofErr w:type="spellStart"/>
      <w:r>
        <w:t>wolthaten</w:t>
      </w:r>
      <w:proofErr w:type="spellEnd"/>
      <w:r>
        <w:t xml:space="preserve"> Gottes aber / </w:t>
      </w:r>
      <w:proofErr w:type="spellStart"/>
      <w:r>
        <w:t>nit</w:t>
      </w:r>
      <w:proofErr w:type="spellEnd"/>
      <w:r>
        <w:t xml:space="preserve"> anders denn mit </w:t>
      </w:r>
      <w:proofErr w:type="spellStart"/>
      <w:r>
        <w:t>warem</w:t>
      </w:r>
      <w:proofErr w:type="spellEnd"/>
      <w:r>
        <w:t xml:space="preserve"> glauben an die </w:t>
      </w:r>
      <w:proofErr w:type="spellStart"/>
      <w:r>
        <w:t>verheissung</w:t>
      </w:r>
      <w:proofErr w:type="spellEnd"/>
      <w:r>
        <w:t xml:space="preserve"> Gottes / welcher der H. Geist durch die </w:t>
      </w:r>
      <w:proofErr w:type="spellStart"/>
      <w:r>
        <w:t>eusserlichen</w:t>
      </w:r>
      <w:proofErr w:type="spellEnd"/>
      <w:r>
        <w:t xml:space="preserve"> </w:t>
      </w:r>
      <w:proofErr w:type="spellStart"/>
      <w:r>
        <w:t>wort</w:t>
      </w:r>
      <w:proofErr w:type="spellEnd"/>
      <w:r>
        <w:t xml:space="preserve"> und </w:t>
      </w:r>
      <w:proofErr w:type="spellStart"/>
      <w:r>
        <w:t>zeichen</w:t>
      </w:r>
      <w:proofErr w:type="spellEnd"/>
      <w:r>
        <w:t xml:space="preserve"> </w:t>
      </w:r>
      <w:proofErr w:type="spellStart"/>
      <w:r>
        <w:t>wircket</w:t>
      </w:r>
      <w:proofErr w:type="spellEnd"/>
      <w:r>
        <w:t xml:space="preserve"> und mehret / </w:t>
      </w:r>
      <w:proofErr w:type="spellStart"/>
      <w:r>
        <w:t>vermoeg</w:t>
      </w:r>
      <w:proofErr w:type="spellEnd"/>
      <w:r>
        <w:t xml:space="preserve"> der </w:t>
      </w:r>
      <w:proofErr w:type="spellStart"/>
      <w:r>
        <w:t>gantzen</w:t>
      </w:r>
      <w:proofErr w:type="spellEnd"/>
      <w:r>
        <w:t xml:space="preserve"> H. </w:t>
      </w:r>
      <w:proofErr w:type="spellStart"/>
      <w:r>
        <w:t>Schrifft</w:t>
      </w:r>
      <w:proofErr w:type="spellEnd"/>
      <w:r>
        <w:t xml:space="preserve"> / und des </w:t>
      </w:r>
      <w:proofErr w:type="spellStart"/>
      <w:r>
        <w:t>wol</w:t>
      </w:r>
      <w:proofErr w:type="spellEnd"/>
      <w:r>
        <w:t xml:space="preserve"> </w:t>
      </w:r>
      <w:proofErr w:type="spellStart"/>
      <w:r>
        <w:t>bekanten</w:t>
      </w:r>
      <w:proofErr w:type="spellEnd"/>
      <w:r>
        <w:t xml:space="preserve"> </w:t>
      </w:r>
      <w:proofErr w:type="spellStart"/>
      <w:r>
        <w:t>grundes</w:t>
      </w:r>
      <w:proofErr w:type="spellEnd"/>
      <w:r>
        <w:t xml:space="preserve"> unsers </w:t>
      </w:r>
      <w:proofErr w:type="spellStart"/>
      <w:r>
        <w:t>ongezweiffelten</w:t>
      </w:r>
      <w:proofErr w:type="spellEnd"/>
      <w:r>
        <w:t xml:space="preserve"> Christlichen </w:t>
      </w:r>
      <w:proofErr w:type="spellStart"/>
      <w:r>
        <w:t>glaubens</w:t>
      </w:r>
      <w:proofErr w:type="spellEnd"/>
      <w:r>
        <w:t xml:space="preserve"> und einigen </w:t>
      </w:r>
      <w:proofErr w:type="spellStart"/>
      <w:r>
        <w:t>wegs</w:t>
      </w:r>
      <w:proofErr w:type="spellEnd"/>
      <w:r>
        <w:t xml:space="preserve"> zur </w:t>
      </w:r>
      <w:proofErr w:type="spellStart"/>
      <w:r>
        <w:t>seligkeit</w:t>
      </w:r>
      <w:proofErr w:type="spellEnd"/>
      <w:r>
        <w:t xml:space="preserve">. Ist derwegen diß ein </w:t>
      </w:r>
      <w:proofErr w:type="spellStart"/>
      <w:r>
        <w:t>newe</w:t>
      </w:r>
      <w:proofErr w:type="spellEnd"/>
      <w:r>
        <w:t xml:space="preserve"> und </w:t>
      </w:r>
      <w:proofErr w:type="spellStart"/>
      <w:r>
        <w:t>onbedechtige</w:t>
      </w:r>
      <w:proofErr w:type="spellEnd"/>
      <w:r>
        <w:t xml:space="preserve"> rede Hans Marbachs / daß </w:t>
      </w:r>
      <w:proofErr w:type="spellStart"/>
      <w:r>
        <w:t>nit</w:t>
      </w:r>
      <w:proofErr w:type="spellEnd"/>
      <w:r>
        <w:t xml:space="preserve"> der glaube / sonder die leiblichen </w:t>
      </w:r>
      <w:proofErr w:type="spellStart"/>
      <w:r>
        <w:t>ohren</w:t>
      </w:r>
      <w:proofErr w:type="spellEnd"/>
      <w:r>
        <w:t xml:space="preserve"> / der </w:t>
      </w:r>
      <w:proofErr w:type="spellStart"/>
      <w:r>
        <w:t>mund</w:t>
      </w:r>
      <w:proofErr w:type="spellEnd"/>
      <w:r>
        <w:t xml:space="preserve"> des innerlichen </w:t>
      </w:r>
      <w:proofErr w:type="spellStart"/>
      <w:r>
        <w:t>menschen</w:t>
      </w:r>
      <w:proofErr w:type="spellEnd"/>
      <w:r>
        <w:t xml:space="preserve"> sind. Denn Christus </w:t>
      </w:r>
      <w:proofErr w:type="spellStart"/>
      <w:r>
        <w:t>Joha</w:t>
      </w:r>
      <w:proofErr w:type="spellEnd"/>
      <w:r>
        <w:t xml:space="preserve">. am 6. sein </w:t>
      </w:r>
      <w:proofErr w:type="spellStart"/>
      <w:r>
        <w:t>fleisch</w:t>
      </w:r>
      <w:proofErr w:type="spellEnd"/>
      <w:r>
        <w:t xml:space="preserve"> und </w:t>
      </w:r>
      <w:proofErr w:type="spellStart"/>
      <w:r>
        <w:t>blut</w:t>
      </w:r>
      <w:proofErr w:type="spellEnd"/>
      <w:r>
        <w:t xml:space="preserve"> mit keinem andern </w:t>
      </w:r>
      <w:proofErr w:type="spellStart"/>
      <w:r>
        <w:t>mund</w:t>
      </w:r>
      <w:proofErr w:type="spellEnd"/>
      <w:r>
        <w:t xml:space="preserve"> </w:t>
      </w:r>
      <w:proofErr w:type="spellStart"/>
      <w:r>
        <w:t>leret</w:t>
      </w:r>
      <w:proofErr w:type="spellEnd"/>
      <w:r>
        <w:t xml:space="preserve"> essen und </w:t>
      </w:r>
      <w:proofErr w:type="spellStart"/>
      <w:r>
        <w:t>trincken</w:t>
      </w:r>
      <w:proofErr w:type="spellEnd"/>
      <w:r>
        <w:t xml:space="preserve"> / denn durch den glauben / welchen der </w:t>
      </w:r>
      <w:proofErr w:type="spellStart"/>
      <w:r>
        <w:t>mund</w:t>
      </w:r>
      <w:proofErr w:type="spellEnd"/>
      <w:r>
        <w:t xml:space="preserve"> / die </w:t>
      </w:r>
      <w:proofErr w:type="spellStart"/>
      <w:r>
        <w:t>hand</w:t>
      </w:r>
      <w:proofErr w:type="spellEnd"/>
      <w:r>
        <w:t xml:space="preserve"> / das </w:t>
      </w:r>
      <w:proofErr w:type="spellStart"/>
      <w:r>
        <w:t>aug</w:t>
      </w:r>
      <w:proofErr w:type="spellEnd"/>
      <w:r>
        <w:t xml:space="preserve"> / das </w:t>
      </w:r>
      <w:proofErr w:type="spellStart"/>
      <w:r>
        <w:t>ohr</w:t>
      </w:r>
      <w:proofErr w:type="spellEnd"/>
      <w:r>
        <w:t xml:space="preserve"> / und in summa das einig mittel ist / damit wir Christum und alle seine </w:t>
      </w:r>
      <w:proofErr w:type="spellStart"/>
      <w:r>
        <w:t>himlische</w:t>
      </w:r>
      <w:proofErr w:type="spellEnd"/>
      <w:r>
        <w:t xml:space="preserve"> gaben und </w:t>
      </w:r>
      <w:proofErr w:type="spellStart"/>
      <w:r>
        <w:t>wolthaten</w:t>
      </w:r>
      <w:proofErr w:type="spellEnd"/>
      <w:r>
        <w:t xml:space="preserve"> </w:t>
      </w:r>
      <w:proofErr w:type="spellStart"/>
      <w:r>
        <w:t>niessen</w:t>
      </w:r>
      <w:proofErr w:type="spellEnd"/>
      <w:r>
        <w:t xml:space="preserve"> / </w:t>
      </w:r>
      <w:proofErr w:type="spellStart"/>
      <w:r>
        <w:t>entpfangen</w:t>
      </w:r>
      <w:proofErr w:type="spellEnd"/>
      <w:r>
        <w:t xml:space="preserve"> / schmecken / sehen </w:t>
      </w:r>
      <w:proofErr w:type="spellStart"/>
      <w:r>
        <w:t>unnd</w:t>
      </w:r>
      <w:proofErr w:type="spellEnd"/>
      <w:r>
        <w:t xml:space="preserve"> </w:t>
      </w:r>
      <w:proofErr w:type="spellStart"/>
      <w:r>
        <w:t>hoeren</w:t>
      </w:r>
      <w:proofErr w:type="spellEnd"/>
      <w:r>
        <w:t xml:space="preserve"> </w:t>
      </w:r>
      <w:proofErr w:type="spellStart"/>
      <w:r>
        <w:t>koennen</w:t>
      </w:r>
      <w:proofErr w:type="spellEnd"/>
      <w:r>
        <w:t xml:space="preserve"> und müssen / </w:t>
      </w:r>
      <w:proofErr w:type="spellStart"/>
      <w:r>
        <w:t>Darumb</w:t>
      </w:r>
      <w:proofErr w:type="spellEnd"/>
      <w:r>
        <w:t xml:space="preserve"> auch die Gottlosen </w:t>
      </w:r>
      <w:proofErr w:type="spellStart"/>
      <w:r>
        <w:t>unnd</w:t>
      </w:r>
      <w:proofErr w:type="spellEnd"/>
      <w:r>
        <w:t xml:space="preserve"> </w:t>
      </w:r>
      <w:proofErr w:type="spellStart"/>
      <w:r>
        <w:t>onglaubigen</w:t>
      </w:r>
      <w:proofErr w:type="spellEnd"/>
      <w:r>
        <w:t xml:space="preserve"> </w:t>
      </w:r>
      <w:proofErr w:type="spellStart"/>
      <w:r>
        <w:t>christum</w:t>
      </w:r>
      <w:proofErr w:type="spellEnd"/>
      <w:r>
        <w:t xml:space="preserve"> und seine gaben </w:t>
      </w:r>
      <w:proofErr w:type="spellStart"/>
      <w:r>
        <w:t>nit</w:t>
      </w:r>
      <w:proofErr w:type="spellEnd"/>
      <w:r>
        <w:t xml:space="preserve"> </w:t>
      </w:r>
      <w:proofErr w:type="spellStart"/>
      <w:r>
        <w:t>koennen</w:t>
      </w:r>
      <w:proofErr w:type="spellEnd"/>
      <w:r>
        <w:t xml:space="preserve"> empfangen / daß sie diesen </w:t>
      </w:r>
      <w:proofErr w:type="spellStart"/>
      <w:r>
        <w:t>mund</w:t>
      </w:r>
      <w:proofErr w:type="spellEnd"/>
      <w:r>
        <w:t xml:space="preserve"> / </w:t>
      </w:r>
      <w:proofErr w:type="spellStart"/>
      <w:r>
        <w:t>hend</w:t>
      </w:r>
      <w:proofErr w:type="spellEnd"/>
      <w:r>
        <w:t xml:space="preserve"> / </w:t>
      </w:r>
      <w:proofErr w:type="spellStart"/>
      <w:r>
        <w:t>aug</w:t>
      </w:r>
      <w:proofErr w:type="spellEnd"/>
      <w:r>
        <w:t xml:space="preserve"> und </w:t>
      </w:r>
      <w:proofErr w:type="spellStart"/>
      <w:r>
        <w:t>ohr</w:t>
      </w:r>
      <w:proofErr w:type="spellEnd"/>
      <w:r>
        <w:t xml:space="preserve"> </w:t>
      </w:r>
      <w:proofErr w:type="spellStart"/>
      <w:r>
        <w:t>nit</w:t>
      </w:r>
      <w:proofErr w:type="spellEnd"/>
      <w:r>
        <w:t xml:space="preserve"> haben / wie der Herr spricht / Wer </w:t>
      </w:r>
      <w:proofErr w:type="spellStart"/>
      <w:r>
        <w:t>ohren</w:t>
      </w:r>
      <w:proofErr w:type="spellEnd"/>
      <w:r>
        <w:t xml:space="preserve"> hat zu </w:t>
      </w:r>
      <w:proofErr w:type="spellStart"/>
      <w:r>
        <w:t>hoeren</w:t>
      </w:r>
      <w:proofErr w:type="spellEnd"/>
      <w:r>
        <w:t xml:space="preserve"> der </w:t>
      </w:r>
      <w:proofErr w:type="spellStart"/>
      <w:r>
        <w:t>hoert</w:t>
      </w:r>
      <w:proofErr w:type="spellEnd"/>
      <w:r>
        <w:t xml:space="preserve"> / Mat. 11. Und Paulus Eph. 1. Gott gebe euch erleuchtete </w:t>
      </w:r>
      <w:proofErr w:type="spellStart"/>
      <w:r>
        <w:t>augen</w:t>
      </w:r>
      <w:proofErr w:type="spellEnd"/>
      <w:r>
        <w:t xml:space="preserve"> </w:t>
      </w:r>
      <w:proofErr w:type="spellStart"/>
      <w:r>
        <w:t>ewers</w:t>
      </w:r>
      <w:proofErr w:type="spellEnd"/>
      <w:r>
        <w:t xml:space="preserve"> </w:t>
      </w:r>
      <w:proofErr w:type="spellStart"/>
      <w:r>
        <w:t>gemuets</w:t>
      </w:r>
      <w:proofErr w:type="spellEnd"/>
      <w:r>
        <w:t xml:space="preserve"> / etc. Die </w:t>
      </w:r>
      <w:proofErr w:type="spellStart"/>
      <w:r>
        <w:t>eusserlichen</w:t>
      </w:r>
      <w:proofErr w:type="spellEnd"/>
      <w:r>
        <w:t xml:space="preserve"> </w:t>
      </w:r>
      <w:proofErr w:type="spellStart"/>
      <w:r>
        <w:t>wort</w:t>
      </w:r>
      <w:proofErr w:type="spellEnd"/>
      <w:r>
        <w:t xml:space="preserve"> und </w:t>
      </w:r>
      <w:proofErr w:type="spellStart"/>
      <w:r>
        <w:t>zeichen</w:t>
      </w:r>
      <w:proofErr w:type="spellEnd"/>
      <w:r>
        <w:t xml:space="preserve"> aber / so mit </w:t>
      </w:r>
      <w:proofErr w:type="spellStart"/>
      <w:r>
        <w:t>eusserlichen</w:t>
      </w:r>
      <w:proofErr w:type="spellEnd"/>
      <w:r>
        <w:t xml:space="preserve"> </w:t>
      </w:r>
      <w:proofErr w:type="spellStart"/>
      <w:r>
        <w:t>ohren</w:t>
      </w:r>
      <w:proofErr w:type="spellEnd"/>
      <w:r>
        <w:t xml:space="preserve"> </w:t>
      </w:r>
      <w:proofErr w:type="spellStart"/>
      <w:r>
        <w:t>augen</w:t>
      </w:r>
      <w:proofErr w:type="spellEnd"/>
      <w:r>
        <w:t xml:space="preserve"> / </w:t>
      </w:r>
      <w:proofErr w:type="spellStart"/>
      <w:r>
        <w:t>mund</w:t>
      </w:r>
      <w:proofErr w:type="spellEnd"/>
      <w:r>
        <w:t xml:space="preserve"> / etc. </w:t>
      </w:r>
      <w:proofErr w:type="spellStart"/>
      <w:r>
        <w:t>entpfangen</w:t>
      </w:r>
      <w:proofErr w:type="spellEnd"/>
      <w:r>
        <w:t xml:space="preserve"> werden / sind </w:t>
      </w:r>
      <w:proofErr w:type="spellStart"/>
      <w:r>
        <w:t>werckzeug</w:t>
      </w:r>
      <w:proofErr w:type="spellEnd"/>
      <w:r>
        <w:t xml:space="preserve"> des H. Geistes den innerlichen </w:t>
      </w:r>
      <w:proofErr w:type="spellStart"/>
      <w:r>
        <w:t>mund</w:t>
      </w:r>
      <w:proofErr w:type="spellEnd"/>
      <w:r>
        <w:t xml:space="preserve"> / </w:t>
      </w:r>
      <w:proofErr w:type="spellStart"/>
      <w:r>
        <w:t>augen</w:t>
      </w:r>
      <w:proofErr w:type="spellEnd"/>
      <w:r>
        <w:t xml:space="preserve"> und </w:t>
      </w:r>
      <w:proofErr w:type="spellStart"/>
      <w:r>
        <w:t>ohren</w:t>
      </w:r>
      <w:proofErr w:type="spellEnd"/>
      <w:r>
        <w:t xml:space="preserve"> des innerlichen </w:t>
      </w:r>
      <w:proofErr w:type="spellStart"/>
      <w:r>
        <w:t>menschen</w:t>
      </w:r>
      <w:proofErr w:type="spellEnd"/>
      <w:r>
        <w:t xml:space="preserve"> </w:t>
      </w:r>
      <w:proofErr w:type="spellStart"/>
      <w:r>
        <w:t>zuoeffnen</w:t>
      </w:r>
      <w:proofErr w:type="spellEnd"/>
      <w:r>
        <w:t xml:space="preserve"> / daß er die Geistlichen </w:t>
      </w:r>
      <w:proofErr w:type="spellStart"/>
      <w:r>
        <w:t>Himlischen</w:t>
      </w:r>
      <w:proofErr w:type="spellEnd"/>
      <w:r>
        <w:t xml:space="preserve"> gaben damit empfinden und </w:t>
      </w:r>
      <w:proofErr w:type="spellStart"/>
      <w:r>
        <w:t>annemen</w:t>
      </w:r>
      <w:proofErr w:type="spellEnd"/>
      <w:r>
        <w:t xml:space="preserve"> </w:t>
      </w:r>
      <w:proofErr w:type="spellStart"/>
      <w:r>
        <w:t>moege</w:t>
      </w:r>
      <w:proofErr w:type="spellEnd"/>
      <w:r>
        <w:t xml:space="preserve">. </w:t>
      </w:r>
    </w:p>
    <w:p w14:paraId="7AB4CD84" w14:textId="77777777" w:rsidR="008F74BD" w:rsidRDefault="008F74BD" w:rsidP="008F74BD">
      <w:pPr>
        <w:pStyle w:val="StandardWeb"/>
      </w:pPr>
      <w:r>
        <w:t xml:space="preserve">Also haben </w:t>
      </w:r>
      <w:proofErr w:type="spellStart"/>
      <w:r>
        <w:t>bißher</w:t>
      </w:r>
      <w:proofErr w:type="spellEnd"/>
      <w:r>
        <w:t xml:space="preserve"> alle rechte Christliche alte und </w:t>
      </w:r>
      <w:proofErr w:type="spellStart"/>
      <w:r>
        <w:t>newe</w:t>
      </w:r>
      <w:proofErr w:type="spellEnd"/>
      <w:r>
        <w:t xml:space="preserve"> </w:t>
      </w:r>
      <w:proofErr w:type="spellStart"/>
      <w:r>
        <w:t>lerer</w:t>
      </w:r>
      <w:proofErr w:type="spellEnd"/>
      <w:r>
        <w:t xml:space="preserve"> vom </w:t>
      </w:r>
      <w:proofErr w:type="spellStart"/>
      <w:r>
        <w:t>mund</w:t>
      </w:r>
      <w:proofErr w:type="spellEnd"/>
      <w:r>
        <w:t xml:space="preserve"> des innerlichen </w:t>
      </w:r>
      <w:proofErr w:type="spellStart"/>
      <w:r>
        <w:t>menschen</w:t>
      </w:r>
      <w:proofErr w:type="spellEnd"/>
      <w:r>
        <w:t xml:space="preserve"> geredt. Es nenne aber gleich Mar. den </w:t>
      </w:r>
      <w:proofErr w:type="spellStart"/>
      <w:r>
        <w:t>mund</w:t>
      </w:r>
      <w:proofErr w:type="spellEnd"/>
      <w:r>
        <w:t xml:space="preserve"> des innerlichen </w:t>
      </w:r>
      <w:proofErr w:type="spellStart"/>
      <w:r>
        <w:t>menschen</w:t>
      </w:r>
      <w:proofErr w:type="spellEnd"/>
      <w:r>
        <w:t xml:space="preserve"> / die leiblichen </w:t>
      </w:r>
      <w:proofErr w:type="spellStart"/>
      <w:r>
        <w:t>ohren</w:t>
      </w:r>
      <w:proofErr w:type="spellEnd"/>
      <w:r>
        <w:t xml:space="preserve"> oder </w:t>
      </w:r>
      <w:proofErr w:type="spellStart"/>
      <w:r>
        <w:t>nasen</w:t>
      </w:r>
      <w:proofErr w:type="spellEnd"/>
      <w:r>
        <w:t xml:space="preserve"> / So hat er doch damit noch lang </w:t>
      </w:r>
      <w:proofErr w:type="spellStart"/>
      <w:r>
        <w:t>nit</w:t>
      </w:r>
      <w:proofErr w:type="spellEnd"/>
      <w:r>
        <w:t xml:space="preserve"> erhalten / das der leib Christi durch den leiblichen </w:t>
      </w:r>
      <w:proofErr w:type="spellStart"/>
      <w:r>
        <w:t>mund</w:t>
      </w:r>
      <w:proofErr w:type="spellEnd"/>
      <w:r>
        <w:t xml:space="preserve"> oder </w:t>
      </w:r>
      <w:proofErr w:type="spellStart"/>
      <w:r>
        <w:t>ohren</w:t>
      </w:r>
      <w:proofErr w:type="spellEnd"/>
      <w:r>
        <w:t xml:space="preserve"> / oder </w:t>
      </w:r>
      <w:proofErr w:type="spellStart"/>
      <w:r>
        <w:t>auff</w:t>
      </w:r>
      <w:proofErr w:type="spellEnd"/>
      <w:r>
        <w:t xml:space="preserve"> irgend ein weise oder weg in unsern leib eingehe. Ursach / wie in der predig des </w:t>
      </w:r>
      <w:proofErr w:type="spellStart"/>
      <w:r>
        <w:t>worts</w:t>
      </w:r>
      <w:proofErr w:type="spellEnd"/>
      <w:r>
        <w:t xml:space="preserve"> / die </w:t>
      </w:r>
      <w:proofErr w:type="spellStart"/>
      <w:r>
        <w:t>stimm</w:t>
      </w:r>
      <w:proofErr w:type="spellEnd"/>
      <w:r>
        <w:t xml:space="preserve"> des </w:t>
      </w:r>
      <w:proofErr w:type="spellStart"/>
      <w:r>
        <w:t>dieners</w:t>
      </w:r>
      <w:proofErr w:type="spellEnd"/>
      <w:r>
        <w:t xml:space="preserve"> mit leiblichen </w:t>
      </w:r>
      <w:proofErr w:type="spellStart"/>
      <w:r>
        <w:t>ohren</w:t>
      </w:r>
      <w:proofErr w:type="spellEnd"/>
      <w:r>
        <w:t xml:space="preserve"> </w:t>
      </w:r>
      <w:proofErr w:type="spellStart"/>
      <w:r>
        <w:t>gehoeret</w:t>
      </w:r>
      <w:proofErr w:type="spellEnd"/>
      <w:r>
        <w:t xml:space="preserve"> / Die gaben und </w:t>
      </w:r>
      <w:proofErr w:type="spellStart"/>
      <w:r>
        <w:t>wolthaten</w:t>
      </w:r>
      <w:proofErr w:type="spellEnd"/>
      <w:r>
        <w:t xml:space="preserve"> Gottes aber / so in dem </w:t>
      </w:r>
      <w:proofErr w:type="spellStart"/>
      <w:r>
        <w:t>wort</w:t>
      </w:r>
      <w:proofErr w:type="spellEnd"/>
      <w:r>
        <w:t xml:space="preserve"> verheissen werden / als </w:t>
      </w:r>
      <w:proofErr w:type="spellStart"/>
      <w:r>
        <w:t>vergebung</w:t>
      </w:r>
      <w:proofErr w:type="spellEnd"/>
      <w:r>
        <w:t xml:space="preserve"> der </w:t>
      </w:r>
      <w:proofErr w:type="spellStart"/>
      <w:r>
        <w:t>Suenden</w:t>
      </w:r>
      <w:proofErr w:type="spellEnd"/>
      <w:r>
        <w:t xml:space="preserve"> / heiliger Geist / ewiges leben / </w:t>
      </w:r>
      <w:proofErr w:type="spellStart"/>
      <w:r>
        <w:t>nit</w:t>
      </w:r>
      <w:proofErr w:type="spellEnd"/>
      <w:r>
        <w:t xml:space="preserve"> leiblicher weise uns zu den </w:t>
      </w:r>
      <w:proofErr w:type="spellStart"/>
      <w:r>
        <w:t>ohren</w:t>
      </w:r>
      <w:proofErr w:type="spellEnd"/>
      <w:r>
        <w:t xml:space="preserve"> </w:t>
      </w:r>
      <w:proofErr w:type="spellStart"/>
      <w:r>
        <w:t>einfaren</w:t>
      </w:r>
      <w:proofErr w:type="spellEnd"/>
      <w:r>
        <w:t xml:space="preserve"> / Sonder mit glauben der durchs </w:t>
      </w:r>
      <w:proofErr w:type="spellStart"/>
      <w:r>
        <w:t>wort</w:t>
      </w:r>
      <w:proofErr w:type="spellEnd"/>
      <w:r>
        <w:t xml:space="preserve"> erwecket wird / </w:t>
      </w:r>
      <w:proofErr w:type="spellStart"/>
      <w:r>
        <w:t>angenomen</w:t>
      </w:r>
      <w:proofErr w:type="spellEnd"/>
      <w:r>
        <w:t xml:space="preserve"> und </w:t>
      </w:r>
      <w:proofErr w:type="spellStart"/>
      <w:r>
        <w:t>entpfangen</w:t>
      </w:r>
      <w:proofErr w:type="spellEnd"/>
      <w:r>
        <w:t xml:space="preserve"> werden / Also werden in allen Sacramenten die </w:t>
      </w:r>
      <w:proofErr w:type="spellStart"/>
      <w:r>
        <w:t>eusserlichen</w:t>
      </w:r>
      <w:proofErr w:type="spellEnd"/>
      <w:r>
        <w:t xml:space="preserve"> </w:t>
      </w:r>
      <w:proofErr w:type="spellStart"/>
      <w:r>
        <w:t>zeichen</w:t>
      </w:r>
      <w:proofErr w:type="spellEnd"/>
      <w:r>
        <w:t xml:space="preserve"> mit den sinnen und gliedern des </w:t>
      </w:r>
      <w:proofErr w:type="spellStart"/>
      <w:r>
        <w:t>leibes</w:t>
      </w:r>
      <w:proofErr w:type="spellEnd"/>
      <w:r>
        <w:t xml:space="preserve"> / die geistlichen / </w:t>
      </w:r>
      <w:proofErr w:type="spellStart"/>
      <w:r>
        <w:t>onsichtbaren</w:t>
      </w:r>
      <w:proofErr w:type="spellEnd"/>
      <w:r>
        <w:t xml:space="preserve"> gaben aber / welche uns Gott durch die </w:t>
      </w:r>
      <w:proofErr w:type="spellStart"/>
      <w:r>
        <w:t>zeichen</w:t>
      </w:r>
      <w:proofErr w:type="spellEnd"/>
      <w:r>
        <w:t xml:space="preserve"> bedeutet und versiegelt / mit </w:t>
      </w:r>
      <w:proofErr w:type="spellStart"/>
      <w:r>
        <w:t>warem</w:t>
      </w:r>
      <w:proofErr w:type="spellEnd"/>
      <w:r>
        <w:t xml:space="preserve"> glauben </w:t>
      </w:r>
      <w:proofErr w:type="spellStart"/>
      <w:r>
        <w:t>entpfunden</w:t>
      </w:r>
      <w:proofErr w:type="spellEnd"/>
      <w:r>
        <w:t xml:space="preserve"> und </w:t>
      </w:r>
      <w:proofErr w:type="spellStart"/>
      <w:r>
        <w:t>entpfangen</w:t>
      </w:r>
      <w:proofErr w:type="spellEnd"/>
      <w:r>
        <w:t xml:space="preserve">. Hat derhalben Marbach die </w:t>
      </w:r>
      <w:proofErr w:type="spellStart"/>
      <w:r>
        <w:t>weitleufftige</w:t>
      </w:r>
      <w:proofErr w:type="spellEnd"/>
      <w:r>
        <w:t xml:space="preserve"> </w:t>
      </w:r>
      <w:proofErr w:type="spellStart"/>
      <w:r>
        <w:t>vergleichung</w:t>
      </w:r>
      <w:proofErr w:type="spellEnd"/>
      <w:r>
        <w:t xml:space="preserve"> des </w:t>
      </w:r>
      <w:proofErr w:type="spellStart"/>
      <w:r>
        <w:t>worts</w:t>
      </w:r>
      <w:proofErr w:type="spellEnd"/>
      <w:r>
        <w:t xml:space="preserve"> und der Sacrament / des </w:t>
      </w:r>
      <w:proofErr w:type="spellStart"/>
      <w:r>
        <w:t>Tauffs</w:t>
      </w:r>
      <w:proofErr w:type="spellEnd"/>
      <w:r>
        <w:t xml:space="preserve"> und des Abendmals / wider sich selbst </w:t>
      </w:r>
      <w:proofErr w:type="spellStart"/>
      <w:r>
        <w:t>eingefuert</w:t>
      </w:r>
      <w:proofErr w:type="spellEnd"/>
      <w:r>
        <w:t xml:space="preserve">. Denn die </w:t>
      </w:r>
      <w:proofErr w:type="spellStart"/>
      <w:r>
        <w:t>glaubigen</w:t>
      </w:r>
      <w:proofErr w:type="spellEnd"/>
      <w:r>
        <w:t xml:space="preserve"> auch in der predig des </w:t>
      </w:r>
      <w:proofErr w:type="spellStart"/>
      <w:r>
        <w:t>worts</w:t>
      </w:r>
      <w:proofErr w:type="spellEnd"/>
      <w:r>
        <w:t xml:space="preserve"> / nicht ein </w:t>
      </w:r>
      <w:proofErr w:type="spellStart"/>
      <w:r>
        <w:t>blosses</w:t>
      </w:r>
      <w:proofErr w:type="spellEnd"/>
      <w:r>
        <w:t xml:space="preserve"> </w:t>
      </w:r>
      <w:proofErr w:type="spellStart"/>
      <w:r>
        <w:t>gedoen</w:t>
      </w:r>
      <w:proofErr w:type="spellEnd"/>
      <w:r>
        <w:t xml:space="preserve"> des </w:t>
      </w:r>
      <w:proofErr w:type="spellStart"/>
      <w:r>
        <w:t>eusserlichen</w:t>
      </w:r>
      <w:proofErr w:type="spellEnd"/>
      <w:r>
        <w:t xml:space="preserve"> </w:t>
      </w:r>
      <w:proofErr w:type="spellStart"/>
      <w:r>
        <w:t>worts</w:t>
      </w:r>
      <w:proofErr w:type="spellEnd"/>
      <w:r>
        <w:t xml:space="preserve"> / sonder auch die innerlichen gaben </w:t>
      </w:r>
      <w:proofErr w:type="spellStart"/>
      <w:r>
        <w:t>entpfangen</w:t>
      </w:r>
      <w:proofErr w:type="spellEnd"/>
      <w:r>
        <w:t xml:space="preserve"> / und dennoch jenes leiblich / diß aber geistlich durch den glauben / und in dem </w:t>
      </w:r>
      <w:proofErr w:type="spellStart"/>
      <w:r>
        <w:t>Tauff</w:t>
      </w:r>
      <w:proofErr w:type="spellEnd"/>
      <w:r>
        <w:t xml:space="preserve"> nicht allein mit </w:t>
      </w:r>
      <w:proofErr w:type="spellStart"/>
      <w:r>
        <w:t>wasser</w:t>
      </w:r>
      <w:proofErr w:type="spellEnd"/>
      <w:r>
        <w:t xml:space="preserve"> / sonder auch mit dem </w:t>
      </w:r>
      <w:proofErr w:type="spellStart"/>
      <w:r>
        <w:t>blut</w:t>
      </w:r>
      <w:proofErr w:type="spellEnd"/>
      <w:r>
        <w:t xml:space="preserve"> Christi </w:t>
      </w:r>
      <w:proofErr w:type="spellStart"/>
      <w:r>
        <w:t>gewasschen</w:t>
      </w:r>
      <w:proofErr w:type="spellEnd"/>
      <w:r>
        <w:t xml:space="preserve"> werden / Und dennoch nicht mit beiden </w:t>
      </w:r>
      <w:proofErr w:type="spellStart"/>
      <w:r>
        <w:t>auff</w:t>
      </w:r>
      <w:proofErr w:type="spellEnd"/>
      <w:r>
        <w:t xml:space="preserve"> </w:t>
      </w:r>
      <w:proofErr w:type="spellStart"/>
      <w:r>
        <w:t>einerley</w:t>
      </w:r>
      <w:proofErr w:type="spellEnd"/>
      <w:r>
        <w:t xml:space="preserve"> weise / sonder mit dem </w:t>
      </w:r>
      <w:proofErr w:type="spellStart"/>
      <w:r>
        <w:t>wasser</w:t>
      </w:r>
      <w:proofErr w:type="spellEnd"/>
      <w:r>
        <w:t xml:space="preserve"> leiblich / mit dem </w:t>
      </w:r>
      <w:proofErr w:type="spellStart"/>
      <w:r>
        <w:t>blut</w:t>
      </w:r>
      <w:proofErr w:type="spellEnd"/>
      <w:r>
        <w:t xml:space="preserve"> Christi geistlich. Derwegen sie auch im </w:t>
      </w:r>
      <w:proofErr w:type="spellStart"/>
      <w:r>
        <w:t>Abendmal</w:t>
      </w:r>
      <w:proofErr w:type="spellEnd"/>
      <w:r>
        <w:t xml:space="preserve"> die </w:t>
      </w:r>
      <w:proofErr w:type="spellStart"/>
      <w:r>
        <w:t>eusserlichen</w:t>
      </w:r>
      <w:proofErr w:type="spellEnd"/>
      <w:r>
        <w:t xml:space="preserve"> </w:t>
      </w:r>
      <w:proofErr w:type="spellStart"/>
      <w:r>
        <w:t>zeichen</w:t>
      </w:r>
      <w:proofErr w:type="spellEnd"/>
      <w:r>
        <w:t xml:space="preserve"> leiblich mit dem munde des </w:t>
      </w:r>
      <w:proofErr w:type="spellStart"/>
      <w:r>
        <w:t>leibs</w:t>
      </w:r>
      <w:proofErr w:type="spellEnd"/>
      <w:r>
        <w:t xml:space="preserve"> / die gaben aber so dadurch bedeutet werden / geistlich mit </w:t>
      </w:r>
      <w:proofErr w:type="spellStart"/>
      <w:r>
        <w:t>warem</w:t>
      </w:r>
      <w:proofErr w:type="spellEnd"/>
      <w:r>
        <w:t xml:space="preserve"> glauben </w:t>
      </w:r>
      <w:proofErr w:type="spellStart"/>
      <w:r>
        <w:t>niessen</w:t>
      </w:r>
      <w:proofErr w:type="spellEnd"/>
      <w:r>
        <w:t xml:space="preserve">. Hiermit fallen die vier </w:t>
      </w:r>
      <w:proofErr w:type="spellStart"/>
      <w:r>
        <w:t>Marbachische</w:t>
      </w:r>
      <w:proofErr w:type="spellEnd"/>
      <w:r>
        <w:t xml:space="preserve"> </w:t>
      </w:r>
      <w:proofErr w:type="spellStart"/>
      <w:r>
        <w:t>ursachen</w:t>
      </w:r>
      <w:proofErr w:type="spellEnd"/>
      <w:r>
        <w:t xml:space="preserve"> des </w:t>
      </w:r>
      <w:proofErr w:type="spellStart"/>
      <w:r>
        <w:t>muendlichen</w:t>
      </w:r>
      <w:proofErr w:type="spellEnd"/>
      <w:r>
        <w:t xml:space="preserve"> </w:t>
      </w:r>
      <w:proofErr w:type="spellStart"/>
      <w:r>
        <w:t>essens</w:t>
      </w:r>
      <w:proofErr w:type="spellEnd"/>
      <w:r>
        <w:t xml:space="preserve"> / in den </w:t>
      </w:r>
      <w:proofErr w:type="spellStart"/>
      <w:r>
        <w:t>brunnen</w:t>
      </w:r>
      <w:proofErr w:type="spellEnd"/>
      <w:r>
        <w:t xml:space="preserve">. Denn gleich wie der </w:t>
      </w:r>
      <w:proofErr w:type="spellStart"/>
      <w:r>
        <w:t>Tauff</w:t>
      </w:r>
      <w:proofErr w:type="spellEnd"/>
      <w:r>
        <w:t xml:space="preserve"> dennoch ein Sacrament bleibet / ob schon darin weder leib noch </w:t>
      </w:r>
      <w:proofErr w:type="spellStart"/>
      <w:r>
        <w:t>seel</w:t>
      </w:r>
      <w:proofErr w:type="spellEnd"/>
      <w:r>
        <w:t xml:space="preserve"> wird leiblich mit dem </w:t>
      </w:r>
      <w:proofErr w:type="spellStart"/>
      <w:r>
        <w:t>blut</w:t>
      </w:r>
      <w:proofErr w:type="spellEnd"/>
      <w:r>
        <w:t xml:space="preserve"> Christi </w:t>
      </w:r>
      <w:proofErr w:type="spellStart"/>
      <w:r>
        <w:t>gewasschen</w:t>
      </w:r>
      <w:proofErr w:type="spellEnd"/>
      <w:r>
        <w:t xml:space="preserve"> / Also bleit auch das </w:t>
      </w:r>
      <w:proofErr w:type="spellStart"/>
      <w:r>
        <w:t>Nachtmal</w:t>
      </w:r>
      <w:proofErr w:type="spellEnd"/>
      <w:r>
        <w:t xml:space="preserve"> ein Sacrament / Ob gleich das </w:t>
      </w:r>
      <w:proofErr w:type="spellStart"/>
      <w:r>
        <w:t>blut</w:t>
      </w:r>
      <w:proofErr w:type="spellEnd"/>
      <w:r>
        <w:t xml:space="preserve"> Christi weder in unser </w:t>
      </w:r>
      <w:proofErr w:type="spellStart"/>
      <w:r>
        <w:t>seele</w:t>
      </w:r>
      <w:proofErr w:type="spellEnd"/>
      <w:r>
        <w:t xml:space="preserve"> noch in unsern leib </w:t>
      </w:r>
      <w:proofErr w:type="spellStart"/>
      <w:r>
        <w:t>muendlich</w:t>
      </w:r>
      <w:proofErr w:type="spellEnd"/>
      <w:r>
        <w:t xml:space="preserve"> oder leiblich eingehet. </w:t>
      </w:r>
    </w:p>
    <w:p w14:paraId="053D2882" w14:textId="77777777" w:rsidR="008F74BD" w:rsidRDefault="008F74BD" w:rsidP="008F74BD">
      <w:pPr>
        <w:pStyle w:val="StandardWeb"/>
      </w:pPr>
      <w:r>
        <w:t xml:space="preserve">Es sollte sich der geringste schütz in der kinderschule </w:t>
      </w:r>
      <w:proofErr w:type="spellStart"/>
      <w:r>
        <w:t>schaemen</w:t>
      </w:r>
      <w:proofErr w:type="spellEnd"/>
      <w:r>
        <w:t xml:space="preserve"> so </w:t>
      </w:r>
      <w:proofErr w:type="spellStart"/>
      <w:r>
        <w:t>ongereimt</w:t>
      </w:r>
      <w:proofErr w:type="spellEnd"/>
      <w:r>
        <w:t xml:space="preserve"> ding </w:t>
      </w:r>
      <w:proofErr w:type="spellStart"/>
      <w:r>
        <w:t>fuer</w:t>
      </w:r>
      <w:proofErr w:type="spellEnd"/>
      <w:r>
        <w:t xml:space="preserve"> zugeben / daß im brauch der Sacrament / die gaben also </w:t>
      </w:r>
      <w:proofErr w:type="spellStart"/>
      <w:r>
        <w:t>entpfangen</w:t>
      </w:r>
      <w:proofErr w:type="spellEnd"/>
      <w:r>
        <w:t xml:space="preserve"> werden / wie die </w:t>
      </w:r>
      <w:proofErr w:type="spellStart"/>
      <w:r>
        <w:t>zeichen</w:t>
      </w:r>
      <w:proofErr w:type="spellEnd"/>
      <w:r>
        <w:t xml:space="preserve">. Item / daß Christus habe sein leib und </w:t>
      </w:r>
      <w:proofErr w:type="spellStart"/>
      <w:r>
        <w:t>blut</w:t>
      </w:r>
      <w:proofErr w:type="spellEnd"/>
      <w:r>
        <w:t xml:space="preserve"> mit dem leiblichen munde </w:t>
      </w:r>
      <w:proofErr w:type="spellStart"/>
      <w:r>
        <w:t>befolhen</w:t>
      </w:r>
      <w:proofErr w:type="spellEnd"/>
      <w:r>
        <w:t xml:space="preserve"> </w:t>
      </w:r>
      <w:proofErr w:type="spellStart"/>
      <w:r>
        <w:t>zuniessen</w:t>
      </w:r>
      <w:proofErr w:type="spellEnd"/>
      <w:r>
        <w:t xml:space="preserve"> / sagt Marbach. Dargegen aber sagen die Evangelisten </w:t>
      </w:r>
      <w:proofErr w:type="spellStart"/>
      <w:r>
        <w:t>unnd</w:t>
      </w:r>
      <w:proofErr w:type="spellEnd"/>
      <w:r>
        <w:t xml:space="preserve"> Apostel / daß er </w:t>
      </w:r>
      <w:proofErr w:type="spellStart"/>
      <w:r>
        <w:t>brot</w:t>
      </w:r>
      <w:proofErr w:type="spellEnd"/>
      <w:r>
        <w:t xml:space="preserve"> und wein habe leiblich heissen essen und </w:t>
      </w:r>
      <w:proofErr w:type="spellStart"/>
      <w:r>
        <w:t>trincken</w:t>
      </w:r>
      <w:proofErr w:type="spellEnd"/>
      <w:r>
        <w:t xml:space="preserve"> / und dasselbe sein leib und </w:t>
      </w:r>
      <w:proofErr w:type="spellStart"/>
      <w:r>
        <w:t>blut</w:t>
      </w:r>
      <w:proofErr w:type="spellEnd"/>
      <w:r>
        <w:t xml:space="preserve"> </w:t>
      </w:r>
      <w:proofErr w:type="spellStart"/>
      <w:r>
        <w:t>genent</w:t>
      </w:r>
      <w:proofErr w:type="spellEnd"/>
      <w:r>
        <w:t xml:space="preserve"> / </w:t>
      </w:r>
      <w:proofErr w:type="spellStart"/>
      <w:r>
        <w:t>darumb</w:t>
      </w:r>
      <w:proofErr w:type="spellEnd"/>
      <w:r>
        <w:t xml:space="preserve"> daß wir uns dabey seines für uns in todt </w:t>
      </w:r>
      <w:proofErr w:type="spellStart"/>
      <w:r>
        <w:t>gegebnen</w:t>
      </w:r>
      <w:proofErr w:type="spellEnd"/>
      <w:r>
        <w:t xml:space="preserve"> </w:t>
      </w:r>
      <w:proofErr w:type="spellStart"/>
      <w:r>
        <w:t>leibs</w:t>
      </w:r>
      <w:proofErr w:type="spellEnd"/>
      <w:r>
        <w:t xml:space="preserve"> und </w:t>
      </w:r>
      <w:proofErr w:type="spellStart"/>
      <w:r>
        <w:t>fuer</w:t>
      </w:r>
      <w:proofErr w:type="spellEnd"/>
      <w:r>
        <w:t xml:space="preserve"> uns am Creutz vergossenen </w:t>
      </w:r>
      <w:proofErr w:type="spellStart"/>
      <w:r>
        <w:t>bluts</w:t>
      </w:r>
      <w:proofErr w:type="spellEnd"/>
      <w:r>
        <w:t xml:space="preserve"> erinnern / das ist / dasselbe mit </w:t>
      </w:r>
      <w:proofErr w:type="spellStart"/>
      <w:r>
        <w:t>warem</w:t>
      </w:r>
      <w:proofErr w:type="spellEnd"/>
      <w:r>
        <w:t xml:space="preserve"> glauben an </w:t>
      </w:r>
      <w:proofErr w:type="spellStart"/>
      <w:r>
        <w:t>jn</w:t>
      </w:r>
      <w:proofErr w:type="spellEnd"/>
      <w:r>
        <w:t xml:space="preserve"> essen und </w:t>
      </w:r>
      <w:proofErr w:type="spellStart"/>
      <w:r>
        <w:t>trincken</w:t>
      </w:r>
      <w:proofErr w:type="spellEnd"/>
      <w:r>
        <w:t xml:space="preserve"> sollen / und daß er uns damit zum ewigen leben speise / bey diesen uns von </w:t>
      </w:r>
      <w:proofErr w:type="spellStart"/>
      <w:r>
        <w:t>jm</w:t>
      </w:r>
      <w:proofErr w:type="spellEnd"/>
      <w:r>
        <w:t xml:space="preserve"> </w:t>
      </w:r>
      <w:proofErr w:type="spellStart"/>
      <w:r>
        <w:t>gegebnen</w:t>
      </w:r>
      <w:proofErr w:type="spellEnd"/>
      <w:r>
        <w:t xml:space="preserve"> </w:t>
      </w:r>
      <w:proofErr w:type="spellStart"/>
      <w:r>
        <w:t>warzeichen</w:t>
      </w:r>
      <w:proofErr w:type="spellEnd"/>
      <w:r>
        <w:t xml:space="preserve"> </w:t>
      </w:r>
      <w:proofErr w:type="spellStart"/>
      <w:r>
        <w:t>gewis</w:t>
      </w:r>
      <w:proofErr w:type="spellEnd"/>
      <w:r>
        <w:t xml:space="preserve"> sein. Item / Ob gleich in allen Sacramenten die </w:t>
      </w:r>
      <w:proofErr w:type="spellStart"/>
      <w:r>
        <w:t>zeichen</w:t>
      </w:r>
      <w:proofErr w:type="spellEnd"/>
      <w:r>
        <w:t xml:space="preserve"> leiblich / die gaben aber geistlich werden </w:t>
      </w:r>
      <w:proofErr w:type="spellStart"/>
      <w:r>
        <w:t>entpfangen</w:t>
      </w:r>
      <w:proofErr w:type="spellEnd"/>
      <w:r>
        <w:t xml:space="preserve"> / So sind die Sacrament dennoch nicht blosse </w:t>
      </w:r>
      <w:proofErr w:type="spellStart"/>
      <w:r>
        <w:t>spectacul</w:t>
      </w:r>
      <w:proofErr w:type="spellEnd"/>
      <w:r>
        <w:t xml:space="preserve"> und </w:t>
      </w:r>
      <w:proofErr w:type="spellStart"/>
      <w:r>
        <w:t>onkrefftige</w:t>
      </w:r>
      <w:proofErr w:type="spellEnd"/>
      <w:r>
        <w:t xml:space="preserve"> Ceremonien / So </w:t>
      </w:r>
      <w:proofErr w:type="spellStart"/>
      <w:r>
        <w:t>wol</w:t>
      </w:r>
      <w:proofErr w:type="spellEnd"/>
      <w:r>
        <w:t xml:space="preserve"> als das </w:t>
      </w:r>
      <w:proofErr w:type="spellStart"/>
      <w:r>
        <w:t>wort</w:t>
      </w:r>
      <w:proofErr w:type="spellEnd"/>
      <w:r>
        <w:t xml:space="preserve"> </w:t>
      </w:r>
      <w:proofErr w:type="spellStart"/>
      <w:r>
        <w:t>darumb</w:t>
      </w:r>
      <w:proofErr w:type="spellEnd"/>
      <w:r>
        <w:t xml:space="preserve"> nicht ein bloß </w:t>
      </w:r>
      <w:proofErr w:type="spellStart"/>
      <w:r>
        <w:t>onkrefftig</w:t>
      </w:r>
      <w:proofErr w:type="spellEnd"/>
      <w:r>
        <w:t xml:space="preserve"> </w:t>
      </w:r>
      <w:proofErr w:type="spellStart"/>
      <w:r>
        <w:t>gedoene</w:t>
      </w:r>
      <w:proofErr w:type="spellEnd"/>
      <w:r>
        <w:t xml:space="preserve"> ist / ob gleich alles dasselbe / so uns Gott darinnen </w:t>
      </w:r>
      <w:proofErr w:type="spellStart"/>
      <w:r>
        <w:t>verheisset</w:t>
      </w:r>
      <w:proofErr w:type="spellEnd"/>
      <w:r>
        <w:t xml:space="preserve"> nichts anders denn durch glauben </w:t>
      </w:r>
      <w:proofErr w:type="spellStart"/>
      <w:r>
        <w:t>entpfangen</w:t>
      </w:r>
      <w:proofErr w:type="spellEnd"/>
      <w:r>
        <w:t xml:space="preserve"> wird. Item / ob gleich das </w:t>
      </w:r>
      <w:proofErr w:type="spellStart"/>
      <w:r>
        <w:t>fleisch</w:t>
      </w:r>
      <w:proofErr w:type="spellEnd"/>
      <w:r>
        <w:t xml:space="preserve"> </w:t>
      </w:r>
      <w:proofErr w:type="spellStart"/>
      <w:r>
        <w:t>unnd</w:t>
      </w:r>
      <w:proofErr w:type="spellEnd"/>
      <w:r>
        <w:t xml:space="preserve"> </w:t>
      </w:r>
      <w:proofErr w:type="spellStart"/>
      <w:r>
        <w:t>blut</w:t>
      </w:r>
      <w:proofErr w:type="spellEnd"/>
      <w:r>
        <w:t xml:space="preserve"> Christi nicht in den leiblichen </w:t>
      </w:r>
      <w:proofErr w:type="spellStart"/>
      <w:r>
        <w:t>mund</w:t>
      </w:r>
      <w:proofErr w:type="spellEnd"/>
      <w:r>
        <w:t xml:space="preserve"> eingehet / hat dennoch der </w:t>
      </w:r>
      <w:proofErr w:type="spellStart"/>
      <w:r>
        <w:t>jnnerliche</w:t>
      </w:r>
      <w:proofErr w:type="spellEnd"/>
      <w:r>
        <w:t xml:space="preserve"> </w:t>
      </w:r>
      <w:proofErr w:type="spellStart"/>
      <w:r>
        <w:t>mensch</w:t>
      </w:r>
      <w:proofErr w:type="spellEnd"/>
      <w:r>
        <w:t xml:space="preserve"> sein speis und </w:t>
      </w:r>
      <w:proofErr w:type="spellStart"/>
      <w:r>
        <w:t>tranck</w:t>
      </w:r>
      <w:proofErr w:type="spellEnd"/>
      <w:r>
        <w:t xml:space="preserve"> des Ewigen </w:t>
      </w:r>
      <w:proofErr w:type="spellStart"/>
      <w:r>
        <w:t>lebens</w:t>
      </w:r>
      <w:proofErr w:type="spellEnd"/>
      <w:r>
        <w:t xml:space="preserve"> in diesem sichtbaren </w:t>
      </w:r>
      <w:proofErr w:type="spellStart"/>
      <w:r>
        <w:t>wort</w:t>
      </w:r>
      <w:proofErr w:type="spellEnd"/>
      <w:r>
        <w:t xml:space="preserve"> eben so </w:t>
      </w:r>
      <w:proofErr w:type="spellStart"/>
      <w:r>
        <w:t>wol</w:t>
      </w:r>
      <w:proofErr w:type="spellEnd"/>
      <w:r>
        <w:t xml:space="preserve"> als in dem </w:t>
      </w:r>
      <w:proofErr w:type="spellStart"/>
      <w:r>
        <w:t>gehoerten</w:t>
      </w:r>
      <w:proofErr w:type="spellEnd"/>
      <w:r>
        <w:t xml:space="preserve"> </w:t>
      </w:r>
      <w:proofErr w:type="spellStart"/>
      <w:r>
        <w:t>wort</w:t>
      </w:r>
      <w:proofErr w:type="spellEnd"/>
      <w:r>
        <w:t xml:space="preserve"> / und eben so </w:t>
      </w:r>
      <w:proofErr w:type="spellStart"/>
      <w:r>
        <w:t>wol</w:t>
      </w:r>
      <w:proofErr w:type="spellEnd"/>
      <w:r>
        <w:t xml:space="preserve"> als er in dem </w:t>
      </w:r>
      <w:proofErr w:type="spellStart"/>
      <w:r>
        <w:t>Tauff</w:t>
      </w:r>
      <w:proofErr w:type="spellEnd"/>
      <w:r>
        <w:t xml:space="preserve"> mit dem geistlichen </w:t>
      </w:r>
      <w:proofErr w:type="spellStart"/>
      <w:r>
        <w:t>wasser</w:t>
      </w:r>
      <w:proofErr w:type="spellEnd"/>
      <w:r>
        <w:t xml:space="preserve"> dem geist und </w:t>
      </w:r>
      <w:proofErr w:type="spellStart"/>
      <w:r>
        <w:t>blut</w:t>
      </w:r>
      <w:proofErr w:type="spellEnd"/>
      <w:r>
        <w:t xml:space="preserve"> Christi von </w:t>
      </w:r>
      <w:proofErr w:type="spellStart"/>
      <w:r>
        <w:t>suenden</w:t>
      </w:r>
      <w:proofErr w:type="spellEnd"/>
      <w:r>
        <w:t xml:space="preserve"> </w:t>
      </w:r>
      <w:proofErr w:type="spellStart"/>
      <w:r>
        <w:t>gewasschen</w:t>
      </w:r>
      <w:proofErr w:type="spellEnd"/>
      <w:r>
        <w:t xml:space="preserve"> wird / ob schon nicht leiblich </w:t>
      </w:r>
      <w:proofErr w:type="spellStart"/>
      <w:r>
        <w:t>auff</w:t>
      </w:r>
      <w:proofErr w:type="spellEnd"/>
      <w:r>
        <w:t xml:space="preserve"> die haut gegossen wird. </w:t>
      </w:r>
    </w:p>
    <w:p w14:paraId="1647B7E7" w14:textId="77777777" w:rsidR="008F74BD" w:rsidRDefault="008F74BD" w:rsidP="008F74BD">
      <w:pPr>
        <w:pStyle w:val="StandardWeb"/>
      </w:pPr>
      <w:r>
        <w:t xml:space="preserve">Die Marbach unter den unsern in </w:t>
      </w:r>
      <w:proofErr w:type="spellStart"/>
      <w:r>
        <w:t>sonderheit</w:t>
      </w:r>
      <w:proofErr w:type="spellEnd"/>
      <w:r>
        <w:t xml:space="preserve"> und mit Namen antastet / werden zum teil vielleicht / nach </w:t>
      </w:r>
      <w:proofErr w:type="spellStart"/>
      <w:r>
        <w:t>gelegenheit</w:t>
      </w:r>
      <w:proofErr w:type="spellEnd"/>
      <w:r>
        <w:t xml:space="preserve"> / seiner </w:t>
      </w:r>
      <w:proofErr w:type="spellStart"/>
      <w:r>
        <w:t>beschuldigung</w:t>
      </w:r>
      <w:proofErr w:type="spellEnd"/>
      <w:r>
        <w:t xml:space="preserve"> sich </w:t>
      </w:r>
      <w:proofErr w:type="spellStart"/>
      <w:r>
        <w:t>wol</w:t>
      </w:r>
      <w:proofErr w:type="spellEnd"/>
      <w:r>
        <w:t xml:space="preserve"> wissen </w:t>
      </w:r>
      <w:proofErr w:type="spellStart"/>
      <w:r>
        <w:t>zuentladen</w:t>
      </w:r>
      <w:proofErr w:type="spellEnd"/>
      <w:r>
        <w:t xml:space="preserve"> / zum teil sind sie durch </w:t>
      </w:r>
      <w:proofErr w:type="spellStart"/>
      <w:r>
        <w:t>jre</w:t>
      </w:r>
      <w:proofErr w:type="spellEnd"/>
      <w:r>
        <w:t xml:space="preserve"> </w:t>
      </w:r>
      <w:proofErr w:type="spellStart"/>
      <w:r>
        <w:t>schrifften</w:t>
      </w:r>
      <w:proofErr w:type="spellEnd"/>
      <w:r>
        <w:t xml:space="preserve"> / bey denen so dieselben mit lieb der </w:t>
      </w:r>
      <w:proofErr w:type="spellStart"/>
      <w:r>
        <w:t>warheit</w:t>
      </w:r>
      <w:proofErr w:type="spellEnd"/>
      <w:r>
        <w:t xml:space="preserve"> gelesen / schon genugsam entschuldiget. Ist derwegen </w:t>
      </w:r>
      <w:proofErr w:type="spellStart"/>
      <w:r>
        <w:t>kuertze</w:t>
      </w:r>
      <w:proofErr w:type="spellEnd"/>
      <w:r>
        <w:t xml:space="preserve"> halben mein </w:t>
      </w:r>
      <w:proofErr w:type="spellStart"/>
      <w:r>
        <w:t>fürnemen</w:t>
      </w:r>
      <w:proofErr w:type="spellEnd"/>
      <w:r>
        <w:t xml:space="preserve"> / </w:t>
      </w:r>
      <w:proofErr w:type="spellStart"/>
      <w:r>
        <w:t>auff</w:t>
      </w:r>
      <w:proofErr w:type="spellEnd"/>
      <w:r>
        <w:t xml:space="preserve"> das </w:t>
      </w:r>
      <w:proofErr w:type="spellStart"/>
      <w:r>
        <w:t>jenige</w:t>
      </w:r>
      <w:proofErr w:type="spellEnd"/>
      <w:r>
        <w:t xml:space="preserve"> </w:t>
      </w:r>
      <w:proofErr w:type="spellStart"/>
      <w:r>
        <w:t>fürnemlich</w:t>
      </w:r>
      <w:proofErr w:type="spellEnd"/>
      <w:r>
        <w:t xml:space="preserve"> </w:t>
      </w:r>
      <w:proofErr w:type="spellStart"/>
      <w:r>
        <w:t>zuantworten</w:t>
      </w:r>
      <w:proofErr w:type="spellEnd"/>
      <w:r>
        <w:t xml:space="preserve"> / das er uns alle in gemein beschuldiget. Als da er die </w:t>
      </w:r>
      <w:proofErr w:type="spellStart"/>
      <w:r>
        <w:t>leute</w:t>
      </w:r>
      <w:proofErr w:type="spellEnd"/>
      <w:r>
        <w:t xml:space="preserve"> mit </w:t>
      </w:r>
      <w:proofErr w:type="spellStart"/>
      <w:r>
        <w:t>gewalt</w:t>
      </w:r>
      <w:proofErr w:type="spellEnd"/>
      <w:r>
        <w:t xml:space="preserve"> </w:t>
      </w:r>
      <w:proofErr w:type="spellStart"/>
      <w:r>
        <w:t>uberreden</w:t>
      </w:r>
      <w:proofErr w:type="spellEnd"/>
      <w:r>
        <w:t xml:space="preserve"> </w:t>
      </w:r>
      <w:proofErr w:type="spellStart"/>
      <w:r>
        <w:t>wil</w:t>
      </w:r>
      <w:proofErr w:type="spellEnd"/>
      <w:r>
        <w:t xml:space="preserve"> / das wir sollen </w:t>
      </w:r>
      <w:proofErr w:type="spellStart"/>
      <w:r>
        <w:t>Schwenckfeldisch</w:t>
      </w:r>
      <w:proofErr w:type="spellEnd"/>
      <w:r>
        <w:t xml:space="preserve"> sein / welches aber die </w:t>
      </w:r>
      <w:proofErr w:type="spellStart"/>
      <w:r>
        <w:t>Schwenckfeldischen</w:t>
      </w:r>
      <w:proofErr w:type="spellEnd"/>
      <w:r>
        <w:t xml:space="preserve"> </w:t>
      </w:r>
      <w:proofErr w:type="spellStart"/>
      <w:r>
        <w:t>selbest</w:t>
      </w:r>
      <w:proofErr w:type="spellEnd"/>
      <w:r>
        <w:t xml:space="preserve"> nicht glauben / und </w:t>
      </w:r>
      <w:proofErr w:type="spellStart"/>
      <w:r>
        <w:t>nebne</w:t>
      </w:r>
      <w:proofErr w:type="spellEnd"/>
      <w:r>
        <w:t xml:space="preserve"> unserer </w:t>
      </w:r>
      <w:proofErr w:type="spellStart"/>
      <w:r>
        <w:t>lere</w:t>
      </w:r>
      <w:proofErr w:type="spellEnd"/>
      <w:r>
        <w:t xml:space="preserve"> und </w:t>
      </w:r>
      <w:proofErr w:type="spellStart"/>
      <w:r>
        <w:t>schrifften</w:t>
      </w:r>
      <w:proofErr w:type="spellEnd"/>
      <w:r>
        <w:t xml:space="preserve"> </w:t>
      </w:r>
      <w:proofErr w:type="spellStart"/>
      <w:r>
        <w:t>koennen</w:t>
      </w:r>
      <w:proofErr w:type="spellEnd"/>
      <w:r>
        <w:t xml:space="preserve"> bezeugen mit was für </w:t>
      </w:r>
      <w:proofErr w:type="spellStart"/>
      <w:r>
        <w:t>farben</w:t>
      </w:r>
      <w:proofErr w:type="spellEnd"/>
      <w:r>
        <w:t xml:space="preserve"> Marbach umgehet. Denn wie </w:t>
      </w:r>
      <w:proofErr w:type="spellStart"/>
      <w:r>
        <w:t>obgemeldet</w:t>
      </w:r>
      <w:proofErr w:type="spellEnd"/>
      <w:r>
        <w:t xml:space="preserve"> / das </w:t>
      </w:r>
      <w:proofErr w:type="spellStart"/>
      <w:r>
        <w:t>gantze</w:t>
      </w:r>
      <w:proofErr w:type="spellEnd"/>
      <w:r>
        <w:t xml:space="preserve"> </w:t>
      </w:r>
      <w:proofErr w:type="spellStart"/>
      <w:r>
        <w:t>predigamt</w:t>
      </w:r>
      <w:proofErr w:type="spellEnd"/>
      <w:r>
        <w:t xml:space="preserve"> erkennen wir für des H. Geistes </w:t>
      </w:r>
      <w:proofErr w:type="spellStart"/>
      <w:r>
        <w:t>werckzeug</w:t>
      </w:r>
      <w:proofErr w:type="spellEnd"/>
      <w:r>
        <w:t xml:space="preserve"> / die </w:t>
      </w:r>
      <w:proofErr w:type="spellStart"/>
      <w:r>
        <w:t>menschen</w:t>
      </w:r>
      <w:proofErr w:type="spellEnd"/>
      <w:r>
        <w:t xml:space="preserve"> </w:t>
      </w:r>
      <w:proofErr w:type="spellStart"/>
      <w:r>
        <w:t>zubekeren</w:t>
      </w:r>
      <w:proofErr w:type="spellEnd"/>
      <w:r>
        <w:t xml:space="preserve"> und je </w:t>
      </w:r>
      <w:proofErr w:type="spellStart"/>
      <w:r>
        <w:t>lenger</w:t>
      </w:r>
      <w:proofErr w:type="spellEnd"/>
      <w:r>
        <w:t xml:space="preserve"> je mehr in rechtem glauben und </w:t>
      </w:r>
      <w:proofErr w:type="spellStart"/>
      <w:r>
        <w:t>bekerung</w:t>
      </w:r>
      <w:proofErr w:type="spellEnd"/>
      <w:r>
        <w:t xml:space="preserve"> </w:t>
      </w:r>
      <w:proofErr w:type="spellStart"/>
      <w:r>
        <w:t>zubestettigen</w:t>
      </w:r>
      <w:proofErr w:type="spellEnd"/>
      <w:r>
        <w:t xml:space="preserve"> / doch also daß </w:t>
      </w:r>
      <w:proofErr w:type="spellStart"/>
      <w:r>
        <w:t>abgoettische</w:t>
      </w:r>
      <w:proofErr w:type="spellEnd"/>
      <w:r>
        <w:t xml:space="preserve"> </w:t>
      </w:r>
      <w:proofErr w:type="spellStart"/>
      <w:r>
        <w:t>anbindung</w:t>
      </w:r>
      <w:proofErr w:type="spellEnd"/>
      <w:r>
        <w:t xml:space="preserve"> des H. Geists oder der </w:t>
      </w:r>
      <w:proofErr w:type="spellStart"/>
      <w:r>
        <w:t>gnade</w:t>
      </w:r>
      <w:proofErr w:type="spellEnd"/>
      <w:r>
        <w:t xml:space="preserve"> und </w:t>
      </w:r>
      <w:proofErr w:type="spellStart"/>
      <w:r>
        <w:t>wolthaten</w:t>
      </w:r>
      <w:proofErr w:type="spellEnd"/>
      <w:r>
        <w:t xml:space="preserve"> Gottes an die </w:t>
      </w:r>
      <w:proofErr w:type="spellStart"/>
      <w:r>
        <w:t>eusserlichen</w:t>
      </w:r>
      <w:proofErr w:type="spellEnd"/>
      <w:r>
        <w:t xml:space="preserve"> worte oder </w:t>
      </w:r>
      <w:proofErr w:type="spellStart"/>
      <w:r>
        <w:t>zeichen</w:t>
      </w:r>
      <w:proofErr w:type="spellEnd"/>
      <w:r>
        <w:t xml:space="preserve"> (wie </w:t>
      </w:r>
      <w:proofErr w:type="spellStart"/>
      <w:r>
        <w:t>Marb</w:t>
      </w:r>
      <w:proofErr w:type="spellEnd"/>
      <w:r>
        <w:t xml:space="preserve">. wider Gottes </w:t>
      </w:r>
      <w:proofErr w:type="spellStart"/>
      <w:r>
        <w:t>wort</w:t>
      </w:r>
      <w:proofErr w:type="spellEnd"/>
      <w:r>
        <w:t xml:space="preserve"> und die </w:t>
      </w:r>
      <w:proofErr w:type="spellStart"/>
      <w:r>
        <w:t>taegliche</w:t>
      </w:r>
      <w:proofErr w:type="spellEnd"/>
      <w:r>
        <w:t xml:space="preserve"> </w:t>
      </w:r>
      <w:proofErr w:type="spellStart"/>
      <w:r>
        <w:t>erfarung</w:t>
      </w:r>
      <w:proofErr w:type="spellEnd"/>
      <w:r>
        <w:t xml:space="preserve"> macht / da er sagt / des </w:t>
      </w:r>
      <w:proofErr w:type="spellStart"/>
      <w:r>
        <w:t>leibs</w:t>
      </w:r>
      <w:proofErr w:type="spellEnd"/>
      <w:r>
        <w:t xml:space="preserve"> </w:t>
      </w:r>
      <w:proofErr w:type="spellStart"/>
      <w:r>
        <w:t>hoeren</w:t>
      </w:r>
      <w:proofErr w:type="spellEnd"/>
      <w:r>
        <w:t xml:space="preserve"> / und der </w:t>
      </w:r>
      <w:proofErr w:type="spellStart"/>
      <w:r>
        <w:t>seelen</w:t>
      </w:r>
      <w:proofErr w:type="spellEnd"/>
      <w:r>
        <w:t xml:space="preserve"> glauben / </w:t>
      </w:r>
      <w:proofErr w:type="spellStart"/>
      <w:r>
        <w:t>koenne</w:t>
      </w:r>
      <w:proofErr w:type="spellEnd"/>
      <w:r>
        <w:t xml:space="preserve"> keins ohne das ander sein) vermieden werde. Diß gestehet </w:t>
      </w:r>
      <w:proofErr w:type="spellStart"/>
      <w:r>
        <w:t>Schwenckfeld</w:t>
      </w:r>
      <w:proofErr w:type="spellEnd"/>
      <w:r>
        <w:t xml:space="preserve"> nicht. Derhalben wir mit </w:t>
      </w:r>
      <w:proofErr w:type="spellStart"/>
      <w:r>
        <w:t>boßhafftiger</w:t>
      </w:r>
      <w:proofErr w:type="spellEnd"/>
      <w:r>
        <w:t xml:space="preserve"> </w:t>
      </w:r>
      <w:proofErr w:type="spellStart"/>
      <w:r>
        <w:t>onwarheit</w:t>
      </w:r>
      <w:proofErr w:type="spellEnd"/>
      <w:r>
        <w:t xml:space="preserve"> von </w:t>
      </w:r>
      <w:proofErr w:type="spellStart"/>
      <w:r>
        <w:t>Marbachen</w:t>
      </w:r>
      <w:proofErr w:type="spellEnd"/>
      <w:r>
        <w:t xml:space="preserve"> </w:t>
      </w:r>
      <w:proofErr w:type="spellStart"/>
      <w:r>
        <w:t>Schwenckfeldisch</w:t>
      </w:r>
      <w:proofErr w:type="spellEnd"/>
      <w:r>
        <w:t xml:space="preserve"> werden gescholten. </w:t>
      </w:r>
    </w:p>
    <w:p w14:paraId="5866E6FE" w14:textId="77777777" w:rsidR="008F74BD" w:rsidRDefault="008F74BD" w:rsidP="008F74BD">
      <w:pPr>
        <w:pStyle w:val="StandardWeb"/>
      </w:pPr>
      <w:r>
        <w:t xml:space="preserve">Denn sein langes </w:t>
      </w:r>
      <w:proofErr w:type="spellStart"/>
      <w:r>
        <w:t>gezenck</w:t>
      </w:r>
      <w:proofErr w:type="spellEnd"/>
      <w:r>
        <w:t xml:space="preserve"> vom </w:t>
      </w:r>
      <w:proofErr w:type="spellStart"/>
      <w:r>
        <w:t>jnnerlichen</w:t>
      </w:r>
      <w:proofErr w:type="spellEnd"/>
      <w:r>
        <w:t xml:space="preserve"> </w:t>
      </w:r>
      <w:proofErr w:type="spellStart"/>
      <w:r>
        <w:t>unnd</w:t>
      </w:r>
      <w:proofErr w:type="spellEnd"/>
      <w:r>
        <w:t xml:space="preserve"> </w:t>
      </w:r>
      <w:proofErr w:type="spellStart"/>
      <w:r>
        <w:t>eusserlichen</w:t>
      </w:r>
      <w:proofErr w:type="spellEnd"/>
      <w:r>
        <w:t xml:space="preserve"> Menschen ist entweder ein grosser </w:t>
      </w:r>
      <w:proofErr w:type="spellStart"/>
      <w:r>
        <w:t>mutwille</w:t>
      </w:r>
      <w:proofErr w:type="spellEnd"/>
      <w:r>
        <w:t xml:space="preserve"> / oder ein grosse </w:t>
      </w:r>
      <w:proofErr w:type="spellStart"/>
      <w:r>
        <w:t>grobheit</w:t>
      </w:r>
      <w:proofErr w:type="spellEnd"/>
      <w:r>
        <w:t xml:space="preserve"> / Man weis </w:t>
      </w:r>
      <w:proofErr w:type="spellStart"/>
      <w:r>
        <w:t>wol</w:t>
      </w:r>
      <w:proofErr w:type="spellEnd"/>
      <w:r>
        <w:t xml:space="preserve"> / daß Paulus </w:t>
      </w:r>
      <w:proofErr w:type="spellStart"/>
      <w:r>
        <w:t>zun</w:t>
      </w:r>
      <w:proofErr w:type="spellEnd"/>
      <w:r>
        <w:t xml:space="preserve"> </w:t>
      </w:r>
      <w:proofErr w:type="spellStart"/>
      <w:r>
        <w:t>Roemern</w:t>
      </w:r>
      <w:proofErr w:type="spellEnd"/>
      <w:r>
        <w:t xml:space="preserve"> am 7. den </w:t>
      </w:r>
      <w:proofErr w:type="spellStart"/>
      <w:r>
        <w:t>jnnerlichen</w:t>
      </w:r>
      <w:proofErr w:type="spellEnd"/>
      <w:r>
        <w:t xml:space="preserve"> </w:t>
      </w:r>
      <w:proofErr w:type="spellStart"/>
      <w:r>
        <w:t>menschen</w:t>
      </w:r>
      <w:proofErr w:type="spellEnd"/>
      <w:r>
        <w:t xml:space="preserve"> den </w:t>
      </w:r>
      <w:proofErr w:type="spellStart"/>
      <w:r>
        <w:t>widergebornen</w:t>
      </w:r>
      <w:proofErr w:type="spellEnd"/>
      <w:r>
        <w:t xml:space="preserve"> nennet. Aber man </w:t>
      </w:r>
      <w:proofErr w:type="spellStart"/>
      <w:r>
        <w:t>sihet</w:t>
      </w:r>
      <w:proofErr w:type="spellEnd"/>
      <w:r>
        <w:t xml:space="preserve"> auch leichtlich daß er 2. Corinthern am 4. Den </w:t>
      </w:r>
      <w:proofErr w:type="spellStart"/>
      <w:r>
        <w:t>Eusserlichen</w:t>
      </w:r>
      <w:proofErr w:type="spellEnd"/>
      <w:r>
        <w:t xml:space="preserve"> </w:t>
      </w:r>
      <w:proofErr w:type="spellStart"/>
      <w:r>
        <w:t>menschen</w:t>
      </w:r>
      <w:proofErr w:type="spellEnd"/>
      <w:r>
        <w:t xml:space="preserve"> nennet nicht allein den leib und den innerlichen nicht allein die Seele / wie Marbach den unsern </w:t>
      </w:r>
      <w:proofErr w:type="spellStart"/>
      <w:r>
        <w:t>auffdichtet</w:t>
      </w:r>
      <w:proofErr w:type="spellEnd"/>
      <w:r>
        <w:t xml:space="preserve"> / sondern den </w:t>
      </w:r>
      <w:proofErr w:type="spellStart"/>
      <w:r>
        <w:t>eusserlichen</w:t>
      </w:r>
      <w:proofErr w:type="spellEnd"/>
      <w:r>
        <w:t xml:space="preserve"> / alles was zu diesem zeitlichen leben </w:t>
      </w:r>
      <w:proofErr w:type="spellStart"/>
      <w:r>
        <w:t>gehoeret</w:t>
      </w:r>
      <w:proofErr w:type="spellEnd"/>
      <w:r>
        <w:t xml:space="preserve"> / und mit dem leib verweset und vergehet / Dem innerlichen aber / alles was biß ins ewig leben in uns bestehet / </w:t>
      </w:r>
      <w:proofErr w:type="spellStart"/>
      <w:r>
        <w:t>zunimt</w:t>
      </w:r>
      <w:proofErr w:type="spellEnd"/>
      <w:r>
        <w:t xml:space="preserve"> und mehr und mehr </w:t>
      </w:r>
      <w:proofErr w:type="spellStart"/>
      <w:r>
        <w:t>vernewert</w:t>
      </w:r>
      <w:proofErr w:type="spellEnd"/>
      <w:r>
        <w:t xml:space="preserve"> wird. Denn er redet daselbst nicht von </w:t>
      </w:r>
      <w:proofErr w:type="spellStart"/>
      <w:r>
        <w:t>verwesung</w:t>
      </w:r>
      <w:proofErr w:type="spellEnd"/>
      <w:r>
        <w:t xml:space="preserve"> der </w:t>
      </w:r>
      <w:proofErr w:type="spellStart"/>
      <w:r>
        <w:t>suende</w:t>
      </w:r>
      <w:proofErr w:type="spellEnd"/>
      <w:r>
        <w:t xml:space="preserve"> in uns / sonder vom </w:t>
      </w:r>
      <w:proofErr w:type="spellStart"/>
      <w:r>
        <w:t>abnemen</w:t>
      </w:r>
      <w:proofErr w:type="spellEnd"/>
      <w:r>
        <w:t xml:space="preserve"> dieses zeitlichen </w:t>
      </w:r>
      <w:proofErr w:type="spellStart"/>
      <w:r>
        <w:t>lebens</w:t>
      </w:r>
      <w:proofErr w:type="spellEnd"/>
      <w:r>
        <w:t xml:space="preserve"> / wie man sonst in </w:t>
      </w:r>
      <w:proofErr w:type="spellStart"/>
      <w:r>
        <w:t>gebreuchlichem</w:t>
      </w:r>
      <w:proofErr w:type="spellEnd"/>
      <w:r>
        <w:t xml:space="preserve"> reden pflegt das </w:t>
      </w:r>
      <w:proofErr w:type="spellStart"/>
      <w:r>
        <w:t>eusserliche</w:t>
      </w:r>
      <w:proofErr w:type="spellEnd"/>
      <w:r>
        <w:t xml:space="preserve"> und innerliche an dem </w:t>
      </w:r>
      <w:proofErr w:type="spellStart"/>
      <w:r>
        <w:t>menschen</w:t>
      </w:r>
      <w:proofErr w:type="spellEnd"/>
      <w:r>
        <w:t xml:space="preserve"> gegen einander zusetzen. Nach </w:t>
      </w:r>
      <w:proofErr w:type="spellStart"/>
      <w:r>
        <w:t>disem</w:t>
      </w:r>
      <w:proofErr w:type="spellEnd"/>
      <w:r>
        <w:t xml:space="preserve"> brauch zureden / ist weder </w:t>
      </w:r>
      <w:proofErr w:type="spellStart"/>
      <w:r>
        <w:t>onrecht</w:t>
      </w:r>
      <w:proofErr w:type="spellEnd"/>
      <w:r>
        <w:t xml:space="preserve"> noch </w:t>
      </w:r>
      <w:proofErr w:type="spellStart"/>
      <w:r>
        <w:t>Schwenckfeldisch</w:t>
      </w:r>
      <w:proofErr w:type="spellEnd"/>
      <w:r>
        <w:t xml:space="preserve"> / wenn man sagt / Der </w:t>
      </w:r>
      <w:proofErr w:type="spellStart"/>
      <w:r>
        <w:t>eusserliche</w:t>
      </w:r>
      <w:proofErr w:type="spellEnd"/>
      <w:r>
        <w:t xml:space="preserve"> Mensch </w:t>
      </w:r>
      <w:proofErr w:type="spellStart"/>
      <w:r>
        <w:t>empfehet</w:t>
      </w:r>
      <w:proofErr w:type="spellEnd"/>
      <w:r>
        <w:t xml:space="preserve"> in dem </w:t>
      </w:r>
      <w:proofErr w:type="spellStart"/>
      <w:r>
        <w:t>Predigamt</w:t>
      </w:r>
      <w:proofErr w:type="spellEnd"/>
      <w:r>
        <w:t xml:space="preserve"> das </w:t>
      </w:r>
      <w:proofErr w:type="spellStart"/>
      <w:r>
        <w:t>eusserliche</w:t>
      </w:r>
      <w:proofErr w:type="spellEnd"/>
      <w:r>
        <w:t xml:space="preserve"> / und der innerliche das innerliche durch das </w:t>
      </w:r>
      <w:proofErr w:type="spellStart"/>
      <w:r>
        <w:t>eusserliche</w:t>
      </w:r>
      <w:proofErr w:type="spellEnd"/>
      <w:r>
        <w:t xml:space="preserve"> / Denn es folget darauß noch lang nicht / daß </w:t>
      </w:r>
      <w:proofErr w:type="spellStart"/>
      <w:r>
        <w:t>darumb</w:t>
      </w:r>
      <w:proofErr w:type="spellEnd"/>
      <w:r>
        <w:t xml:space="preserve"> die </w:t>
      </w:r>
      <w:proofErr w:type="spellStart"/>
      <w:r>
        <w:t>eusserlichen</w:t>
      </w:r>
      <w:proofErr w:type="spellEnd"/>
      <w:r>
        <w:t xml:space="preserve"> </w:t>
      </w:r>
      <w:proofErr w:type="spellStart"/>
      <w:r>
        <w:t>jrdischen</w:t>
      </w:r>
      <w:proofErr w:type="spellEnd"/>
      <w:r>
        <w:t xml:space="preserve"> ding / und die </w:t>
      </w:r>
      <w:proofErr w:type="spellStart"/>
      <w:r>
        <w:t>wirckung</w:t>
      </w:r>
      <w:proofErr w:type="spellEnd"/>
      <w:r>
        <w:t xml:space="preserve"> des </w:t>
      </w:r>
      <w:proofErr w:type="spellStart"/>
      <w:r>
        <w:t>eusserlichen</w:t>
      </w:r>
      <w:proofErr w:type="spellEnd"/>
      <w:r>
        <w:t xml:space="preserve"> Menschen nicht ein </w:t>
      </w:r>
      <w:proofErr w:type="spellStart"/>
      <w:r>
        <w:t>werckzeug</w:t>
      </w:r>
      <w:proofErr w:type="spellEnd"/>
      <w:r>
        <w:t xml:space="preserve"> seien des H. Geistes / dem innerlichen </w:t>
      </w:r>
      <w:proofErr w:type="spellStart"/>
      <w:r>
        <w:t>menschen</w:t>
      </w:r>
      <w:proofErr w:type="spellEnd"/>
      <w:r>
        <w:t xml:space="preserve"> / die innerlichen </w:t>
      </w:r>
      <w:proofErr w:type="spellStart"/>
      <w:r>
        <w:t>unnd</w:t>
      </w:r>
      <w:proofErr w:type="spellEnd"/>
      <w:r>
        <w:t xml:space="preserve"> </w:t>
      </w:r>
      <w:proofErr w:type="spellStart"/>
      <w:r>
        <w:t>Himlischen</w:t>
      </w:r>
      <w:proofErr w:type="spellEnd"/>
      <w:r>
        <w:t xml:space="preserve"> ding mit zuteilen. </w:t>
      </w:r>
    </w:p>
    <w:p w14:paraId="7EB88273" w14:textId="77777777" w:rsidR="008F74BD" w:rsidRDefault="008F74BD" w:rsidP="008F74BD">
      <w:pPr>
        <w:pStyle w:val="StandardWeb"/>
      </w:pPr>
      <w:r>
        <w:t xml:space="preserve">Aber wenn gleich Marbach den innerlichen Menschen / </w:t>
      </w:r>
      <w:proofErr w:type="spellStart"/>
      <w:r>
        <w:t>fuer</w:t>
      </w:r>
      <w:proofErr w:type="spellEnd"/>
      <w:r>
        <w:t xml:space="preserve"> den </w:t>
      </w:r>
      <w:proofErr w:type="spellStart"/>
      <w:r>
        <w:t>widergebornen</w:t>
      </w:r>
      <w:proofErr w:type="spellEnd"/>
      <w:r>
        <w:t xml:space="preserve"> </w:t>
      </w:r>
      <w:proofErr w:type="spellStart"/>
      <w:r>
        <w:t>nimt</w:t>
      </w:r>
      <w:proofErr w:type="spellEnd"/>
      <w:r>
        <w:t xml:space="preserve"> / so hat er doch mit seinem </w:t>
      </w:r>
      <w:proofErr w:type="spellStart"/>
      <w:r>
        <w:t>dreizehenden</w:t>
      </w:r>
      <w:proofErr w:type="spellEnd"/>
      <w:r>
        <w:t xml:space="preserve"> </w:t>
      </w:r>
      <w:proofErr w:type="spellStart"/>
      <w:r>
        <w:t>grund</w:t>
      </w:r>
      <w:proofErr w:type="spellEnd"/>
      <w:r>
        <w:t xml:space="preserve"> / daß nemlich Christus den </w:t>
      </w:r>
      <w:proofErr w:type="spellStart"/>
      <w:r>
        <w:t>gantzen</w:t>
      </w:r>
      <w:proofErr w:type="spellEnd"/>
      <w:r>
        <w:t xml:space="preserve"> </w:t>
      </w:r>
      <w:proofErr w:type="spellStart"/>
      <w:r>
        <w:t>witzen</w:t>
      </w:r>
      <w:proofErr w:type="spellEnd"/>
      <w:r>
        <w:t xml:space="preserve"> </w:t>
      </w:r>
      <w:proofErr w:type="spellStart"/>
      <w:r>
        <w:t>widergebornen</w:t>
      </w:r>
      <w:proofErr w:type="spellEnd"/>
      <w:r>
        <w:t xml:space="preserve"> </w:t>
      </w:r>
      <w:proofErr w:type="spellStart"/>
      <w:r>
        <w:t>menschen</w:t>
      </w:r>
      <w:proofErr w:type="spellEnd"/>
      <w:r>
        <w:t xml:space="preserve"> / </w:t>
      </w:r>
      <w:proofErr w:type="spellStart"/>
      <w:r>
        <w:t>under</w:t>
      </w:r>
      <w:proofErr w:type="spellEnd"/>
      <w:r>
        <w:t xml:space="preserve"> derwegen auch den leib mit seinem leib und </w:t>
      </w:r>
      <w:proofErr w:type="spellStart"/>
      <w:r>
        <w:t>blut</w:t>
      </w:r>
      <w:proofErr w:type="spellEnd"/>
      <w:r>
        <w:t xml:space="preserve"> speise / eben so wenig erhalten als mit den vorgehenden / Ursach / er hat noch nie bewiesen / daß Christus irgend ein stück des </w:t>
      </w:r>
      <w:proofErr w:type="spellStart"/>
      <w:r>
        <w:t>widergebornen</w:t>
      </w:r>
      <w:proofErr w:type="spellEnd"/>
      <w:r>
        <w:t xml:space="preserve"> oder nicht </w:t>
      </w:r>
      <w:proofErr w:type="spellStart"/>
      <w:r>
        <w:t>widergebornen</w:t>
      </w:r>
      <w:proofErr w:type="spellEnd"/>
      <w:r>
        <w:t xml:space="preserve"> </w:t>
      </w:r>
      <w:proofErr w:type="spellStart"/>
      <w:r>
        <w:t>menschen</w:t>
      </w:r>
      <w:proofErr w:type="spellEnd"/>
      <w:r>
        <w:t xml:space="preserve"> / es sey leib oder </w:t>
      </w:r>
      <w:proofErr w:type="spellStart"/>
      <w:r>
        <w:t>seele</w:t>
      </w:r>
      <w:proofErr w:type="spellEnd"/>
      <w:r>
        <w:t xml:space="preserve"> / also mit seinem leib und </w:t>
      </w:r>
      <w:proofErr w:type="spellStart"/>
      <w:r>
        <w:t>blut</w:t>
      </w:r>
      <w:proofErr w:type="spellEnd"/>
      <w:r>
        <w:t xml:space="preserve"> wolle speisen / daß diese wesentlich und leiblich durch den </w:t>
      </w:r>
      <w:proofErr w:type="spellStart"/>
      <w:r>
        <w:t>mund</w:t>
      </w:r>
      <w:proofErr w:type="spellEnd"/>
      <w:r>
        <w:t xml:space="preserve"> oder </w:t>
      </w:r>
      <w:proofErr w:type="spellStart"/>
      <w:r>
        <w:t>auff</w:t>
      </w:r>
      <w:proofErr w:type="spellEnd"/>
      <w:r>
        <w:t xml:space="preserve"> einige weise in die </w:t>
      </w:r>
      <w:proofErr w:type="spellStart"/>
      <w:r>
        <w:t>seele</w:t>
      </w:r>
      <w:proofErr w:type="spellEnd"/>
      <w:r>
        <w:t xml:space="preserve"> oder in den leib des </w:t>
      </w:r>
      <w:proofErr w:type="spellStart"/>
      <w:r>
        <w:t>menschen</w:t>
      </w:r>
      <w:proofErr w:type="spellEnd"/>
      <w:r>
        <w:t xml:space="preserve"> </w:t>
      </w:r>
      <w:proofErr w:type="spellStart"/>
      <w:r>
        <w:t>komen</w:t>
      </w:r>
      <w:proofErr w:type="spellEnd"/>
      <w:r>
        <w:t xml:space="preserve"> / </w:t>
      </w:r>
      <w:proofErr w:type="spellStart"/>
      <w:r>
        <w:t>vil</w:t>
      </w:r>
      <w:proofErr w:type="spellEnd"/>
      <w:r>
        <w:t xml:space="preserve"> weniger daß der leib des </w:t>
      </w:r>
      <w:proofErr w:type="spellStart"/>
      <w:r>
        <w:t>widergebornen</w:t>
      </w:r>
      <w:proofErr w:type="spellEnd"/>
      <w:r>
        <w:t xml:space="preserve"> </w:t>
      </w:r>
      <w:proofErr w:type="spellStart"/>
      <w:r>
        <w:t>menschen</w:t>
      </w:r>
      <w:proofErr w:type="spellEnd"/>
      <w:r>
        <w:t xml:space="preserve"> durch ein leiblichs / und die </w:t>
      </w:r>
      <w:proofErr w:type="spellStart"/>
      <w:r>
        <w:t>seele</w:t>
      </w:r>
      <w:proofErr w:type="spellEnd"/>
      <w:r>
        <w:t xml:space="preserve"> durch ein </w:t>
      </w:r>
      <w:proofErr w:type="spellStart"/>
      <w:r>
        <w:t>Geistlichs</w:t>
      </w:r>
      <w:proofErr w:type="spellEnd"/>
      <w:r>
        <w:t xml:space="preserve"> essen / das leben </w:t>
      </w:r>
      <w:proofErr w:type="spellStart"/>
      <w:r>
        <w:t>auß</w:t>
      </w:r>
      <w:proofErr w:type="spellEnd"/>
      <w:r>
        <w:t xml:space="preserve"> Christo </w:t>
      </w:r>
      <w:proofErr w:type="spellStart"/>
      <w:r>
        <w:t>entpfangen</w:t>
      </w:r>
      <w:proofErr w:type="spellEnd"/>
      <w:r>
        <w:t xml:space="preserve">. Denn diß gewiß und sicher ist / daß unser </w:t>
      </w:r>
      <w:proofErr w:type="spellStart"/>
      <w:r>
        <w:t>fleisch</w:t>
      </w:r>
      <w:proofErr w:type="spellEnd"/>
      <w:r>
        <w:t xml:space="preserve"> eben so </w:t>
      </w:r>
      <w:proofErr w:type="spellStart"/>
      <w:r>
        <w:t>wol</w:t>
      </w:r>
      <w:proofErr w:type="spellEnd"/>
      <w:r>
        <w:t xml:space="preserve"> das leben </w:t>
      </w:r>
      <w:proofErr w:type="spellStart"/>
      <w:r>
        <w:t>auß</w:t>
      </w:r>
      <w:proofErr w:type="spellEnd"/>
      <w:r>
        <w:t xml:space="preserve"> Christo nicht anders habe / denn durch waren glauben als die </w:t>
      </w:r>
      <w:proofErr w:type="spellStart"/>
      <w:r>
        <w:t>seele</w:t>
      </w:r>
      <w:proofErr w:type="spellEnd"/>
      <w:r>
        <w:t xml:space="preserve"> / und derhalben das essen / welches der glaube ist / </w:t>
      </w:r>
      <w:proofErr w:type="spellStart"/>
      <w:r>
        <w:t>nit</w:t>
      </w:r>
      <w:proofErr w:type="spellEnd"/>
      <w:r>
        <w:t xml:space="preserve"> mit dem leibe / sonder mit der </w:t>
      </w:r>
      <w:proofErr w:type="spellStart"/>
      <w:r>
        <w:t>seele</w:t>
      </w:r>
      <w:proofErr w:type="spellEnd"/>
      <w:r>
        <w:t xml:space="preserve"> </w:t>
      </w:r>
      <w:proofErr w:type="spellStart"/>
      <w:r>
        <w:t>geschihet</w:t>
      </w:r>
      <w:proofErr w:type="spellEnd"/>
      <w:r>
        <w:t xml:space="preserve"> / und dennoch dadurch beide / die </w:t>
      </w:r>
      <w:proofErr w:type="spellStart"/>
      <w:r>
        <w:t>seele</w:t>
      </w:r>
      <w:proofErr w:type="spellEnd"/>
      <w:r>
        <w:t xml:space="preserve"> und der leib / gemeinschafft Christi und aller seiner </w:t>
      </w:r>
      <w:proofErr w:type="spellStart"/>
      <w:r>
        <w:t>gueter</w:t>
      </w:r>
      <w:proofErr w:type="spellEnd"/>
      <w:r>
        <w:t xml:space="preserve"> und </w:t>
      </w:r>
      <w:proofErr w:type="spellStart"/>
      <w:r>
        <w:t>wolthaten</w:t>
      </w:r>
      <w:proofErr w:type="spellEnd"/>
      <w:r>
        <w:t xml:space="preserve"> bekommen / sonst </w:t>
      </w:r>
      <w:proofErr w:type="spellStart"/>
      <w:r>
        <w:t>wuerde</w:t>
      </w:r>
      <w:proofErr w:type="spellEnd"/>
      <w:r>
        <w:t xml:space="preserve"> keines </w:t>
      </w:r>
      <w:proofErr w:type="spellStart"/>
      <w:r>
        <w:t>menschen</w:t>
      </w:r>
      <w:proofErr w:type="spellEnd"/>
      <w:r>
        <w:t xml:space="preserve"> leib des ewigen </w:t>
      </w:r>
      <w:proofErr w:type="spellStart"/>
      <w:r>
        <w:t>lebens</w:t>
      </w:r>
      <w:proofErr w:type="spellEnd"/>
      <w:r>
        <w:t xml:space="preserve"> </w:t>
      </w:r>
      <w:proofErr w:type="spellStart"/>
      <w:r>
        <w:t>teilhafftig</w:t>
      </w:r>
      <w:proofErr w:type="spellEnd"/>
      <w:r>
        <w:t xml:space="preserve"> / er </w:t>
      </w:r>
      <w:proofErr w:type="spellStart"/>
      <w:r>
        <w:t>hette</w:t>
      </w:r>
      <w:proofErr w:type="spellEnd"/>
      <w:r>
        <w:t xml:space="preserve"> denn Christum leiblich im </w:t>
      </w:r>
      <w:proofErr w:type="spellStart"/>
      <w:r>
        <w:t>Abendmal</w:t>
      </w:r>
      <w:proofErr w:type="spellEnd"/>
      <w:r>
        <w:t xml:space="preserve"> </w:t>
      </w:r>
      <w:proofErr w:type="spellStart"/>
      <w:r>
        <w:t>geessen</w:t>
      </w:r>
      <w:proofErr w:type="spellEnd"/>
      <w:r>
        <w:t xml:space="preserve">. </w:t>
      </w:r>
    </w:p>
    <w:p w14:paraId="0771705D" w14:textId="77777777" w:rsidR="008F74BD" w:rsidRDefault="008F74BD" w:rsidP="008F74BD">
      <w:pPr>
        <w:pStyle w:val="StandardWeb"/>
      </w:pPr>
      <w:r>
        <w:t xml:space="preserve">Daß aber Marbach sagt / Christus habe im </w:t>
      </w:r>
      <w:proofErr w:type="spellStart"/>
      <w:r>
        <w:t>Abendmal</w:t>
      </w:r>
      <w:proofErr w:type="spellEnd"/>
      <w:r>
        <w:t xml:space="preserve"> diese weise und mittel uns lebendig zu machen eingesetzt / thut er mit </w:t>
      </w:r>
      <w:proofErr w:type="spellStart"/>
      <w:r>
        <w:t>offentlicher</w:t>
      </w:r>
      <w:proofErr w:type="spellEnd"/>
      <w:r>
        <w:t xml:space="preserve"> </w:t>
      </w:r>
      <w:proofErr w:type="spellStart"/>
      <w:r>
        <w:t>verfelschung</w:t>
      </w:r>
      <w:proofErr w:type="spellEnd"/>
      <w:r>
        <w:t xml:space="preserve"> des </w:t>
      </w:r>
      <w:proofErr w:type="spellStart"/>
      <w:r>
        <w:t>worts</w:t>
      </w:r>
      <w:proofErr w:type="spellEnd"/>
      <w:r>
        <w:t xml:space="preserve"> Gottes / Denn er </w:t>
      </w:r>
      <w:proofErr w:type="spellStart"/>
      <w:r>
        <w:t>vergisset</w:t>
      </w:r>
      <w:proofErr w:type="spellEnd"/>
      <w:r>
        <w:t xml:space="preserve"> / daß die Evangelisten sagen / der HERR hab </w:t>
      </w:r>
      <w:proofErr w:type="spellStart"/>
      <w:r>
        <w:t>brot</w:t>
      </w:r>
      <w:proofErr w:type="spellEnd"/>
      <w:r>
        <w:t xml:space="preserve"> in die </w:t>
      </w:r>
      <w:proofErr w:type="spellStart"/>
      <w:r>
        <w:t>hend</w:t>
      </w:r>
      <w:proofErr w:type="spellEnd"/>
      <w:r>
        <w:t xml:space="preserve"> genommen / dasselbe gebrochen / den Jüngern dargereicht / </w:t>
      </w:r>
      <w:proofErr w:type="spellStart"/>
      <w:r>
        <w:t>unnd</w:t>
      </w:r>
      <w:proofErr w:type="spellEnd"/>
      <w:r>
        <w:t xml:space="preserve"> diß mit dem leiblichen munde heissen essen zu seinem </w:t>
      </w:r>
      <w:proofErr w:type="spellStart"/>
      <w:r>
        <w:t>gedechtnus</w:t>
      </w:r>
      <w:proofErr w:type="spellEnd"/>
      <w:r>
        <w:t xml:space="preserve"> / und solches </w:t>
      </w:r>
      <w:proofErr w:type="spellStart"/>
      <w:r>
        <w:t>brot</w:t>
      </w:r>
      <w:proofErr w:type="spellEnd"/>
      <w:r>
        <w:t xml:space="preserve"> hab er seinen </w:t>
      </w:r>
      <w:proofErr w:type="spellStart"/>
      <w:r>
        <w:t>fuer</w:t>
      </w:r>
      <w:proofErr w:type="spellEnd"/>
      <w:r>
        <w:t xml:space="preserve"> uns </w:t>
      </w:r>
      <w:proofErr w:type="spellStart"/>
      <w:r>
        <w:t>gegebnen</w:t>
      </w:r>
      <w:proofErr w:type="spellEnd"/>
      <w:r>
        <w:t xml:space="preserve"> leib </w:t>
      </w:r>
      <w:proofErr w:type="spellStart"/>
      <w:r>
        <w:t>genent</w:t>
      </w:r>
      <w:proofErr w:type="spellEnd"/>
      <w:r>
        <w:t xml:space="preserve">. Wil Marbach darauß schliessen / Christus habe damit seinen leib heissen </w:t>
      </w:r>
      <w:proofErr w:type="spellStart"/>
      <w:r>
        <w:t>muendlich</w:t>
      </w:r>
      <w:proofErr w:type="spellEnd"/>
      <w:r>
        <w:t xml:space="preserve"> essen mit oder in dem </w:t>
      </w:r>
      <w:proofErr w:type="spellStart"/>
      <w:r>
        <w:t>brot</w:t>
      </w:r>
      <w:proofErr w:type="spellEnd"/>
      <w:r>
        <w:t xml:space="preserve"> / So muß er zuvor beweisen / daß der Herr seinen leib mit dem </w:t>
      </w:r>
      <w:proofErr w:type="spellStart"/>
      <w:r>
        <w:t>brot</w:t>
      </w:r>
      <w:proofErr w:type="spellEnd"/>
      <w:r>
        <w:t xml:space="preserve"> hab in die </w:t>
      </w:r>
      <w:proofErr w:type="spellStart"/>
      <w:r>
        <w:t>hand</w:t>
      </w:r>
      <w:proofErr w:type="spellEnd"/>
      <w:r>
        <w:t xml:space="preserve"> </w:t>
      </w:r>
      <w:proofErr w:type="spellStart"/>
      <w:r>
        <w:t>genomen</w:t>
      </w:r>
      <w:proofErr w:type="spellEnd"/>
      <w:r>
        <w:t xml:space="preserve"> / oder in das </w:t>
      </w:r>
      <w:proofErr w:type="spellStart"/>
      <w:r>
        <w:t>brot</w:t>
      </w:r>
      <w:proofErr w:type="spellEnd"/>
      <w:r>
        <w:t xml:space="preserve"> gebracht / welches er noch </w:t>
      </w:r>
      <w:proofErr w:type="spellStart"/>
      <w:r>
        <w:t>wol</w:t>
      </w:r>
      <w:proofErr w:type="spellEnd"/>
      <w:r>
        <w:t xml:space="preserve"> ein weil wird lassen anstehen. Und werden wir dennoch hiemit in keinen weg </w:t>
      </w:r>
      <w:proofErr w:type="spellStart"/>
      <w:r>
        <w:t>Schwenckfeldisch</w:t>
      </w:r>
      <w:proofErr w:type="spellEnd"/>
      <w:r>
        <w:t xml:space="preserve">. Denn nicht des </w:t>
      </w:r>
      <w:proofErr w:type="spellStart"/>
      <w:r>
        <w:t>leibs</w:t>
      </w:r>
      <w:proofErr w:type="spellEnd"/>
      <w:r>
        <w:t xml:space="preserve"> Christi / wie Marbach dichtet / sonder des </w:t>
      </w:r>
      <w:proofErr w:type="spellStart"/>
      <w:r>
        <w:t>brots</w:t>
      </w:r>
      <w:proofErr w:type="spellEnd"/>
      <w:r>
        <w:t xml:space="preserve"> / wie Christus und Paulus </w:t>
      </w:r>
      <w:proofErr w:type="spellStart"/>
      <w:r>
        <w:t>leren</w:t>
      </w:r>
      <w:proofErr w:type="spellEnd"/>
      <w:r>
        <w:t xml:space="preserve"> / Leibliche / </w:t>
      </w:r>
      <w:proofErr w:type="spellStart"/>
      <w:r>
        <w:t>muendliche</w:t>
      </w:r>
      <w:proofErr w:type="spellEnd"/>
      <w:r>
        <w:t xml:space="preserve"> / </w:t>
      </w:r>
      <w:proofErr w:type="spellStart"/>
      <w:r>
        <w:t>niessung</w:t>
      </w:r>
      <w:proofErr w:type="spellEnd"/>
      <w:r>
        <w:t xml:space="preserve"> / der Geistlichen </w:t>
      </w:r>
      <w:proofErr w:type="spellStart"/>
      <w:r>
        <w:t>niessung</w:t>
      </w:r>
      <w:proofErr w:type="spellEnd"/>
      <w:r>
        <w:t xml:space="preserve"> </w:t>
      </w:r>
      <w:proofErr w:type="spellStart"/>
      <w:r>
        <w:t>unnd</w:t>
      </w:r>
      <w:proofErr w:type="spellEnd"/>
      <w:r>
        <w:t xml:space="preserve"> Gemeinschafft Christi dienen soll / als ein sichtbares </w:t>
      </w:r>
      <w:proofErr w:type="spellStart"/>
      <w:r>
        <w:t>wort</w:t>
      </w:r>
      <w:proofErr w:type="spellEnd"/>
      <w:r>
        <w:t xml:space="preserve"> </w:t>
      </w:r>
      <w:proofErr w:type="spellStart"/>
      <w:r>
        <w:t>unnd</w:t>
      </w:r>
      <w:proofErr w:type="spellEnd"/>
      <w:r>
        <w:t xml:space="preserve"> </w:t>
      </w:r>
      <w:proofErr w:type="spellStart"/>
      <w:r>
        <w:t>werckzeug</w:t>
      </w:r>
      <w:proofErr w:type="spellEnd"/>
      <w:r>
        <w:t xml:space="preserve"> des Heiligen Geistes / dadurch er in uns den glauben </w:t>
      </w:r>
      <w:proofErr w:type="spellStart"/>
      <w:r>
        <w:t>auff</w:t>
      </w:r>
      <w:proofErr w:type="spellEnd"/>
      <w:r>
        <w:t xml:space="preserve"> die </w:t>
      </w:r>
      <w:proofErr w:type="spellStart"/>
      <w:r>
        <w:t>verheissung</w:t>
      </w:r>
      <w:proofErr w:type="spellEnd"/>
      <w:r>
        <w:t xml:space="preserve"> der </w:t>
      </w:r>
      <w:proofErr w:type="spellStart"/>
      <w:r>
        <w:t>gnaden</w:t>
      </w:r>
      <w:proofErr w:type="spellEnd"/>
      <w:r>
        <w:t xml:space="preserve"> Gottes </w:t>
      </w:r>
      <w:proofErr w:type="spellStart"/>
      <w:r>
        <w:t>bestettiget</w:t>
      </w:r>
      <w:proofErr w:type="spellEnd"/>
      <w:r>
        <w:t xml:space="preserve"> / und dadurch solchen glauben uns Christi je </w:t>
      </w:r>
      <w:proofErr w:type="spellStart"/>
      <w:r>
        <w:t>lenger</w:t>
      </w:r>
      <w:proofErr w:type="spellEnd"/>
      <w:r>
        <w:t xml:space="preserve"> je mehr </w:t>
      </w:r>
      <w:proofErr w:type="spellStart"/>
      <w:r>
        <w:t>teilhafftig</w:t>
      </w:r>
      <w:proofErr w:type="spellEnd"/>
      <w:r>
        <w:t xml:space="preserve"> machet / Wie auch in dem </w:t>
      </w:r>
      <w:proofErr w:type="spellStart"/>
      <w:r>
        <w:t>wort</w:t>
      </w:r>
      <w:proofErr w:type="spellEnd"/>
      <w:r>
        <w:t xml:space="preserve"> </w:t>
      </w:r>
      <w:proofErr w:type="spellStart"/>
      <w:r>
        <w:t>unnd</w:t>
      </w:r>
      <w:proofErr w:type="spellEnd"/>
      <w:r>
        <w:t xml:space="preserve"> in allen Sacramenten / die mittel dadurch wir der geistlichen gaben </w:t>
      </w:r>
      <w:proofErr w:type="spellStart"/>
      <w:r>
        <w:t>teilhafftig</w:t>
      </w:r>
      <w:proofErr w:type="spellEnd"/>
      <w:r>
        <w:t xml:space="preserve"> werden / nicht </w:t>
      </w:r>
      <w:proofErr w:type="spellStart"/>
      <w:r>
        <w:t>onsichtbar</w:t>
      </w:r>
      <w:proofErr w:type="spellEnd"/>
      <w:r>
        <w:t xml:space="preserve"> / sonder sichtbar / leiblich </w:t>
      </w:r>
      <w:proofErr w:type="spellStart"/>
      <w:r>
        <w:t>unnd</w:t>
      </w:r>
      <w:proofErr w:type="spellEnd"/>
      <w:r>
        <w:t xml:space="preserve"> </w:t>
      </w:r>
      <w:proofErr w:type="spellStart"/>
      <w:r>
        <w:t>eusserlich</w:t>
      </w:r>
      <w:proofErr w:type="spellEnd"/>
      <w:r>
        <w:t xml:space="preserve"> sind. Bleibt auch der </w:t>
      </w:r>
      <w:proofErr w:type="spellStart"/>
      <w:r>
        <w:t>glube</w:t>
      </w:r>
      <w:proofErr w:type="spellEnd"/>
      <w:r>
        <w:t xml:space="preserve"> des innerlichen und des </w:t>
      </w:r>
      <w:proofErr w:type="spellStart"/>
      <w:r>
        <w:t>widergebornen</w:t>
      </w:r>
      <w:proofErr w:type="spellEnd"/>
      <w:r>
        <w:t xml:space="preserve"> </w:t>
      </w:r>
      <w:proofErr w:type="spellStart"/>
      <w:r>
        <w:t>menschen</w:t>
      </w:r>
      <w:proofErr w:type="spellEnd"/>
      <w:r>
        <w:t xml:space="preserve"> </w:t>
      </w:r>
      <w:proofErr w:type="spellStart"/>
      <w:r>
        <w:t>mund</w:t>
      </w:r>
      <w:proofErr w:type="spellEnd"/>
      <w:r>
        <w:t xml:space="preserve"> / damit er </w:t>
      </w:r>
      <w:proofErr w:type="spellStart"/>
      <w:r>
        <w:t>Christusm</w:t>
      </w:r>
      <w:proofErr w:type="spellEnd"/>
      <w:r>
        <w:t xml:space="preserve"> </w:t>
      </w:r>
      <w:proofErr w:type="spellStart"/>
      <w:r>
        <w:t>jsset</w:t>
      </w:r>
      <w:proofErr w:type="spellEnd"/>
      <w:r>
        <w:t xml:space="preserve">. Denn niemand Christum </w:t>
      </w:r>
      <w:proofErr w:type="spellStart"/>
      <w:r>
        <w:t>jsset</w:t>
      </w:r>
      <w:proofErr w:type="spellEnd"/>
      <w:r>
        <w:t xml:space="preserve"> / ehe denn er in </w:t>
      </w:r>
      <w:proofErr w:type="spellStart"/>
      <w:r>
        <w:t>jn</w:t>
      </w:r>
      <w:proofErr w:type="spellEnd"/>
      <w:r>
        <w:t xml:space="preserve"> glaubet / und nicht des </w:t>
      </w:r>
      <w:proofErr w:type="spellStart"/>
      <w:r>
        <w:t>leibs</w:t>
      </w:r>
      <w:proofErr w:type="spellEnd"/>
      <w:r>
        <w:t xml:space="preserve"> Christi / sonder des </w:t>
      </w:r>
      <w:proofErr w:type="spellStart"/>
      <w:r>
        <w:t>brots</w:t>
      </w:r>
      <w:proofErr w:type="spellEnd"/>
      <w:r>
        <w:t xml:space="preserve"> </w:t>
      </w:r>
      <w:proofErr w:type="spellStart"/>
      <w:r>
        <w:t>eusserliche</w:t>
      </w:r>
      <w:proofErr w:type="spellEnd"/>
      <w:r>
        <w:t xml:space="preserve"> / </w:t>
      </w:r>
      <w:proofErr w:type="spellStart"/>
      <w:r>
        <w:t>muendliche</w:t>
      </w:r>
      <w:proofErr w:type="spellEnd"/>
      <w:r>
        <w:t xml:space="preserve"> </w:t>
      </w:r>
      <w:proofErr w:type="spellStart"/>
      <w:r>
        <w:t>niessung</w:t>
      </w:r>
      <w:proofErr w:type="spellEnd"/>
      <w:r>
        <w:t xml:space="preserve"> des </w:t>
      </w:r>
      <w:proofErr w:type="spellStart"/>
      <w:r>
        <w:t>glaubens</w:t>
      </w:r>
      <w:proofErr w:type="spellEnd"/>
      <w:r>
        <w:t xml:space="preserve"> </w:t>
      </w:r>
      <w:proofErr w:type="spellStart"/>
      <w:r>
        <w:t>befestigung</w:t>
      </w:r>
      <w:proofErr w:type="spellEnd"/>
      <w:r>
        <w:t xml:space="preserve"> ist / Wie Marbach am end </w:t>
      </w:r>
      <w:proofErr w:type="spellStart"/>
      <w:r>
        <w:t>dises</w:t>
      </w:r>
      <w:proofErr w:type="spellEnd"/>
      <w:r>
        <w:t xml:space="preserve"> seines </w:t>
      </w:r>
      <w:proofErr w:type="spellStart"/>
      <w:r>
        <w:t>dreizehenden</w:t>
      </w:r>
      <w:proofErr w:type="spellEnd"/>
      <w:r>
        <w:t xml:space="preserve"> </w:t>
      </w:r>
      <w:proofErr w:type="spellStart"/>
      <w:r>
        <w:t>grundes</w:t>
      </w:r>
      <w:proofErr w:type="spellEnd"/>
      <w:r>
        <w:t xml:space="preserve"> / </w:t>
      </w:r>
      <w:proofErr w:type="spellStart"/>
      <w:r>
        <w:t>one</w:t>
      </w:r>
      <w:proofErr w:type="spellEnd"/>
      <w:r>
        <w:t xml:space="preserve"> seinen </w:t>
      </w:r>
      <w:proofErr w:type="spellStart"/>
      <w:r>
        <w:t>danck</w:t>
      </w:r>
      <w:proofErr w:type="spellEnd"/>
      <w:r>
        <w:t xml:space="preserve"> </w:t>
      </w:r>
      <w:proofErr w:type="spellStart"/>
      <w:r>
        <w:t>selbest</w:t>
      </w:r>
      <w:proofErr w:type="spellEnd"/>
      <w:r>
        <w:t xml:space="preserve"> muß bekennen / daß der glaube dasselbe mittel und Instrument sey (nichts anders nennen wir den Geistlichen </w:t>
      </w:r>
      <w:proofErr w:type="spellStart"/>
      <w:r>
        <w:t>mund</w:t>
      </w:r>
      <w:proofErr w:type="spellEnd"/>
      <w:r>
        <w:t xml:space="preserve">) durch das </w:t>
      </w:r>
      <w:proofErr w:type="spellStart"/>
      <w:r>
        <w:t>jm</w:t>
      </w:r>
      <w:proofErr w:type="spellEnd"/>
      <w:r>
        <w:t xml:space="preserve"> der </w:t>
      </w:r>
      <w:proofErr w:type="spellStart"/>
      <w:r>
        <w:t>jetztglaubige</w:t>
      </w:r>
      <w:proofErr w:type="spellEnd"/>
      <w:r>
        <w:t xml:space="preserve"> Mensch (welchen er freilich den innerlichen nennet) den </w:t>
      </w:r>
      <w:proofErr w:type="spellStart"/>
      <w:r>
        <w:t>entpfangenen</w:t>
      </w:r>
      <w:proofErr w:type="spellEnd"/>
      <w:r>
        <w:t xml:space="preserve"> </w:t>
      </w:r>
      <w:proofErr w:type="spellStart"/>
      <w:r>
        <w:t>schatz</w:t>
      </w:r>
      <w:proofErr w:type="spellEnd"/>
      <w:r>
        <w:t xml:space="preserve"> / den </w:t>
      </w:r>
      <w:proofErr w:type="spellStart"/>
      <w:r>
        <w:t>erloeser</w:t>
      </w:r>
      <w:proofErr w:type="spellEnd"/>
      <w:r>
        <w:t xml:space="preserve"> Christum (Merck / daß er </w:t>
      </w:r>
      <w:proofErr w:type="spellStart"/>
      <w:r>
        <w:t>solchs</w:t>
      </w:r>
      <w:proofErr w:type="spellEnd"/>
      <w:r>
        <w:t xml:space="preserve"> </w:t>
      </w:r>
      <w:proofErr w:type="spellStart"/>
      <w:r>
        <w:t>nit</w:t>
      </w:r>
      <w:proofErr w:type="spellEnd"/>
      <w:r>
        <w:t xml:space="preserve"> allein von den </w:t>
      </w:r>
      <w:proofErr w:type="spellStart"/>
      <w:r>
        <w:t>wolthaten</w:t>
      </w:r>
      <w:proofErr w:type="spellEnd"/>
      <w:r>
        <w:t xml:space="preserve"> / sonder auch von Christo </w:t>
      </w:r>
      <w:proofErr w:type="spellStart"/>
      <w:r>
        <w:t>selbest</w:t>
      </w:r>
      <w:proofErr w:type="spellEnd"/>
      <w:r>
        <w:t xml:space="preserve"> muß bekennen) samt allem seinem verdienst und </w:t>
      </w:r>
      <w:proofErr w:type="spellStart"/>
      <w:r>
        <w:t>himlischen</w:t>
      </w:r>
      <w:proofErr w:type="spellEnd"/>
      <w:r>
        <w:t xml:space="preserve"> </w:t>
      </w:r>
      <w:proofErr w:type="spellStart"/>
      <w:r>
        <w:t>guetern</w:t>
      </w:r>
      <w:proofErr w:type="spellEnd"/>
      <w:r>
        <w:t xml:space="preserve"> zueignet / und zu seiner selbst </w:t>
      </w:r>
      <w:proofErr w:type="spellStart"/>
      <w:r>
        <w:t>seligkeit</w:t>
      </w:r>
      <w:proofErr w:type="spellEnd"/>
      <w:r>
        <w:t xml:space="preserve"> nutz machet etc. Denn daß er neben </w:t>
      </w:r>
      <w:proofErr w:type="spellStart"/>
      <w:r>
        <w:t>diser</w:t>
      </w:r>
      <w:proofErr w:type="spellEnd"/>
      <w:r>
        <w:t xml:space="preserve"> geistlichen </w:t>
      </w:r>
      <w:proofErr w:type="spellStart"/>
      <w:r>
        <w:t>niessung</w:t>
      </w:r>
      <w:proofErr w:type="spellEnd"/>
      <w:r>
        <w:t xml:space="preserve"> des </w:t>
      </w:r>
      <w:proofErr w:type="spellStart"/>
      <w:r>
        <w:t>leibs</w:t>
      </w:r>
      <w:proofErr w:type="spellEnd"/>
      <w:r>
        <w:t xml:space="preserve"> Christi / und leiblichen </w:t>
      </w:r>
      <w:proofErr w:type="spellStart"/>
      <w:r>
        <w:t>niessung</w:t>
      </w:r>
      <w:proofErr w:type="spellEnd"/>
      <w:r>
        <w:t xml:space="preserve"> des </w:t>
      </w:r>
      <w:proofErr w:type="spellStart"/>
      <w:r>
        <w:t>brots</w:t>
      </w:r>
      <w:proofErr w:type="spellEnd"/>
      <w:r>
        <w:t xml:space="preserve"> / noch ein leiblich / geistlich essen des </w:t>
      </w:r>
      <w:proofErr w:type="spellStart"/>
      <w:r>
        <w:t>leibs</w:t>
      </w:r>
      <w:proofErr w:type="spellEnd"/>
      <w:r>
        <w:t xml:space="preserve"> Christi in seiner Tafel malet / Ist ein </w:t>
      </w:r>
      <w:proofErr w:type="spellStart"/>
      <w:r>
        <w:t>hültzen</w:t>
      </w:r>
      <w:proofErr w:type="spellEnd"/>
      <w:r>
        <w:t xml:space="preserve"> </w:t>
      </w:r>
      <w:proofErr w:type="spellStart"/>
      <w:r>
        <w:t>schureiffen</w:t>
      </w:r>
      <w:proofErr w:type="spellEnd"/>
      <w:r>
        <w:t xml:space="preserve"> / und von </w:t>
      </w:r>
      <w:proofErr w:type="spellStart"/>
      <w:r>
        <w:t>jm</w:t>
      </w:r>
      <w:proofErr w:type="spellEnd"/>
      <w:r>
        <w:t xml:space="preserve"> noch nie erwiesen. </w:t>
      </w:r>
    </w:p>
    <w:p w14:paraId="25F0598F" w14:textId="77777777" w:rsidR="008F74BD" w:rsidRDefault="008F74BD" w:rsidP="008F74BD">
      <w:pPr>
        <w:pStyle w:val="berschrift2"/>
      </w:pPr>
      <w:r>
        <w:t xml:space="preserve">Von Marbachs </w:t>
      </w:r>
      <w:proofErr w:type="spellStart"/>
      <w:r>
        <w:t>newem</w:t>
      </w:r>
      <w:proofErr w:type="spellEnd"/>
      <w:r>
        <w:t xml:space="preserve"> </w:t>
      </w:r>
      <w:proofErr w:type="spellStart"/>
      <w:r>
        <w:t>Vocabulario</w:t>
      </w:r>
      <w:proofErr w:type="spellEnd"/>
      <w:r>
        <w:t>.</w:t>
      </w:r>
    </w:p>
    <w:p w14:paraId="10A87827" w14:textId="77777777" w:rsidR="008F74BD" w:rsidRDefault="008F74BD" w:rsidP="008F74BD">
      <w:pPr>
        <w:pStyle w:val="StandardWeb"/>
      </w:pPr>
      <w:r>
        <w:t xml:space="preserve">Damit Marbach sich für den </w:t>
      </w:r>
      <w:proofErr w:type="spellStart"/>
      <w:r>
        <w:t>einfeltigen</w:t>
      </w:r>
      <w:proofErr w:type="spellEnd"/>
      <w:r>
        <w:t xml:space="preserve"> stellen </w:t>
      </w:r>
      <w:proofErr w:type="spellStart"/>
      <w:r>
        <w:t>koende</w:t>
      </w:r>
      <w:proofErr w:type="spellEnd"/>
      <w:r>
        <w:t xml:space="preserve"> / als er unsere </w:t>
      </w:r>
      <w:proofErr w:type="spellStart"/>
      <w:r>
        <w:t>lere</w:t>
      </w:r>
      <w:proofErr w:type="spellEnd"/>
      <w:r>
        <w:t xml:space="preserve"> und gründe widerlegte / hat er ein eignen </w:t>
      </w:r>
      <w:proofErr w:type="spellStart"/>
      <w:r>
        <w:t>Vocabularium</w:t>
      </w:r>
      <w:proofErr w:type="spellEnd"/>
      <w:r>
        <w:t xml:space="preserve"> / das ist / </w:t>
      </w:r>
      <w:proofErr w:type="spellStart"/>
      <w:r>
        <w:t>jm</w:t>
      </w:r>
      <w:proofErr w:type="spellEnd"/>
      <w:r>
        <w:t xml:space="preserve"> zu seinen </w:t>
      </w:r>
      <w:proofErr w:type="spellStart"/>
      <w:r>
        <w:t>außfluechten</w:t>
      </w:r>
      <w:proofErr w:type="spellEnd"/>
      <w:r>
        <w:t xml:space="preserve"> dienstliche </w:t>
      </w:r>
      <w:proofErr w:type="spellStart"/>
      <w:r>
        <w:t>außlegung</w:t>
      </w:r>
      <w:proofErr w:type="spellEnd"/>
      <w:r>
        <w:t xml:space="preserve"> oder </w:t>
      </w:r>
      <w:proofErr w:type="spellStart"/>
      <w:r>
        <w:t>deutung</w:t>
      </w:r>
      <w:proofErr w:type="spellEnd"/>
      <w:r>
        <w:t xml:space="preserve"> der worte und reden / so im </w:t>
      </w:r>
      <w:proofErr w:type="spellStart"/>
      <w:r>
        <w:t>Sacramenthandel</w:t>
      </w:r>
      <w:proofErr w:type="spellEnd"/>
      <w:r>
        <w:t xml:space="preserve"> von beiden theilen gebraucht werden / vorher gesetzt / welche </w:t>
      </w:r>
      <w:proofErr w:type="spellStart"/>
      <w:r>
        <w:t>kurtz</w:t>
      </w:r>
      <w:proofErr w:type="spellEnd"/>
      <w:r>
        <w:t xml:space="preserve"> zu </w:t>
      </w:r>
      <w:proofErr w:type="spellStart"/>
      <w:r>
        <w:t>examiniren</w:t>
      </w:r>
      <w:proofErr w:type="spellEnd"/>
      <w:r>
        <w:t xml:space="preserve"> / damit der Gemeine </w:t>
      </w:r>
      <w:proofErr w:type="spellStart"/>
      <w:r>
        <w:t>leser</w:t>
      </w:r>
      <w:proofErr w:type="spellEnd"/>
      <w:r>
        <w:t xml:space="preserve"> desto </w:t>
      </w:r>
      <w:proofErr w:type="spellStart"/>
      <w:r>
        <w:t>baß</w:t>
      </w:r>
      <w:proofErr w:type="spellEnd"/>
      <w:r>
        <w:t xml:space="preserve"> </w:t>
      </w:r>
      <w:proofErr w:type="spellStart"/>
      <w:r>
        <w:t>moege</w:t>
      </w:r>
      <w:proofErr w:type="spellEnd"/>
      <w:r>
        <w:t xml:space="preserve"> sehen / mit was </w:t>
      </w:r>
      <w:proofErr w:type="spellStart"/>
      <w:r>
        <w:t>fuer</w:t>
      </w:r>
      <w:proofErr w:type="spellEnd"/>
      <w:r>
        <w:t xml:space="preserve"> lumpen sich Marbach </w:t>
      </w:r>
      <w:proofErr w:type="spellStart"/>
      <w:r>
        <w:t>veremint</w:t>
      </w:r>
      <w:proofErr w:type="spellEnd"/>
      <w:r>
        <w:t xml:space="preserve"> zudecken / und was er </w:t>
      </w:r>
      <w:proofErr w:type="spellStart"/>
      <w:r>
        <w:t>fuer</w:t>
      </w:r>
      <w:proofErr w:type="spellEnd"/>
      <w:r>
        <w:t xml:space="preserve"> </w:t>
      </w:r>
      <w:proofErr w:type="spellStart"/>
      <w:r>
        <w:t>loecher</w:t>
      </w:r>
      <w:proofErr w:type="spellEnd"/>
      <w:r>
        <w:t xml:space="preserve"> suchet / </w:t>
      </w:r>
      <w:proofErr w:type="spellStart"/>
      <w:r>
        <w:t>auß</w:t>
      </w:r>
      <w:proofErr w:type="spellEnd"/>
      <w:r>
        <w:t xml:space="preserve"> dem garn </w:t>
      </w:r>
      <w:proofErr w:type="spellStart"/>
      <w:r>
        <w:t>zuentgehen</w:t>
      </w:r>
      <w:proofErr w:type="spellEnd"/>
      <w:r>
        <w:t xml:space="preserve">. </w:t>
      </w:r>
    </w:p>
    <w:p w14:paraId="2A16224C" w14:textId="77777777" w:rsidR="008F74BD" w:rsidRDefault="008F74BD" w:rsidP="008F74BD">
      <w:pPr>
        <w:pStyle w:val="StandardWeb"/>
      </w:pPr>
      <w:r>
        <w:t xml:space="preserve">Einen leib </w:t>
      </w:r>
      <w:proofErr w:type="spellStart"/>
      <w:r>
        <w:t>nent</w:t>
      </w:r>
      <w:proofErr w:type="spellEnd"/>
      <w:r>
        <w:t xml:space="preserve"> Marbach mit den </w:t>
      </w:r>
      <w:proofErr w:type="spellStart"/>
      <w:r>
        <w:t>Ubiquitisten</w:t>
      </w:r>
      <w:proofErr w:type="spellEnd"/>
      <w:r>
        <w:t xml:space="preserve"> / auch ein solches wesen / daß </w:t>
      </w:r>
      <w:proofErr w:type="spellStart"/>
      <w:r>
        <w:t>onsichtbar</w:t>
      </w:r>
      <w:proofErr w:type="spellEnd"/>
      <w:r>
        <w:t xml:space="preserve"> </w:t>
      </w:r>
      <w:proofErr w:type="spellStart"/>
      <w:r>
        <w:t>onbefindlich</w:t>
      </w:r>
      <w:proofErr w:type="spellEnd"/>
      <w:r>
        <w:t xml:space="preserve"> / ja auch on umschrieben / </w:t>
      </w:r>
      <w:proofErr w:type="spellStart"/>
      <w:r>
        <w:t>unnd</w:t>
      </w:r>
      <w:proofErr w:type="spellEnd"/>
      <w:r>
        <w:t xml:space="preserve"> zugleich an allen orten ist. Die </w:t>
      </w:r>
      <w:proofErr w:type="spellStart"/>
      <w:r>
        <w:t>Schrifft</w:t>
      </w:r>
      <w:proofErr w:type="spellEnd"/>
      <w:r>
        <w:t xml:space="preserve"> aber / und wir mit </w:t>
      </w:r>
      <w:proofErr w:type="spellStart"/>
      <w:r>
        <w:t>jr</w:t>
      </w:r>
      <w:proofErr w:type="spellEnd"/>
      <w:r>
        <w:t xml:space="preserve"> / nennen einen leib / ein solch ding / daß sichtbar / </w:t>
      </w:r>
      <w:proofErr w:type="spellStart"/>
      <w:r>
        <w:t>greifflich</w:t>
      </w:r>
      <w:proofErr w:type="spellEnd"/>
      <w:r>
        <w:t xml:space="preserve"> / befindlich mit gewisser maß und </w:t>
      </w:r>
      <w:proofErr w:type="spellStart"/>
      <w:r>
        <w:t>gestalt</w:t>
      </w:r>
      <w:proofErr w:type="spellEnd"/>
      <w:r>
        <w:t xml:space="preserve"> umschrieben / und zu einer zeit nur an einem </w:t>
      </w:r>
      <w:proofErr w:type="spellStart"/>
      <w:r>
        <w:t>ort</w:t>
      </w:r>
      <w:proofErr w:type="spellEnd"/>
      <w:r>
        <w:t xml:space="preserve"> ist / ob es gleich mit </w:t>
      </w:r>
      <w:proofErr w:type="spellStart"/>
      <w:r>
        <w:t>onsterblichheit</w:t>
      </w:r>
      <w:proofErr w:type="spellEnd"/>
      <w:r>
        <w:t xml:space="preserve"> und </w:t>
      </w:r>
      <w:proofErr w:type="spellStart"/>
      <w:r>
        <w:t>Himlischer</w:t>
      </w:r>
      <w:proofErr w:type="spellEnd"/>
      <w:r>
        <w:t xml:space="preserve"> </w:t>
      </w:r>
      <w:proofErr w:type="spellStart"/>
      <w:r>
        <w:t>klarheit</w:t>
      </w:r>
      <w:proofErr w:type="spellEnd"/>
      <w:r>
        <w:t xml:space="preserve"> und </w:t>
      </w:r>
      <w:proofErr w:type="spellStart"/>
      <w:r>
        <w:t>herligkeit</w:t>
      </w:r>
      <w:proofErr w:type="spellEnd"/>
      <w:r>
        <w:t xml:space="preserve"> </w:t>
      </w:r>
      <w:proofErr w:type="spellStart"/>
      <w:r>
        <w:t>geziret</w:t>
      </w:r>
      <w:proofErr w:type="spellEnd"/>
      <w:r>
        <w:t xml:space="preserve"> ist / wie Christus selbst </w:t>
      </w:r>
      <w:proofErr w:type="spellStart"/>
      <w:r>
        <w:t>leret</w:t>
      </w:r>
      <w:proofErr w:type="spellEnd"/>
      <w:r>
        <w:t xml:space="preserve"> Luc. 24. Sehet und tastet / Ein Geist hat </w:t>
      </w:r>
      <w:proofErr w:type="spellStart"/>
      <w:r>
        <w:t>nit</w:t>
      </w:r>
      <w:proofErr w:type="spellEnd"/>
      <w:r>
        <w:t xml:space="preserve"> </w:t>
      </w:r>
      <w:proofErr w:type="spellStart"/>
      <w:r>
        <w:t>fleisch</w:t>
      </w:r>
      <w:proofErr w:type="spellEnd"/>
      <w:r>
        <w:t xml:space="preserve"> und beine / wie </w:t>
      </w:r>
      <w:proofErr w:type="spellStart"/>
      <w:r>
        <w:t>jr</w:t>
      </w:r>
      <w:proofErr w:type="spellEnd"/>
      <w:r>
        <w:t xml:space="preserve"> sehet daß ich habe. </w:t>
      </w:r>
    </w:p>
    <w:p w14:paraId="2E2E84F1" w14:textId="77777777" w:rsidR="008F74BD" w:rsidRDefault="008F74BD" w:rsidP="008F74BD">
      <w:pPr>
        <w:pStyle w:val="StandardWeb"/>
      </w:pPr>
      <w:r>
        <w:t xml:space="preserve">Deßgleichen soll </w:t>
      </w:r>
      <w:proofErr w:type="spellStart"/>
      <w:r>
        <w:t>jm</w:t>
      </w:r>
      <w:proofErr w:type="spellEnd"/>
      <w:r>
        <w:t xml:space="preserve"> die leiblich </w:t>
      </w:r>
      <w:proofErr w:type="spellStart"/>
      <w:r>
        <w:t>gegenwert</w:t>
      </w:r>
      <w:proofErr w:type="spellEnd"/>
      <w:r>
        <w:t xml:space="preserve"> und </w:t>
      </w:r>
      <w:proofErr w:type="spellStart"/>
      <w:r>
        <w:t>niessung</w:t>
      </w:r>
      <w:proofErr w:type="spellEnd"/>
      <w:r>
        <w:t xml:space="preserve"> des </w:t>
      </w:r>
      <w:proofErr w:type="spellStart"/>
      <w:r>
        <w:t>leibs</w:t>
      </w:r>
      <w:proofErr w:type="spellEnd"/>
      <w:r>
        <w:t xml:space="preserve"> Christi sein / daß der leib Christi wesentlich / </w:t>
      </w:r>
      <w:proofErr w:type="spellStart"/>
      <w:r>
        <w:t>unnd</w:t>
      </w:r>
      <w:proofErr w:type="spellEnd"/>
      <w:r>
        <w:t xml:space="preserve"> doch </w:t>
      </w:r>
      <w:proofErr w:type="spellStart"/>
      <w:r>
        <w:t>onsichtbar</w:t>
      </w:r>
      <w:proofErr w:type="spellEnd"/>
      <w:r>
        <w:t xml:space="preserve"> / </w:t>
      </w:r>
      <w:proofErr w:type="spellStart"/>
      <w:r>
        <w:t>onbefindlich</w:t>
      </w:r>
      <w:proofErr w:type="spellEnd"/>
      <w:r>
        <w:t xml:space="preserve"> und </w:t>
      </w:r>
      <w:proofErr w:type="spellStart"/>
      <w:r>
        <w:t>ubernatuerlicher</w:t>
      </w:r>
      <w:proofErr w:type="spellEnd"/>
      <w:r>
        <w:t xml:space="preserve"> weise in dem </w:t>
      </w:r>
      <w:proofErr w:type="spellStart"/>
      <w:r>
        <w:t>brot</w:t>
      </w:r>
      <w:proofErr w:type="spellEnd"/>
      <w:r>
        <w:t xml:space="preserve"> sey / und in unsern leib oder </w:t>
      </w:r>
      <w:proofErr w:type="spellStart"/>
      <w:r>
        <w:t>seele</w:t>
      </w:r>
      <w:proofErr w:type="spellEnd"/>
      <w:r>
        <w:t xml:space="preserve"> durch den leiblichen </w:t>
      </w:r>
      <w:proofErr w:type="spellStart"/>
      <w:r>
        <w:t>mund</w:t>
      </w:r>
      <w:proofErr w:type="spellEnd"/>
      <w:r>
        <w:t xml:space="preserve"> eingehe. Klagt sich darneben er werde </w:t>
      </w:r>
      <w:proofErr w:type="spellStart"/>
      <w:r>
        <w:t>onbiliich</w:t>
      </w:r>
      <w:proofErr w:type="spellEnd"/>
      <w:r>
        <w:t xml:space="preserve"> ein </w:t>
      </w:r>
      <w:proofErr w:type="spellStart"/>
      <w:r>
        <w:t>Capernaiter</w:t>
      </w:r>
      <w:proofErr w:type="spellEnd"/>
      <w:r>
        <w:t xml:space="preserve"> von uns gescholten / als der den leib Christi wolle mit </w:t>
      </w:r>
      <w:proofErr w:type="spellStart"/>
      <w:r>
        <w:t>zenen</w:t>
      </w:r>
      <w:proofErr w:type="spellEnd"/>
      <w:r>
        <w:t xml:space="preserve"> </w:t>
      </w:r>
      <w:proofErr w:type="spellStart"/>
      <w:r>
        <w:t>zubeissen</w:t>
      </w:r>
      <w:proofErr w:type="spellEnd"/>
      <w:r>
        <w:t xml:space="preserve"> / und durch die </w:t>
      </w:r>
      <w:proofErr w:type="spellStart"/>
      <w:r>
        <w:t>gurgel</w:t>
      </w:r>
      <w:proofErr w:type="spellEnd"/>
      <w:r>
        <w:t xml:space="preserve"> / wie er </w:t>
      </w:r>
      <w:proofErr w:type="spellStart"/>
      <w:r>
        <w:t>redt</w:t>
      </w:r>
      <w:proofErr w:type="spellEnd"/>
      <w:r>
        <w:t xml:space="preserve"> in den </w:t>
      </w:r>
      <w:proofErr w:type="spellStart"/>
      <w:r>
        <w:t>magen</w:t>
      </w:r>
      <w:proofErr w:type="spellEnd"/>
      <w:r>
        <w:t xml:space="preserve"> essen / und </w:t>
      </w:r>
      <w:proofErr w:type="spellStart"/>
      <w:r>
        <w:t>verdewen</w:t>
      </w:r>
      <w:proofErr w:type="spellEnd"/>
      <w:r>
        <w:t xml:space="preserve">. Dieser sorg aber </w:t>
      </w:r>
      <w:proofErr w:type="spellStart"/>
      <w:r>
        <w:t>darff</w:t>
      </w:r>
      <w:proofErr w:type="spellEnd"/>
      <w:r>
        <w:t xml:space="preserve"> er nicht. Denn </w:t>
      </w:r>
      <w:proofErr w:type="spellStart"/>
      <w:r>
        <w:t>wiewol</w:t>
      </w:r>
      <w:proofErr w:type="spellEnd"/>
      <w:r>
        <w:t xml:space="preserve"> es an </w:t>
      </w:r>
      <w:proofErr w:type="spellStart"/>
      <w:r>
        <w:t>jm</w:t>
      </w:r>
      <w:proofErr w:type="spellEnd"/>
      <w:r>
        <w:t xml:space="preserve"> selbst war ist / daß kein ander leiblich essen denn das natürliche weder </w:t>
      </w:r>
      <w:proofErr w:type="spellStart"/>
      <w:r>
        <w:t>auß</w:t>
      </w:r>
      <w:proofErr w:type="spellEnd"/>
      <w:r>
        <w:t xml:space="preserve"> Gottes </w:t>
      </w:r>
      <w:proofErr w:type="spellStart"/>
      <w:r>
        <w:t>wort</w:t>
      </w:r>
      <w:proofErr w:type="spellEnd"/>
      <w:r>
        <w:t xml:space="preserve"> noch sonst zu beweisen / doch lassen wir unser </w:t>
      </w:r>
      <w:proofErr w:type="spellStart"/>
      <w:r>
        <w:t>gegenteil</w:t>
      </w:r>
      <w:proofErr w:type="spellEnd"/>
      <w:r>
        <w:t xml:space="preserve"> das </w:t>
      </w:r>
      <w:proofErr w:type="spellStart"/>
      <w:r>
        <w:t>Ubernatuerliche</w:t>
      </w:r>
      <w:proofErr w:type="spellEnd"/>
      <w:r>
        <w:t xml:space="preserve"> / geistliche / leibliche essen so subtil machen und dichten als sie </w:t>
      </w:r>
      <w:proofErr w:type="spellStart"/>
      <w:r>
        <w:t>koennen</w:t>
      </w:r>
      <w:proofErr w:type="spellEnd"/>
      <w:r>
        <w:t xml:space="preserve"> / und lassen sie mit dem </w:t>
      </w:r>
      <w:proofErr w:type="spellStart"/>
      <w:r>
        <w:t>zerkewen</w:t>
      </w:r>
      <w:proofErr w:type="spellEnd"/>
      <w:r>
        <w:t xml:space="preserve"> und </w:t>
      </w:r>
      <w:proofErr w:type="spellStart"/>
      <w:r>
        <w:t>verdewen</w:t>
      </w:r>
      <w:proofErr w:type="spellEnd"/>
      <w:r>
        <w:t xml:space="preserve"> </w:t>
      </w:r>
      <w:proofErr w:type="spellStart"/>
      <w:r>
        <w:t>onbeschweret</w:t>
      </w:r>
      <w:proofErr w:type="spellEnd"/>
      <w:r>
        <w:t xml:space="preserve"> / sagen </w:t>
      </w:r>
      <w:proofErr w:type="spellStart"/>
      <w:r>
        <w:t>jn</w:t>
      </w:r>
      <w:proofErr w:type="spellEnd"/>
      <w:r>
        <w:t xml:space="preserve"> aber darneben / daß </w:t>
      </w:r>
      <w:proofErr w:type="spellStart"/>
      <w:r>
        <w:t>jhr</w:t>
      </w:r>
      <w:proofErr w:type="spellEnd"/>
      <w:r>
        <w:t xml:space="preserve"> subtiles / geistliches / leibliches / </w:t>
      </w:r>
      <w:proofErr w:type="spellStart"/>
      <w:r>
        <w:t>muendliches</w:t>
      </w:r>
      <w:proofErr w:type="spellEnd"/>
      <w:r>
        <w:t xml:space="preserve"> essen des </w:t>
      </w:r>
      <w:proofErr w:type="spellStart"/>
      <w:r>
        <w:t>fleisches</w:t>
      </w:r>
      <w:proofErr w:type="spellEnd"/>
      <w:r>
        <w:t xml:space="preserve"> Christi / daß sie wollen haben / eben so gut </w:t>
      </w:r>
      <w:proofErr w:type="spellStart"/>
      <w:r>
        <w:t>unnd</w:t>
      </w:r>
      <w:proofErr w:type="spellEnd"/>
      <w:r>
        <w:t xml:space="preserve"> so war sey / als das grobe / </w:t>
      </w:r>
      <w:proofErr w:type="spellStart"/>
      <w:r>
        <w:t>natuerliche</w:t>
      </w:r>
      <w:proofErr w:type="spellEnd"/>
      <w:r>
        <w:t xml:space="preserve"> / ob dem sie einen so grossen </w:t>
      </w:r>
      <w:proofErr w:type="spellStart"/>
      <w:r>
        <w:t>grawen</w:t>
      </w:r>
      <w:proofErr w:type="spellEnd"/>
      <w:r>
        <w:t xml:space="preserve"> haben. Denn eines eben so wenig der </w:t>
      </w:r>
      <w:proofErr w:type="spellStart"/>
      <w:r>
        <w:t>art</w:t>
      </w:r>
      <w:proofErr w:type="spellEnd"/>
      <w:r>
        <w:t xml:space="preserve"> aller Sacrament / der </w:t>
      </w:r>
      <w:proofErr w:type="spellStart"/>
      <w:r>
        <w:t>einsetzung</w:t>
      </w:r>
      <w:proofErr w:type="spellEnd"/>
      <w:r>
        <w:t xml:space="preserve"> des Nachtmals / den </w:t>
      </w:r>
      <w:proofErr w:type="spellStart"/>
      <w:r>
        <w:t>Articuln</w:t>
      </w:r>
      <w:proofErr w:type="spellEnd"/>
      <w:r>
        <w:t xml:space="preserve"> des </w:t>
      </w:r>
      <w:proofErr w:type="spellStart"/>
      <w:r>
        <w:t>glaubens</w:t>
      </w:r>
      <w:proofErr w:type="spellEnd"/>
      <w:r>
        <w:t xml:space="preserve"> von Christo und seinem waren leibe / und von der Gemeinschafft aller heiligen mit Christo zustimmet als </w:t>
      </w:r>
      <w:proofErr w:type="spellStart"/>
      <w:r>
        <w:t>daz</w:t>
      </w:r>
      <w:proofErr w:type="spellEnd"/>
      <w:r>
        <w:t xml:space="preserve"> ander / Auch eines eben so </w:t>
      </w:r>
      <w:proofErr w:type="spellStart"/>
      <w:r>
        <w:t>wol</w:t>
      </w:r>
      <w:proofErr w:type="spellEnd"/>
      <w:r>
        <w:t xml:space="preserve"> von den </w:t>
      </w:r>
      <w:proofErr w:type="spellStart"/>
      <w:r>
        <w:t>Capernaten</w:t>
      </w:r>
      <w:proofErr w:type="spellEnd"/>
      <w:r>
        <w:t xml:space="preserve"> und von Christo </w:t>
      </w:r>
      <w:proofErr w:type="spellStart"/>
      <w:r>
        <w:t>selbest</w:t>
      </w:r>
      <w:proofErr w:type="spellEnd"/>
      <w:r>
        <w:t xml:space="preserve"> verneinet und </w:t>
      </w:r>
      <w:proofErr w:type="spellStart"/>
      <w:r>
        <w:t>verworffen</w:t>
      </w:r>
      <w:proofErr w:type="spellEnd"/>
      <w:r>
        <w:t xml:space="preserve"> wird als das ander. Denn weder die </w:t>
      </w:r>
      <w:proofErr w:type="spellStart"/>
      <w:r>
        <w:t>Capernaiten</w:t>
      </w:r>
      <w:proofErr w:type="spellEnd"/>
      <w:r>
        <w:t xml:space="preserve"> in </w:t>
      </w:r>
      <w:proofErr w:type="spellStart"/>
      <w:r>
        <w:t>jrer</w:t>
      </w:r>
      <w:proofErr w:type="spellEnd"/>
      <w:r>
        <w:t xml:space="preserve"> einrede / noch Christus in seiner </w:t>
      </w:r>
      <w:proofErr w:type="spellStart"/>
      <w:r>
        <w:t>antwort</w:t>
      </w:r>
      <w:proofErr w:type="spellEnd"/>
      <w:r>
        <w:t xml:space="preserve"> / von diesem </w:t>
      </w:r>
      <w:proofErr w:type="spellStart"/>
      <w:r>
        <w:t>newen</w:t>
      </w:r>
      <w:proofErr w:type="spellEnd"/>
      <w:r>
        <w:t xml:space="preserve"> subtilen unterscheid des mündlichen </w:t>
      </w:r>
      <w:proofErr w:type="spellStart"/>
      <w:r>
        <w:t>essens</w:t>
      </w:r>
      <w:proofErr w:type="spellEnd"/>
      <w:r>
        <w:t xml:space="preserve"> / etwas wissen. </w:t>
      </w:r>
    </w:p>
    <w:p w14:paraId="49AEE864" w14:textId="77777777" w:rsidR="008F74BD" w:rsidRDefault="008F74BD" w:rsidP="008F74BD">
      <w:pPr>
        <w:pStyle w:val="StandardWeb"/>
      </w:pPr>
      <w:r>
        <w:t xml:space="preserve">Also </w:t>
      </w:r>
      <w:proofErr w:type="spellStart"/>
      <w:r>
        <w:t>heist</w:t>
      </w:r>
      <w:proofErr w:type="spellEnd"/>
      <w:r>
        <w:t xml:space="preserve"> auch ein Geistlicher leib in der </w:t>
      </w:r>
      <w:proofErr w:type="spellStart"/>
      <w:r>
        <w:t>Schrifft</w:t>
      </w:r>
      <w:proofErr w:type="spellEnd"/>
      <w:r>
        <w:t xml:space="preserve"> nicht wie Marbach </w:t>
      </w:r>
      <w:proofErr w:type="spellStart"/>
      <w:r>
        <w:t>treumet</w:t>
      </w:r>
      <w:proofErr w:type="spellEnd"/>
      <w:r>
        <w:t xml:space="preserve"> / ein </w:t>
      </w:r>
      <w:proofErr w:type="spellStart"/>
      <w:r>
        <w:t>onsichtbarer</w:t>
      </w:r>
      <w:proofErr w:type="spellEnd"/>
      <w:r>
        <w:t xml:space="preserve"> / </w:t>
      </w:r>
      <w:proofErr w:type="spellStart"/>
      <w:r>
        <w:t>onbefindlicher</w:t>
      </w:r>
      <w:proofErr w:type="spellEnd"/>
      <w:r>
        <w:t xml:space="preserve"> / </w:t>
      </w:r>
      <w:proofErr w:type="spellStart"/>
      <w:r>
        <w:t>onumschriebener</w:t>
      </w:r>
      <w:proofErr w:type="spellEnd"/>
      <w:r>
        <w:t xml:space="preserve"> / zugleich an </w:t>
      </w:r>
      <w:proofErr w:type="spellStart"/>
      <w:r>
        <w:t>vilen</w:t>
      </w:r>
      <w:proofErr w:type="spellEnd"/>
      <w:r>
        <w:t xml:space="preserve"> oder an allen orten gegenwertiger leib / sonder der </w:t>
      </w:r>
      <w:proofErr w:type="spellStart"/>
      <w:r>
        <w:t>it</w:t>
      </w:r>
      <w:proofErr w:type="spellEnd"/>
      <w:r>
        <w:t xml:space="preserve"> </w:t>
      </w:r>
      <w:proofErr w:type="spellStart"/>
      <w:r>
        <w:t>onsterbligkeit</w:t>
      </w:r>
      <w:proofErr w:type="spellEnd"/>
      <w:r>
        <w:t xml:space="preserve"> </w:t>
      </w:r>
      <w:proofErr w:type="spellStart"/>
      <w:r>
        <w:t>onzerstoerlichheit</w:t>
      </w:r>
      <w:proofErr w:type="spellEnd"/>
      <w:r>
        <w:t xml:space="preserve"> und </w:t>
      </w:r>
      <w:proofErr w:type="spellStart"/>
      <w:r>
        <w:t>anden</w:t>
      </w:r>
      <w:proofErr w:type="spellEnd"/>
      <w:r>
        <w:t xml:space="preserve"> </w:t>
      </w:r>
      <w:proofErr w:type="spellStart"/>
      <w:r>
        <w:t>himlischen</w:t>
      </w:r>
      <w:proofErr w:type="spellEnd"/>
      <w:r>
        <w:t xml:space="preserve"> gaben gezieret ist / </w:t>
      </w:r>
      <w:proofErr w:type="spellStart"/>
      <w:r>
        <w:t>unnd</w:t>
      </w:r>
      <w:proofErr w:type="spellEnd"/>
      <w:r>
        <w:t xml:space="preserve"> von dem Geist Gottes </w:t>
      </w:r>
      <w:proofErr w:type="spellStart"/>
      <w:r>
        <w:t>volkomlich</w:t>
      </w:r>
      <w:proofErr w:type="spellEnd"/>
      <w:r>
        <w:t xml:space="preserve"> geheiliget </w:t>
      </w:r>
      <w:proofErr w:type="spellStart"/>
      <w:r>
        <w:t>unnd</w:t>
      </w:r>
      <w:proofErr w:type="spellEnd"/>
      <w:r>
        <w:t xml:space="preserve"> regieret wird. Denn auch Christus nach seiner </w:t>
      </w:r>
      <w:proofErr w:type="spellStart"/>
      <w:r>
        <w:t>aufferstehung</w:t>
      </w:r>
      <w:proofErr w:type="spellEnd"/>
      <w:r>
        <w:t xml:space="preserve"> / da er doch sichtbar und </w:t>
      </w:r>
      <w:proofErr w:type="spellStart"/>
      <w:r>
        <w:t>greifflich</w:t>
      </w:r>
      <w:proofErr w:type="spellEnd"/>
      <w:r>
        <w:t xml:space="preserve"> war / einen geistlichen leib </w:t>
      </w:r>
      <w:proofErr w:type="spellStart"/>
      <w:r>
        <w:t>hette</w:t>
      </w:r>
      <w:proofErr w:type="spellEnd"/>
      <w:r>
        <w:t xml:space="preserve"> / und wir samt </w:t>
      </w:r>
      <w:proofErr w:type="spellStart"/>
      <w:r>
        <w:t>jm</w:t>
      </w:r>
      <w:proofErr w:type="spellEnd"/>
      <w:r>
        <w:t xml:space="preserve"> in </w:t>
      </w:r>
      <w:proofErr w:type="spellStart"/>
      <w:r>
        <w:t>ewigkeit</w:t>
      </w:r>
      <w:proofErr w:type="spellEnd"/>
      <w:r>
        <w:t xml:space="preserve"> haben werden. Und wie wir leiblich etwas </w:t>
      </w:r>
      <w:proofErr w:type="spellStart"/>
      <w:r>
        <w:t>entpfangen</w:t>
      </w:r>
      <w:proofErr w:type="spellEnd"/>
      <w:r>
        <w:t xml:space="preserve"> / verstehen mit den sinnen und gliedern des </w:t>
      </w:r>
      <w:proofErr w:type="spellStart"/>
      <w:r>
        <w:t>leibs</w:t>
      </w:r>
      <w:proofErr w:type="spellEnd"/>
      <w:r>
        <w:t xml:space="preserve"> </w:t>
      </w:r>
      <w:proofErr w:type="spellStart"/>
      <w:r>
        <w:t>entpfangen</w:t>
      </w:r>
      <w:proofErr w:type="spellEnd"/>
      <w:r>
        <w:t xml:space="preserve"> / also heissen wir auch geistlich </w:t>
      </w:r>
      <w:proofErr w:type="spellStart"/>
      <w:r>
        <w:t>entpfangen</w:t>
      </w:r>
      <w:proofErr w:type="spellEnd"/>
      <w:r>
        <w:t xml:space="preserve"> oder </w:t>
      </w:r>
      <w:proofErr w:type="spellStart"/>
      <w:r>
        <w:t>niessen</w:t>
      </w:r>
      <w:proofErr w:type="spellEnd"/>
      <w:r>
        <w:t xml:space="preserve"> / nicht allein wie unser geist / das ist / die </w:t>
      </w:r>
      <w:proofErr w:type="spellStart"/>
      <w:r>
        <w:t>seele</w:t>
      </w:r>
      <w:proofErr w:type="spellEnd"/>
      <w:r>
        <w:t xml:space="preserve"> etwas zu </w:t>
      </w:r>
      <w:proofErr w:type="spellStart"/>
      <w:r>
        <w:t>entpfangen</w:t>
      </w:r>
      <w:proofErr w:type="spellEnd"/>
      <w:r>
        <w:t xml:space="preserve"> und </w:t>
      </w:r>
      <w:proofErr w:type="spellStart"/>
      <w:r>
        <w:t>zuniessen</w:t>
      </w:r>
      <w:proofErr w:type="spellEnd"/>
      <w:r>
        <w:t xml:space="preserve"> pflegt / sonder auch durch </w:t>
      </w:r>
      <w:proofErr w:type="spellStart"/>
      <w:r>
        <w:t>krafft</w:t>
      </w:r>
      <w:proofErr w:type="spellEnd"/>
      <w:r>
        <w:t xml:space="preserve"> und </w:t>
      </w:r>
      <w:proofErr w:type="spellStart"/>
      <w:r>
        <w:t>wirckung</w:t>
      </w:r>
      <w:proofErr w:type="spellEnd"/>
      <w:r>
        <w:t xml:space="preserve"> des </w:t>
      </w:r>
      <w:proofErr w:type="spellStart"/>
      <w:r>
        <w:t>geists</w:t>
      </w:r>
      <w:proofErr w:type="spellEnd"/>
      <w:r>
        <w:t xml:space="preserve"> Gottes in uns / welche ist der glaube und die </w:t>
      </w:r>
      <w:proofErr w:type="spellStart"/>
      <w:r>
        <w:t>vereinigung</w:t>
      </w:r>
      <w:proofErr w:type="spellEnd"/>
      <w:r>
        <w:t xml:space="preserve"> und </w:t>
      </w:r>
      <w:proofErr w:type="spellStart"/>
      <w:r>
        <w:t>gleichfoermigkeit</w:t>
      </w:r>
      <w:proofErr w:type="spellEnd"/>
      <w:r>
        <w:t xml:space="preserve"> mit Christo an geistlichem ewigem leben / </w:t>
      </w:r>
      <w:proofErr w:type="spellStart"/>
      <w:r>
        <w:t>freud</w:t>
      </w:r>
      <w:proofErr w:type="spellEnd"/>
      <w:r>
        <w:t xml:space="preserve"> / </w:t>
      </w:r>
      <w:proofErr w:type="spellStart"/>
      <w:r>
        <w:t>weißheit</w:t>
      </w:r>
      <w:proofErr w:type="spellEnd"/>
      <w:r>
        <w:t xml:space="preserve"> / </w:t>
      </w:r>
      <w:proofErr w:type="spellStart"/>
      <w:r>
        <w:t>gerechtigkeit</w:t>
      </w:r>
      <w:proofErr w:type="spellEnd"/>
      <w:r>
        <w:t xml:space="preserve"> und </w:t>
      </w:r>
      <w:proofErr w:type="spellStart"/>
      <w:r>
        <w:t>Herrligkeit</w:t>
      </w:r>
      <w:proofErr w:type="spellEnd"/>
      <w:r>
        <w:t xml:space="preserve"> / die der Geist Christi zugleich in uns </w:t>
      </w:r>
      <w:proofErr w:type="spellStart"/>
      <w:r>
        <w:t>unnd</w:t>
      </w:r>
      <w:proofErr w:type="spellEnd"/>
      <w:r>
        <w:t xml:space="preserve"> Christo </w:t>
      </w:r>
      <w:proofErr w:type="spellStart"/>
      <w:r>
        <w:t>wircket</w:t>
      </w:r>
      <w:proofErr w:type="spellEnd"/>
      <w:r>
        <w:t xml:space="preserve">. Dargegen aber Marbachs leiblich Geistlich essen in der </w:t>
      </w:r>
      <w:proofErr w:type="spellStart"/>
      <w:r>
        <w:t>Schrifft</w:t>
      </w:r>
      <w:proofErr w:type="spellEnd"/>
      <w:r>
        <w:t xml:space="preserve"> keinen </w:t>
      </w:r>
      <w:proofErr w:type="spellStart"/>
      <w:r>
        <w:t>grund</w:t>
      </w:r>
      <w:proofErr w:type="spellEnd"/>
      <w:r>
        <w:t xml:space="preserve"> hat. </w:t>
      </w:r>
    </w:p>
    <w:p w14:paraId="5616322C" w14:textId="77777777" w:rsidR="008F74BD" w:rsidRDefault="008F74BD" w:rsidP="008F74BD">
      <w:pPr>
        <w:pStyle w:val="StandardWeb"/>
      </w:pPr>
      <w:r>
        <w:t xml:space="preserve">Was vom leiblichen essen gesagt / ist auch vom </w:t>
      </w:r>
      <w:proofErr w:type="spellStart"/>
      <w:r>
        <w:t>muendlichen</w:t>
      </w:r>
      <w:proofErr w:type="spellEnd"/>
      <w:r>
        <w:t xml:space="preserve"> </w:t>
      </w:r>
      <w:proofErr w:type="spellStart"/>
      <w:r>
        <w:t>zuverstehn</w:t>
      </w:r>
      <w:proofErr w:type="spellEnd"/>
      <w:r>
        <w:t xml:space="preserve">. Denn Marbach </w:t>
      </w:r>
      <w:proofErr w:type="spellStart"/>
      <w:r>
        <w:t>gantz</w:t>
      </w:r>
      <w:proofErr w:type="spellEnd"/>
      <w:r>
        <w:t xml:space="preserve"> leichtfertig und </w:t>
      </w:r>
      <w:proofErr w:type="spellStart"/>
      <w:r>
        <w:t>onverschaemt</w:t>
      </w:r>
      <w:proofErr w:type="spellEnd"/>
      <w:r>
        <w:t xml:space="preserve"> von seinem </w:t>
      </w:r>
      <w:proofErr w:type="spellStart"/>
      <w:r>
        <w:t>kewen</w:t>
      </w:r>
      <w:proofErr w:type="spellEnd"/>
      <w:r>
        <w:t xml:space="preserve"> und </w:t>
      </w:r>
      <w:proofErr w:type="spellStart"/>
      <w:r>
        <w:t>dewen</w:t>
      </w:r>
      <w:proofErr w:type="spellEnd"/>
      <w:r>
        <w:t xml:space="preserve"> / und </w:t>
      </w:r>
      <w:proofErr w:type="spellStart"/>
      <w:r>
        <w:t>natuerlichem</w:t>
      </w:r>
      <w:proofErr w:type="spellEnd"/>
      <w:r>
        <w:t xml:space="preserve"> essen so </w:t>
      </w:r>
      <w:proofErr w:type="spellStart"/>
      <w:r>
        <w:t>vil</w:t>
      </w:r>
      <w:proofErr w:type="spellEnd"/>
      <w:r>
        <w:t xml:space="preserve"> </w:t>
      </w:r>
      <w:proofErr w:type="spellStart"/>
      <w:r>
        <w:t>wesschet</w:t>
      </w:r>
      <w:proofErr w:type="spellEnd"/>
      <w:r>
        <w:t xml:space="preserve"> und plaudert / und sich vergeblich entschuldiget / des man </w:t>
      </w:r>
      <w:proofErr w:type="spellStart"/>
      <w:r>
        <w:t>jn</w:t>
      </w:r>
      <w:proofErr w:type="spellEnd"/>
      <w:r>
        <w:t xml:space="preserve"> nur beklaget / sintemal die unser </w:t>
      </w:r>
      <w:proofErr w:type="spellStart"/>
      <w:r>
        <w:t>manigfeltig</w:t>
      </w:r>
      <w:proofErr w:type="spellEnd"/>
      <w:r>
        <w:t xml:space="preserve"> bezeuget / </w:t>
      </w:r>
      <w:proofErr w:type="spellStart"/>
      <w:r>
        <w:t>daz</w:t>
      </w:r>
      <w:proofErr w:type="spellEnd"/>
      <w:r>
        <w:t xml:space="preserve"> sie dem </w:t>
      </w:r>
      <w:proofErr w:type="spellStart"/>
      <w:r>
        <w:t>gegenteil</w:t>
      </w:r>
      <w:proofErr w:type="spellEnd"/>
      <w:r>
        <w:t xml:space="preserve"> </w:t>
      </w:r>
      <w:proofErr w:type="spellStart"/>
      <w:r>
        <w:t>nit</w:t>
      </w:r>
      <w:proofErr w:type="spellEnd"/>
      <w:r>
        <w:t xml:space="preserve"> der </w:t>
      </w:r>
      <w:proofErr w:type="spellStart"/>
      <w:r>
        <w:t>verwandlung</w:t>
      </w:r>
      <w:proofErr w:type="spellEnd"/>
      <w:r>
        <w:t xml:space="preserve"> des </w:t>
      </w:r>
      <w:proofErr w:type="spellStart"/>
      <w:r>
        <w:t>brots</w:t>
      </w:r>
      <w:proofErr w:type="spellEnd"/>
      <w:r>
        <w:t xml:space="preserve"> in </w:t>
      </w:r>
      <w:proofErr w:type="spellStart"/>
      <w:r>
        <w:t>fleisch</w:t>
      </w:r>
      <w:proofErr w:type="spellEnd"/>
      <w:r>
        <w:t xml:space="preserve"> / ob sie gleich vom laut der </w:t>
      </w:r>
      <w:proofErr w:type="spellStart"/>
      <w:r>
        <w:t>wort</w:t>
      </w:r>
      <w:proofErr w:type="spellEnd"/>
      <w:r>
        <w:t xml:space="preserve"> CHRISTI also reden / daß dieselbe daraus würde folgen / auch </w:t>
      </w:r>
      <w:proofErr w:type="spellStart"/>
      <w:r>
        <w:t>nit</w:t>
      </w:r>
      <w:proofErr w:type="spellEnd"/>
      <w:r>
        <w:t xml:space="preserve"> </w:t>
      </w:r>
      <w:proofErr w:type="spellStart"/>
      <w:r>
        <w:t>kewens</w:t>
      </w:r>
      <w:proofErr w:type="spellEnd"/>
      <w:r>
        <w:t xml:space="preserve"> </w:t>
      </w:r>
      <w:proofErr w:type="spellStart"/>
      <w:r>
        <w:t>unnd</w:t>
      </w:r>
      <w:proofErr w:type="spellEnd"/>
      <w:r>
        <w:t xml:space="preserve"> </w:t>
      </w:r>
      <w:proofErr w:type="spellStart"/>
      <w:r>
        <w:t>dewens</w:t>
      </w:r>
      <w:proofErr w:type="spellEnd"/>
      <w:r>
        <w:t xml:space="preserve"> des </w:t>
      </w:r>
      <w:proofErr w:type="spellStart"/>
      <w:r>
        <w:t>leibs</w:t>
      </w:r>
      <w:proofErr w:type="spellEnd"/>
      <w:r>
        <w:t xml:space="preserve"> CHRISTI schuld geben / sonder diß sagt man Marbach </w:t>
      </w:r>
      <w:proofErr w:type="spellStart"/>
      <w:r>
        <w:t>unnd</w:t>
      </w:r>
      <w:proofErr w:type="spellEnd"/>
      <w:r>
        <w:t xml:space="preserve"> seiner </w:t>
      </w:r>
      <w:proofErr w:type="spellStart"/>
      <w:r>
        <w:t>gesellschafftrund</w:t>
      </w:r>
      <w:proofErr w:type="spellEnd"/>
      <w:r>
        <w:t xml:space="preserve"> und Deutsch unter die Nasen / ob sie gleich diese </w:t>
      </w:r>
      <w:proofErr w:type="spellStart"/>
      <w:r>
        <w:t>stueck</w:t>
      </w:r>
      <w:proofErr w:type="spellEnd"/>
      <w:r>
        <w:t xml:space="preserve"> </w:t>
      </w:r>
      <w:proofErr w:type="spellStart"/>
      <w:r>
        <w:t>son</w:t>
      </w:r>
      <w:proofErr w:type="spellEnd"/>
      <w:r>
        <w:t xml:space="preserve"> sich schieben / so sey dennoch der Peltz damit noch nicht </w:t>
      </w:r>
      <w:proofErr w:type="spellStart"/>
      <w:r>
        <w:t>gewasschen</w:t>
      </w:r>
      <w:proofErr w:type="spellEnd"/>
      <w:r>
        <w:t xml:space="preserve"> / Sonder sey auch eben / dieselbige </w:t>
      </w:r>
      <w:proofErr w:type="spellStart"/>
      <w:r>
        <w:t>Ubernatuerliche</w:t>
      </w:r>
      <w:proofErr w:type="spellEnd"/>
      <w:r>
        <w:t xml:space="preserve"> / leibliche / </w:t>
      </w:r>
      <w:proofErr w:type="spellStart"/>
      <w:r>
        <w:t>muendliche</w:t>
      </w:r>
      <w:proofErr w:type="spellEnd"/>
      <w:r>
        <w:t xml:space="preserve"> </w:t>
      </w:r>
      <w:proofErr w:type="spellStart"/>
      <w:r>
        <w:t>gegenwert</w:t>
      </w:r>
      <w:proofErr w:type="spellEnd"/>
      <w:r>
        <w:t xml:space="preserve"> und </w:t>
      </w:r>
      <w:proofErr w:type="spellStart"/>
      <w:r>
        <w:t>niessung</w:t>
      </w:r>
      <w:proofErr w:type="spellEnd"/>
      <w:r>
        <w:t xml:space="preserve"> oder </w:t>
      </w:r>
      <w:proofErr w:type="spellStart"/>
      <w:r>
        <w:t>einnemung</w:t>
      </w:r>
      <w:proofErr w:type="spellEnd"/>
      <w:r>
        <w:t xml:space="preserve"> des </w:t>
      </w:r>
      <w:proofErr w:type="spellStart"/>
      <w:r>
        <w:t>leibs</w:t>
      </w:r>
      <w:proofErr w:type="spellEnd"/>
      <w:r>
        <w:t xml:space="preserve"> Christi in der Menschen leib / davon sie sagen / vom Geist des Antichrists erdichtet / </w:t>
      </w:r>
      <w:proofErr w:type="spellStart"/>
      <w:r>
        <w:t>unnd</w:t>
      </w:r>
      <w:proofErr w:type="spellEnd"/>
      <w:r>
        <w:t xml:space="preserve"> </w:t>
      </w:r>
      <w:proofErr w:type="spellStart"/>
      <w:r>
        <w:t>auß</w:t>
      </w:r>
      <w:proofErr w:type="spellEnd"/>
      <w:r>
        <w:t xml:space="preserve"> der grundsuppen der Papistischen </w:t>
      </w:r>
      <w:proofErr w:type="spellStart"/>
      <w:r>
        <w:t>abgoetterey</w:t>
      </w:r>
      <w:proofErr w:type="spellEnd"/>
      <w:r>
        <w:t xml:space="preserve"> </w:t>
      </w:r>
      <w:proofErr w:type="spellStart"/>
      <w:r>
        <w:t>uberblieben</w:t>
      </w:r>
      <w:proofErr w:type="spellEnd"/>
      <w:r>
        <w:t xml:space="preserve"> / Und in summa ein </w:t>
      </w:r>
      <w:proofErr w:type="spellStart"/>
      <w:r>
        <w:t>goetze</w:t>
      </w:r>
      <w:proofErr w:type="spellEnd"/>
      <w:r>
        <w:t xml:space="preserve"> / der von </w:t>
      </w:r>
      <w:proofErr w:type="spellStart"/>
      <w:r>
        <w:t>jhnen</w:t>
      </w:r>
      <w:proofErr w:type="spellEnd"/>
      <w:r>
        <w:t xml:space="preserve"> im </w:t>
      </w:r>
      <w:proofErr w:type="spellStart"/>
      <w:r>
        <w:t>brot</w:t>
      </w:r>
      <w:proofErr w:type="spellEnd"/>
      <w:r>
        <w:t xml:space="preserve"> / </w:t>
      </w:r>
      <w:proofErr w:type="spellStart"/>
      <w:r>
        <w:t>unnd</w:t>
      </w:r>
      <w:proofErr w:type="spellEnd"/>
      <w:r>
        <w:t xml:space="preserve"> der von dem Papst in </w:t>
      </w:r>
      <w:proofErr w:type="spellStart"/>
      <w:r>
        <w:t>gestalt</w:t>
      </w:r>
      <w:proofErr w:type="spellEnd"/>
      <w:r>
        <w:t xml:space="preserve"> des </w:t>
      </w:r>
      <w:proofErr w:type="spellStart"/>
      <w:r>
        <w:t>brots</w:t>
      </w:r>
      <w:proofErr w:type="spellEnd"/>
      <w:r>
        <w:t xml:space="preserve"> verborgne </w:t>
      </w:r>
      <w:proofErr w:type="spellStart"/>
      <w:r>
        <w:t>gedichte</w:t>
      </w:r>
      <w:proofErr w:type="spellEnd"/>
      <w:r>
        <w:t xml:space="preserve"> CHRISTUS / eben so ein grosser </w:t>
      </w:r>
      <w:proofErr w:type="spellStart"/>
      <w:r>
        <w:t>grewel</w:t>
      </w:r>
      <w:proofErr w:type="spellEnd"/>
      <w:r>
        <w:t xml:space="preserve"> </w:t>
      </w:r>
      <w:proofErr w:type="spellStart"/>
      <w:r>
        <w:t>fuer</w:t>
      </w:r>
      <w:proofErr w:type="spellEnd"/>
      <w:r>
        <w:t xml:space="preserve"> Gott als der ander / </w:t>
      </w:r>
      <w:proofErr w:type="spellStart"/>
      <w:r>
        <w:t>unnd</w:t>
      </w:r>
      <w:proofErr w:type="spellEnd"/>
      <w:r>
        <w:t xml:space="preserve"> werden durch den Geist seines </w:t>
      </w:r>
      <w:proofErr w:type="spellStart"/>
      <w:r>
        <w:t>mundes</w:t>
      </w:r>
      <w:proofErr w:type="spellEnd"/>
      <w:r>
        <w:t xml:space="preserve"> / beide samt allen </w:t>
      </w:r>
      <w:proofErr w:type="spellStart"/>
      <w:r>
        <w:t>halßstarrigen</w:t>
      </w:r>
      <w:proofErr w:type="spellEnd"/>
      <w:r>
        <w:t xml:space="preserve"> </w:t>
      </w:r>
      <w:proofErr w:type="spellStart"/>
      <w:r>
        <w:t>verteidigern</w:t>
      </w:r>
      <w:proofErr w:type="spellEnd"/>
      <w:r>
        <w:t xml:space="preserve"> derselben </w:t>
      </w:r>
      <w:proofErr w:type="spellStart"/>
      <w:r>
        <w:t>zerstoeret</w:t>
      </w:r>
      <w:proofErr w:type="spellEnd"/>
      <w:r>
        <w:t xml:space="preserve"> </w:t>
      </w:r>
      <w:proofErr w:type="spellStart"/>
      <w:r>
        <w:t>unnd</w:t>
      </w:r>
      <w:proofErr w:type="spellEnd"/>
      <w:r>
        <w:t xml:space="preserve"> zu </w:t>
      </w:r>
      <w:proofErr w:type="spellStart"/>
      <w:r>
        <w:t>schanden</w:t>
      </w:r>
      <w:proofErr w:type="spellEnd"/>
      <w:r>
        <w:t xml:space="preserve"> gemacht werden. </w:t>
      </w:r>
    </w:p>
    <w:p w14:paraId="2C8FA6C4" w14:textId="77777777" w:rsidR="008F74BD" w:rsidRDefault="008F74BD" w:rsidP="008F74BD">
      <w:pPr>
        <w:pStyle w:val="StandardWeb"/>
      </w:pPr>
      <w:r>
        <w:t xml:space="preserve">Sacramentliche </w:t>
      </w:r>
      <w:proofErr w:type="spellStart"/>
      <w:r>
        <w:t>niessung</w:t>
      </w:r>
      <w:proofErr w:type="spellEnd"/>
      <w:r>
        <w:t xml:space="preserve"> / des </w:t>
      </w:r>
      <w:proofErr w:type="spellStart"/>
      <w:r>
        <w:t>leibs</w:t>
      </w:r>
      <w:proofErr w:type="spellEnd"/>
      <w:r>
        <w:t xml:space="preserve"> </w:t>
      </w:r>
      <w:proofErr w:type="spellStart"/>
      <w:r>
        <w:t>unnd</w:t>
      </w:r>
      <w:proofErr w:type="spellEnd"/>
      <w:r>
        <w:t xml:space="preserve"> </w:t>
      </w:r>
      <w:proofErr w:type="spellStart"/>
      <w:r>
        <w:t>bluts</w:t>
      </w:r>
      <w:proofErr w:type="spellEnd"/>
      <w:r>
        <w:t xml:space="preserve"> Christi / </w:t>
      </w:r>
      <w:proofErr w:type="spellStart"/>
      <w:r>
        <w:t>heist</w:t>
      </w:r>
      <w:proofErr w:type="spellEnd"/>
      <w:r>
        <w:t xml:space="preserve"> eben so viel und </w:t>
      </w:r>
      <w:proofErr w:type="spellStart"/>
      <w:r>
        <w:t>kan</w:t>
      </w:r>
      <w:proofErr w:type="spellEnd"/>
      <w:r>
        <w:t xml:space="preserve"> nichts anders verstanden werden / wird auch bey den alten Christlichen </w:t>
      </w:r>
      <w:proofErr w:type="spellStart"/>
      <w:r>
        <w:t>Lerern</w:t>
      </w:r>
      <w:proofErr w:type="spellEnd"/>
      <w:r>
        <w:t xml:space="preserve"> anders nicht verstanden / denn die Sacramentliche </w:t>
      </w:r>
      <w:proofErr w:type="spellStart"/>
      <w:r>
        <w:t>besprengung</w:t>
      </w:r>
      <w:proofErr w:type="spellEnd"/>
      <w:r>
        <w:t xml:space="preserve"> / oder </w:t>
      </w:r>
      <w:proofErr w:type="spellStart"/>
      <w:r>
        <w:t>abwaschung</w:t>
      </w:r>
      <w:proofErr w:type="spellEnd"/>
      <w:r>
        <w:t xml:space="preserve"> mit dem </w:t>
      </w:r>
      <w:proofErr w:type="spellStart"/>
      <w:r>
        <w:t>blut</w:t>
      </w:r>
      <w:proofErr w:type="spellEnd"/>
      <w:r>
        <w:t xml:space="preserve"> CHRISTI / das ist / die </w:t>
      </w:r>
      <w:proofErr w:type="spellStart"/>
      <w:r>
        <w:t>empfahung</w:t>
      </w:r>
      <w:proofErr w:type="spellEnd"/>
      <w:r>
        <w:t xml:space="preserve"> des </w:t>
      </w:r>
      <w:proofErr w:type="spellStart"/>
      <w:r>
        <w:t>eusserlichen</w:t>
      </w:r>
      <w:proofErr w:type="spellEnd"/>
      <w:r>
        <w:t xml:space="preserve"> Sacramentlichen </w:t>
      </w:r>
      <w:proofErr w:type="spellStart"/>
      <w:r>
        <w:t>zeichens</w:t>
      </w:r>
      <w:proofErr w:type="spellEnd"/>
      <w:r>
        <w:t xml:space="preserve"> / welche </w:t>
      </w:r>
      <w:proofErr w:type="spellStart"/>
      <w:r>
        <w:t>Sacramentsweise</w:t>
      </w:r>
      <w:proofErr w:type="spellEnd"/>
      <w:r>
        <w:t xml:space="preserve"> der leib und das </w:t>
      </w:r>
      <w:proofErr w:type="spellStart"/>
      <w:r>
        <w:t>blut</w:t>
      </w:r>
      <w:proofErr w:type="spellEnd"/>
      <w:r>
        <w:t xml:space="preserve"> Christi genennt werden / nicht von wegen einer leiblichen </w:t>
      </w:r>
      <w:proofErr w:type="spellStart"/>
      <w:r>
        <w:t>verbergung</w:t>
      </w:r>
      <w:proofErr w:type="spellEnd"/>
      <w:r>
        <w:t xml:space="preserve"> </w:t>
      </w:r>
      <w:proofErr w:type="spellStart"/>
      <w:r>
        <w:t>diser</w:t>
      </w:r>
      <w:proofErr w:type="spellEnd"/>
      <w:r>
        <w:t xml:space="preserve"> gaben in den </w:t>
      </w:r>
      <w:proofErr w:type="spellStart"/>
      <w:r>
        <w:t>zeichen</w:t>
      </w:r>
      <w:proofErr w:type="spellEnd"/>
      <w:r>
        <w:t xml:space="preserve"> / sonder von wegen der </w:t>
      </w:r>
      <w:proofErr w:type="spellStart"/>
      <w:r>
        <w:t>bedeutung</w:t>
      </w:r>
      <w:proofErr w:type="spellEnd"/>
      <w:r>
        <w:t xml:space="preserve"> </w:t>
      </w:r>
      <w:proofErr w:type="spellStart"/>
      <w:r>
        <w:t>unnd</w:t>
      </w:r>
      <w:proofErr w:type="spellEnd"/>
      <w:r>
        <w:t xml:space="preserve"> </w:t>
      </w:r>
      <w:proofErr w:type="spellStart"/>
      <w:r>
        <w:t>versicherung</w:t>
      </w:r>
      <w:proofErr w:type="spellEnd"/>
      <w:r>
        <w:t xml:space="preserve"> derselben durch die </w:t>
      </w:r>
      <w:proofErr w:type="spellStart"/>
      <w:r>
        <w:t>zeichen</w:t>
      </w:r>
      <w:proofErr w:type="spellEnd"/>
      <w:r>
        <w:t xml:space="preserve">. Denn also spricht Augustinus / daß den leib und das </w:t>
      </w:r>
      <w:proofErr w:type="spellStart"/>
      <w:r>
        <w:t>blut</w:t>
      </w:r>
      <w:proofErr w:type="spellEnd"/>
      <w:r>
        <w:t xml:space="preserve"> Christi </w:t>
      </w:r>
      <w:proofErr w:type="spellStart"/>
      <w:r>
        <w:t>Sacramentsweise</w:t>
      </w:r>
      <w:proofErr w:type="spellEnd"/>
      <w:r>
        <w:t xml:space="preserve"> auch die Gottlosen </w:t>
      </w:r>
      <w:proofErr w:type="spellStart"/>
      <w:r>
        <w:t>niessen</w:t>
      </w:r>
      <w:proofErr w:type="spellEnd"/>
      <w:r>
        <w:t xml:space="preserve">. Und ist diese Sacramentliche </w:t>
      </w:r>
      <w:proofErr w:type="spellStart"/>
      <w:r>
        <w:t>niessung</w:t>
      </w:r>
      <w:proofErr w:type="spellEnd"/>
      <w:r>
        <w:t xml:space="preserve"> in den </w:t>
      </w:r>
      <w:proofErr w:type="spellStart"/>
      <w:r>
        <w:t>glaubigen</w:t>
      </w:r>
      <w:proofErr w:type="spellEnd"/>
      <w:r>
        <w:t xml:space="preserve"> nicht ein blosse </w:t>
      </w:r>
      <w:proofErr w:type="spellStart"/>
      <w:r>
        <w:t>unnd</w:t>
      </w:r>
      <w:proofErr w:type="spellEnd"/>
      <w:r>
        <w:t xml:space="preserve"> leere </w:t>
      </w:r>
      <w:proofErr w:type="spellStart"/>
      <w:r>
        <w:t>Ceremonj</w:t>
      </w:r>
      <w:proofErr w:type="spellEnd"/>
      <w:r>
        <w:t xml:space="preserve"> / sonder ein gewisses / </w:t>
      </w:r>
      <w:proofErr w:type="spellStart"/>
      <w:r>
        <w:t>krefftiges</w:t>
      </w:r>
      <w:proofErr w:type="spellEnd"/>
      <w:r>
        <w:t xml:space="preserve"> / </w:t>
      </w:r>
      <w:proofErr w:type="spellStart"/>
      <w:r>
        <w:t>Goettliches</w:t>
      </w:r>
      <w:proofErr w:type="spellEnd"/>
      <w:r>
        <w:t xml:space="preserve"> </w:t>
      </w:r>
      <w:proofErr w:type="spellStart"/>
      <w:r>
        <w:t>warzeichen</w:t>
      </w:r>
      <w:proofErr w:type="spellEnd"/>
      <w:r>
        <w:t xml:space="preserve"> und </w:t>
      </w:r>
      <w:proofErr w:type="spellStart"/>
      <w:r>
        <w:t>zeugniß</w:t>
      </w:r>
      <w:proofErr w:type="spellEnd"/>
      <w:r>
        <w:t xml:space="preserve"> / daß sie mit dem leib und </w:t>
      </w:r>
      <w:proofErr w:type="spellStart"/>
      <w:r>
        <w:t>blut</w:t>
      </w:r>
      <w:proofErr w:type="spellEnd"/>
      <w:r>
        <w:t xml:space="preserve"> Christi </w:t>
      </w:r>
      <w:proofErr w:type="spellStart"/>
      <w:r>
        <w:t>warhafftig</w:t>
      </w:r>
      <w:proofErr w:type="spellEnd"/>
      <w:r>
        <w:t xml:space="preserve"> zum ewigen leben gespeiset werden. In den </w:t>
      </w:r>
      <w:proofErr w:type="spellStart"/>
      <w:r>
        <w:t>unglaubigen</w:t>
      </w:r>
      <w:proofErr w:type="spellEnd"/>
      <w:r>
        <w:t xml:space="preserve"> aber / welchen diese </w:t>
      </w:r>
      <w:proofErr w:type="spellStart"/>
      <w:r>
        <w:t>speiß</w:t>
      </w:r>
      <w:proofErr w:type="spellEnd"/>
      <w:r>
        <w:t xml:space="preserve"> nie ist worden / ist sie nichts denn ein vergebliches </w:t>
      </w:r>
      <w:proofErr w:type="spellStart"/>
      <w:r>
        <w:t>spectacul</w:t>
      </w:r>
      <w:proofErr w:type="spellEnd"/>
      <w:r>
        <w:t xml:space="preserve"> </w:t>
      </w:r>
      <w:proofErr w:type="spellStart"/>
      <w:r>
        <w:t>unnd</w:t>
      </w:r>
      <w:proofErr w:type="spellEnd"/>
      <w:r>
        <w:t xml:space="preserve"> </w:t>
      </w:r>
      <w:proofErr w:type="spellStart"/>
      <w:r>
        <w:t>jnen</w:t>
      </w:r>
      <w:proofErr w:type="spellEnd"/>
      <w:r>
        <w:t xml:space="preserve"> </w:t>
      </w:r>
      <w:proofErr w:type="spellStart"/>
      <w:r>
        <w:t>schaedlicher</w:t>
      </w:r>
      <w:proofErr w:type="spellEnd"/>
      <w:r>
        <w:t xml:space="preserve"> </w:t>
      </w:r>
      <w:proofErr w:type="spellStart"/>
      <w:r>
        <w:t>mißbrauch</w:t>
      </w:r>
      <w:proofErr w:type="spellEnd"/>
      <w:r>
        <w:t xml:space="preserve"> der H. Sacrament. Denn diese Regel viel </w:t>
      </w:r>
      <w:proofErr w:type="spellStart"/>
      <w:r>
        <w:t>abgoetterey</w:t>
      </w:r>
      <w:proofErr w:type="spellEnd"/>
      <w:r>
        <w:t xml:space="preserve"> </w:t>
      </w:r>
      <w:proofErr w:type="spellStart"/>
      <w:r>
        <w:t>umstoesset</w:t>
      </w:r>
      <w:proofErr w:type="spellEnd"/>
      <w:r>
        <w:t xml:space="preserve"> / das </w:t>
      </w:r>
      <w:proofErr w:type="spellStart"/>
      <w:r>
        <w:t>vermoeg</w:t>
      </w:r>
      <w:proofErr w:type="spellEnd"/>
      <w:r>
        <w:t xml:space="preserve"> der </w:t>
      </w:r>
      <w:proofErr w:type="spellStart"/>
      <w:r>
        <w:t>Goettlichen</w:t>
      </w:r>
      <w:proofErr w:type="spellEnd"/>
      <w:r>
        <w:t xml:space="preserve"> </w:t>
      </w:r>
      <w:proofErr w:type="spellStart"/>
      <w:r>
        <w:t>ordnung</w:t>
      </w:r>
      <w:proofErr w:type="spellEnd"/>
      <w:r>
        <w:t xml:space="preserve"> / ausser dem rechten brauch / welchen kein </w:t>
      </w:r>
      <w:proofErr w:type="spellStart"/>
      <w:r>
        <w:t>onglaubiger</w:t>
      </w:r>
      <w:proofErr w:type="spellEnd"/>
      <w:r>
        <w:t xml:space="preserve"> </w:t>
      </w:r>
      <w:proofErr w:type="spellStart"/>
      <w:r>
        <w:t>helt</w:t>
      </w:r>
      <w:proofErr w:type="spellEnd"/>
      <w:r>
        <w:t xml:space="preserve"> / kein ding noch </w:t>
      </w:r>
      <w:proofErr w:type="spellStart"/>
      <w:r>
        <w:t>Ceremonj</w:t>
      </w:r>
      <w:proofErr w:type="spellEnd"/>
      <w:r>
        <w:t xml:space="preserve"> die </w:t>
      </w:r>
      <w:proofErr w:type="spellStart"/>
      <w:r>
        <w:t>art</w:t>
      </w:r>
      <w:proofErr w:type="spellEnd"/>
      <w:r>
        <w:t xml:space="preserve"> und </w:t>
      </w:r>
      <w:proofErr w:type="spellStart"/>
      <w:r>
        <w:t>natur</w:t>
      </w:r>
      <w:proofErr w:type="spellEnd"/>
      <w:r>
        <w:t xml:space="preserve"> eines Sacraments </w:t>
      </w:r>
      <w:proofErr w:type="spellStart"/>
      <w:r>
        <w:t>behelt</w:t>
      </w:r>
      <w:proofErr w:type="spellEnd"/>
      <w:r>
        <w:t xml:space="preserve">. Darzu auch weil es ein Sacramentliche </w:t>
      </w:r>
      <w:proofErr w:type="spellStart"/>
      <w:r>
        <w:t>empfahung</w:t>
      </w:r>
      <w:proofErr w:type="spellEnd"/>
      <w:r>
        <w:t xml:space="preserve"> sein soll / so muß sie im </w:t>
      </w:r>
      <w:proofErr w:type="spellStart"/>
      <w:r>
        <w:t>Nachtmal</w:t>
      </w:r>
      <w:proofErr w:type="spellEnd"/>
      <w:r>
        <w:t xml:space="preserve"> </w:t>
      </w:r>
      <w:proofErr w:type="spellStart"/>
      <w:r>
        <w:t>nit</w:t>
      </w:r>
      <w:proofErr w:type="spellEnd"/>
      <w:r>
        <w:t xml:space="preserve"> anders denn in andern Sacramenten verstanden werden. Derhalben Marbachs vermeinte Sacramentliche </w:t>
      </w:r>
      <w:proofErr w:type="spellStart"/>
      <w:r>
        <w:t>niessung</w:t>
      </w:r>
      <w:proofErr w:type="spellEnd"/>
      <w:r>
        <w:t xml:space="preserve"> Christi eben so feste stehet / als seine </w:t>
      </w:r>
      <w:proofErr w:type="spellStart"/>
      <w:r>
        <w:t>dreizehen</w:t>
      </w:r>
      <w:proofErr w:type="spellEnd"/>
      <w:r>
        <w:t xml:space="preserve"> </w:t>
      </w:r>
      <w:proofErr w:type="spellStart"/>
      <w:r>
        <w:t>gruende</w:t>
      </w:r>
      <w:proofErr w:type="spellEnd"/>
      <w:r>
        <w:t xml:space="preserve"> / </w:t>
      </w:r>
      <w:proofErr w:type="spellStart"/>
      <w:r>
        <w:t>darauff</w:t>
      </w:r>
      <w:proofErr w:type="spellEnd"/>
      <w:r>
        <w:t xml:space="preserve"> er sie </w:t>
      </w:r>
      <w:proofErr w:type="spellStart"/>
      <w:r>
        <w:t>bawet</w:t>
      </w:r>
      <w:proofErr w:type="spellEnd"/>
      <w:r>
        <w:t xml:space="preserve"> / und die vier </w:t>
      </w:r>
      <w:proofErr w:type="spellStart"/>
      <w:r>
        <w:t>ursachen</w:t>
      </w:r>
      <w:proofErr w:type="spellEnd"/>
      <w:r>
        <w:t xml:space="preserve"> / damit er sie allhie stützet. Denn es nicht folget / daß die </w:t>
      </w:r>
      <w:proofErr w:type="spellStart"/>
      <w:r>
        <w:t>glaubigen</w:t>
      </w:r>
      <w:proofErr w:type="spellEnd"/>
      <w:r>
        <w:t xml:space="preserve"> im </w:t>
      </w:r>
      <w:proofErr w:type="spellStart"/>
      <w:r>
        <w:t>Abendmal</w:t>
      </w:r>
      <w:proofErr w:type="spellEnd"/>
      <w:r>
        <w:t xml:space="preserve"> nichts denn </w:t>
      </w:r>
      <w:proofErr w:type="spellStart"/>
      <w:r>
        <w:t>brot</w:t>
      </w:r>
      <w:proofErr w:type="spellEnd"/>
      <w:r>
        <w:t xml:space="preserve"> und wein </w:t>
      </w:r>
      <w:proofErr w:type="spellStart"/>
      <w:r>
        <w:t>niessen</w:t>
      </w:r>
      <w:proofErr w:type="spellEnd"/>
      <w:r>
        <w:t xml:space="preserve"> / wenn sie den leib Christi </w:t>
      </w:r>
      <w:proofErr w:type="spellStart"/>
      <w:r>
        <w:t>nit</w:t>
      </w:r>
      <w:proofErr w:type="spellEnd"/>
      <w:r>
        <w:t xml:space="preserve"> </w:t>
      </w:r>
      <w:proofErr w:type="spellStart"/>
      <w:r>
        <w:t>muendlich</w:t>
      </w:r>
      <w:proofErr w:type="spellEnd"/>
      <w:r>
        <w:t xml:space="preserve"> </w:t>
      </w:r>
      <w:proofErr w:type="spellStart"/>
      <w:r>
        <w:t>niessen</w:t>
      </w:r>
      <w:proofErr w:type="spellEnd"/>
      <w:r>
        <w:t xml:space="preserve"> / und derhalben die </w:t>
      </w:r>
      <w:proofErr w:type="spellStart"/>
      <w:r>
        <w:t>wort</w:t>
      </w:r>
      <w:proofErr w:type="spellEnd"/>
      <w:r>
        <w:t xml:space="preserve"> Christi </w:t>
      </w:r>
      <w:proofErr w:type="spellStart"/>
      <w:r>
        <w:t>nit</w:t>
      </w:r>
      <w:proofErr w:type="spellEnd"/>
      <w:r>
        <w:t xml:space="preserve"> vergeblich geredt / sonder uns zu </w:t>
      </w:r>
      <w:proofErr w:type="spellStart"/>
      <w:r>
        <w:t>leren</w:t>
      </w:r>
      <w:proofErr w:type="spellEnd"/>
      <w:r>
        <w:t xml:space="preserve"> / </w:t>
      </w:r>
      <w:proofErr w:type="spellStart"/>
      <w:r>
        <w:t>warfuer</w:t>
      </w:r>
      <w:proofErr w:type="spellEnd"/>
      <w:r>
        <w:t xml:space="preserve"> und </w:t>
      </w:r>
      <w:proofErr w:type="spellStart"/>
      <w:r>
        <w:t>warzu</w:t>
      </w:r>
      <w:proofErr w:type="spellEnd"/>
      <w:r>
        <w:t xml:space="preserve"> wir diß </w:t>
      </w:r>
      <w:proofErr w:type="spellStart"/>
      <w:r>
        <w:t>brot</w:t>
      </w:r>
      <w:proofErr w:type="spellEnd"/>
      <w:r>
        <w:t xml:space="preserve"> und wein sollen halten und </w:t>
      </w:r>
      <w:proofErr w:type="spellStart"/>
      <w:r>
        <w:t>niessen</w:t>
      </w:r>
      <w:proofErr w:type="spellEnd"/>
      <w:r>
        <w:t xml:space="preserve">. Auch </w:t>
      </w:r>
      <w:proofErr w:type="spellStart"/>
      <w:r>
        <w:t>drumb</w:t>
      </w:r>
      <w:proofErr w:type="spellEnd"/>
      <w:r>
        <w:t xml:space="preserve"> </w:t>
      </w:r>
      <w:proofErr w:type="spellStart"/>
      <w:r>
        <w:t>dise</w:t>
      </w:r>
      <w:proofErr w:type="spellEnd"/>
      <w:r>
        <w:t xml:space="preserve"> </w:t>
      </w:r>
      <w:proofErr w:type="spellStart"/>
      <w:r>
        <w:t>niessung</w:t>
      </w:r>
      <w:proofErr w:type="spellEnd"/>
      <w:r>
        <w:t xml:space="preserve"> nicht desto minder ein Sacrament und ein </w:t>
      </w:r>
      <w:proofErr w:type="spellStart"/>
      <w:r>
        <w:t>goettlichs</w:t>
      </w:r>
      <w:proofErr w:type="spellEnd"/>
      <w:r>
        <w:t xml:space="preserve"> </w:t>
      </w:r>
      <w:proofErr w:type="spellStart"/>
      <w:r>
        <w:t>warzeichen</w:t>
      </w:r>
      <w:proofErr w:type="spellEnd"/>
      <w:r>
        <w:t xml:space="preserve"> bleibet der gemeinschafft Christi und aller seiner </w:t>
      </w:r>
      <w:proofErr w:type="spellStart"/>
      <w:r>
        <w:t>gueter</w:t>
      </w:r>
      <w:proofErr w:type="spellEnd"/>
      <w:r>
        <w:t xml:space="preserve"> / Wie auch der </w:t>
      </w:r>
      <w:proofErr w:type="spellStart"/>
      <w:r>
        <w:t>Tauff</w:t>
      </w:r>
      <w:proofErr w:type="spellEnd"/>
      <w:r>
        <w:t xml:space="preserve"> dennoch ein Sacrament bleibet / ob wir gleich </w:t>
      </w:r>
      <w:proofErr w:type="spellStart"/>
      <w:r>
        <w:t>nit</w:t>
      </w:r>
      <w:proofErr w:type="spellEnd"/>
      <w:r>
        <w:t xml:space="preserve"> leiblich darin werden mit dem </w:t>
      </w:r>
      <w:proofErr w:type="spellStart"/>
      <w:r>
        <w:t>blut</w:t>
      </w:r>
      <w:proofErr w:type="spellEnd"/>
      <w:r>
        <w:t xml:space="preserve"> Christi gewaschen. Auch von wegen des sonderlichen </w:t>
      </w:r>
      <w:proofErr w:type="spellStart"/>
      <w:r>
        <w:t>befelchs</w:t>
      </w:r>
      <w:proofErr w:type="spellEnd"/>
      <w:r>
        <w:t xml:space="preserve"> und brauchs </w:t>
      </w:r>
      <w:proofErr w:type="spellStart"/>
      <w:r>
        <w:t>diser</w:t>
      </w:r>
      <w:proofErr w:type="spellEnd"/>
      <w:r>
        <w:t xml:space="preserve"> </w:t>
      </w:r>
      <w:proofErr w:type="spellStart"/>
      <w:r>
        <w:t>niessung</w:t>
      </w:r>
      <w:proofErr w:type="spellEnd"/>
      <w:r>
        <w:t xml:space="preserve"> bleibt noch ein grosser unterscheid zwischen </w:t>
      </w:r>
      <w:proofErr w:type="spellStart"/>
      <w:r>
        <w:t>disem</w:t>
      </w:r>
      <w:proofErr w:type="spellEnd"/>
      <w:r>
        <w:t xml:space="preserve"> </w:t>
      </w:r>
      <w:proofErr w:type="spellStart"/>
      <w:r>
        <w:t>Abendmal</w:t>
      </w:r>
      <w:proofErr w:type="spellEnd"/>
      <w:r>
        <w:t xml:space="preserve"> und andern </w:t>
      </w:r>
      <w:proofErr w:type="spellStart"/>
      <w:r>
        <w:t>malzeiten</w:t>
      </w:r>
      <w:proofErr w:type="spellEnd"/>
      <w:r>
        <w:t xml:space="preserve"> / ob </w:t>
      </w:r>
      <w:proofErr w:type="spellStart"/>
      <w:r>
        <w:t>gleih</w:t>
      </w:r>
      <w:proofErr w:type="spellEnd"/>
      <w:r>
        <w:t xml:space="preserve"> Hans Marbach denselben </w:t>
      </w:r>
      <w:proofErr w:type="spellStart"/>
      <w:r>
        <w:t>nit</w:t>
      </w:r>
      <w:proofErr w:type="spellEnd"/>
      <w:r>
        <w:t xml:space="preserve"> </w:t>
      </w:r>
      <w:proofErr w:type="spellStart"/>
      <w:r>
        <w:t>sihet</w:t>
      </w:r>
      <w:proofErr w:type="spellEnd"/>
      <w:r>
        <w:t xml:space="preserve"> oder </w:t>
      </w:r>
      <w:proofErr w:type="spellStart"/>
      <w:r>
        <w:t>nit</w:t>
      </w:r>
      <w:proofErr w:type="spellEnd"/>
      <w:r>
        <w:t xml:space="preserve"> sehen </w:t>
      </w:r>
      <w:proofErr w:type="spellStart"/>
      <w:r>
        <w:t>wil</w:t>
      </w:r>
      <w:proofErr w:type="spellEnd"/>
      <w:r>
        <w:t xml:space="preserve">. Auch speiset uns Christus Geistlich mit seinem </w:t>
      </w:r>
      <w:proofErr w:type="spellStart"/>
      <w:r>
        <w:t>fleisch</w:t>
      </w:r>
      <w:proofErr w:type="spellEnd"/>
      <w:r>
        <w:t xml:space="preserve"> im </w:t>
      </w:r>
      <w:proofErr w:type="spellStart"/>
      <w:r>
        <w:t>Abendmal</w:t>
      </w:r>
      <w:proofErr w:type="spellEnd"/>
      <w:r>
        <w:t xml:space="preserve"> / ob er gleich </w:t>
      </w:r>
      <w:proofErr w:type="spellStart"/>
      <w:r>
        <w:t>dasselb</w:t>
      </w:r>
      <w:proofErr w:type="spellEnd"/>
      <w:r>
        <w:t xml:space="preserve"> nicht durch den </w:t>
      </w:r>
      <w:proofErr w:type="spellStart"/>
      <w:r>
        <w:t>mund</w:t>
      </w:r>
      <w:proofErr w:type="spellEnd"/>
      <w:r>
        <w:t xml:space="preserve"> in unsern leib </w:t>
      </w:r>
      <w:proofErr w:type="spellStart"/>
      <w:r>
        <w:t>laest</w:t>
      </w:r>
      <w:proofErr w:type="spellEnd"/>
      <w:r>
        <w:t xml:space="preserve"> </w:t>
      </w:r>
      <w:proofErr w:type="spellStart"/>
      <w:r>
        <w:t>komen</w:t>
      </w:r>
      <w:proofErr w:type="spellEnd"/>
      <w:r>
        <w:t xml:space="preserve"> / wie er auch in der Predig des </w:t>
      </w:r>
      <w:proofErr w:type="spellStart"/>
      <w:r>
        <w:t>Evangelij</w:t>
      </w:r>
      <w:proofErr w:type="spellEnd"/>
      <w:r>
        <w:t xml:space="preserve"> thut. </w:t>
      </w:r>
    </w:p>
    <w:p w14:paraId="1DFD6C72" w14:textId="77777777" w:rsidR="008F74BD" w:rsidRDefault="008F74BD" w:rsidP="008F74BD">
      <w:pPr>
        <w:pStyle w:val="StandardWeb"/>
      </w:pPr>
      <w:r>
        <w:t xml:space="preserve">An unser </w:t>
      </w:r>
      <w:proofErr w:type="spellStart"/>
      <w:r>
        <w:t>lere</w:t>
      </w:r>
      <w:proofErr w:type="spellEnd"/>
      <w:r>
        <w:t xml:space="preserve"> von der geistlichen </w:t>
      </w:r>
      <w:proofErr w:type="spellStart"/>
      <w:r>
        <w:t>niessung</w:t>
      </w:r>
      <w:proofErr w:type="spellEnd"/>
      <w:r>
        <w:t xml:space="preserve"> hat er </w:t>
      </w:r>
      <w:proofErr w:type="spellStart"/>
      <w:r>
        <w:t>zwen</w:t>
      </w:r>
      <w:proofErr w:type="spellEnd"/>
      <w:r>
        <w:t xml:space="preserve"> </w:t>
      </w:r>
      <w:proofErr w:type="spellStart"/>
      <w:r>
        <w:t>maengel</w:t>
      </w:r>
      <w:proofErr w:type="spellEnd"/>
      <w:r>
        <w:t xml:space="preserve">. Der erste / daß wir sie an </w:t>
      </w:r>
      <w:proofErr w:type="spellStart"/>
      <w:r>
        <w:t>stat</w:t>
      </w:r>
      <w:proofErr w:type="spellEnd"/>
      <w:r>
        <w:t xml:space="preserve"> der leiblichen Sacramentlichen </w:t>
      </w:r>
      <w:proofErr w:type="spellStart"/>
      <w:r>
        <w:t>niessung</w:t>
      </w:r>
      <w:proofErr w:type="spellEnd"/>
      <w:r>
        <w:t xml:space="preserve"> setzen / und damit den nutz </w:t>
      </w:r>
      <w:proofErr w:type="spellStart"/>
      <w:r>
        <w:t>fuer</w:t>
      </w:r>
      <w:proofErr w:type="spellEnd"/>
      <w:r>
        <w:t xml:space="preserve"> die </w:t>
      </w:r>
      <w:proofErr w:type="spellStart"/>
      <w:r>
        <w:t>substantz</w:t>
      </w:r>
      <w:proofErr w:type="spellEnd"/>
      <w:r>
        <w:t xml:space="preserve"> </w:t>
      </w:r>
      <w:proofErr w:type="spellStart"/>
      <w:r>
        <w:t>dises</w:t>
      </w:r>
      <w:proofErr w:type="spellEnd"/>
      <w:r>
        <w:t xml:space="preserve"> Sacraments nehmen. Hat aber er noch nie bewiesen / daß sein leiblich essen ein stück </w:t>
      </w:r>
      <w:proofErr w:type="spellStart"/>
      <w:r>
        <w:t>dises</w:t>
      </w:r>
      <w:proofErr w:type="spellEnd"/>
      <w:r>
        <w:t xml:space="preserve"> Sacraments sey / derhalben wir </w:t>
      </w:r>
      <w:proofErr w:type="spellStart"/>
      <w:r>
        <w:t>nit</w:t>
      </w:r>
      <w:proofErr w:type="spellEnd"/>
      <w:r>
        <w:t xml:space="preserve"> die </w:t>
      </w:r>
      <w:proofErr w:type="spellStart"/>
      <w:r>
        <w:t>substantz</w:t>
      </w:r>
      <w:proofErr w:type="spellEnd"/>
      <w:r>
        <w:t xml:space="preserve"> des Sacraments / sonder den </w:t>
      </w:r>
      <w:proofErr w:type="spellStart"/>
      <w:r>
        <w:t>erdichtten</w:t>
      </w:r>
      <w:proofErr w:type="spellEnd"/>
      <w:r>
        <w:t xml:space="preserve"> im </w:t>
      </w:r>
      <w:proofErr w:type="spellStart"/>
      <w:r>
        <w:t>brot</w:t>
      </w:r>
      <w:proofErr w:type="spellEnd"/>
      <w:r>
        <w:t xml:space="preserve"> verborgenen Christum hinweg </w:t>
      </w:r>
      <w:proofErr w:type="spellStart"/>
      <w:r>
        <w:t>nemen</w:t>
      </w:r>
      <w:proofErr w:type="spellEnd"/>
      <w:r>
        <w:t xml:space="preserve">. Dargegen aber Marbach den brauch des Sacraments </w:t>
      </w:r>
      <w:proofErr w:type="spellStart"/>
      <w:r>
        <w:t>auff</w:t>
      </w:r>
      <w:proofErr w:type="spellEnd"/>
      <w:r>
        <w:t xml:space="preserve"> hebet / </w:t>
      </w:r>
      <w:proofErr w:type="spellStart"/>
      <w:r>
        <w:t>inn</w:t>
      </w:r>
      <w:proofErr w:type="spellEnd"/>
      <w:r>
        <w:t xml:space="preserve"> dem er so </w:t>
      </w:r>
      <w:proofErr w:type="spellStart"/>
      <w:r>
        <w:t>offt</w:t>
      </w:r>
      <w:proofErr w:type="spellEnd"/>
      <w:r>
        <w:t xml:space="preserve"> widerholet / Es thue nichts zur </w:t>
      </w:r>
      <w:proofErr w:type="spellStart"/>
      <w:r>
        <w:t>sachen</w:t>
      </w:r>
      <w:proofErr w:type="spellEnd"/>
      <w:r>
        <w:t xml:space="preserve"> / was </w:t>
      </w:r>
      <w:proofErr w:type="spellStart"/>
      <w:r>
        <w:t>brot</w:t>
      </w:r>
      <w:proofErr w:type="spellEnd"/>
      <w:r>
        <w:t xml:space="preserve"> und wein bedeuten. Thut es nichts zu </w:t>
      </w:r>
      <w:proofErr w:type="spellStart"/>
      <w:r>
        <w:t>sachen</w:t>
      </w:r>
      <w:proofErr w:type="spellEnd"/>
      <w:r>
        <w:t xml:space="preserve"> / </w:t>
      </w:r>
      <w:proofErr w:type="spellStart"/>
      <w:r>
        <w:t>Warumb</w:t>
      </w:r>
      <w:proofErr w:type="spellEnd"/>
      <w:r>
        <w:t xml:space="preserve"> hat sie denn Christus befohlen </w:t>
      </w:r>
      <w:proofErr w:type="spellStart"/>
      <w:r>
        <w:t>zuniessen</w:t>
      </w:r>
      <w:proofErr w:type="spellEnd"/>
      <w:r>
        <w:t xml:space="preserve">? Wenn </w:t>
      </w:r>
      <w:proofErr w:type="spellStart"/>
      <w:r>
        <w:t>Marb</w:t>
      </w:r>
      <w:proofErr w:type="spellEnd"/>
      <w:r>
        <w:t xml:space="preserve">. </w:t>
      </w:r>
      <w:proofErr w:type="spellStart"/>
      <w:r>
        <w:t>nit</w:t>
      </w:r>
      <w:proofErr w:type="spellEnd"/>
      <w:r>
        <w:t xml:space="preserve"> mit seinem </w:t>
      </w:r>
      <w:proofErr w:type="spellStart"/>
      <w:r>
        <w:t>abgoettischen</w:t>
      </w:r>
      <w:proofErr w:type="spellEnd"/>
      <w:r>
        <w:t xml:space="preserve"> </w:t>
      </w:r>
      <w:proofErr w:type="spellStart"/>
      <w:r>
        <w:t>gedichte</w:t>
      </w:r>
      <w:proofErr w:type="spellEnd"/>
      <w:r>
        <w:t xml:space="preserve"> verblendet </w:t>
      </w:r>
      <w:proofErr w:type="spellStart"/>
      <w:r>
        <w:t>were</w:t>
      </w:r>
      <w:proofErr w:type="spellEnd"/>
      <w:r>
        <w:t xml:space="preserve"> / so </w:t>
      </w:r>
      <w:proofErr w:type="spellStart"/>
      <w:r>
        <w:t>wuerde</w:t>
      </w:r>
      <w:proofErr w:type="spellEnd"/>
      <w:r>
        <w:t xml:space="preserve"> er sich einer solchen </w:t>
      </w:r>
      <w:proofErr w:type="spellStart"/>
      <w:r>
        <w:t>ongewaschenen</w:t>
      </w:r>
      <w:proofErr w:type="spellEnd"/>
      <w:r>
        <w:t xml:space="preserve"> rede </w:t>
      </w:r>
      <w:proofErr w:type="spellStart"/>
      <w:r>
        <w:t>schaemen</w:t>
      </w:r>
      <w:proofErr w:type="spellEnd"/>
      <w:r>
        <w:t xml:space="preserve">. Christus </w:t>
      </w:r>
      <w:proofErr w:type="spellStart"/>
      <w:r>
        <w:t>wil</w:t>
      </w:r>
      <w:proofErr w:type="spellEnd"/>
      <w:r>
        <w:t xml:space="preserve"> daß wir </w:t>
      </w:r>
      <w:proofErr w:type="spellStart"/>
      <w:r>
        <w:t>jn</w:t>
      </w:r>
      <w:proofErr w:type="spellEnd"/>
      <w:r>
        <w:t xml:space="preserve"> </w:t>
      </w:r>
      <w:proofErr w:type="spellStart"/>
      <w:r>
        <w:t>selbest</w:t>
      </w:r>
      <w:proofErr w:type="spellEnd"/>
      <w:r>
        <w:t xml:space="preserve"> zum ewigen leben durch waren glauben </w:t>
      </w:r>
      <w:proofErr w:type="spellStart"/>
      <w:r>
        <w:t>niessen</w:t>
      </w:r>
      <w:proofErr w:type="spellEnd"/>
      <w:r>
        <w:t xml:space="preserve"> / Zu seinem </w:t>
      </w:r>
      <w:proofErr w:type="spellStart"/>
      <w:r>
        <w:t>gedechtniß</w:t>
      </w:r>
      <w:proofErr w:type="spellEnd"/>
      <w:r>
        <w:t xml:space="preserve"> aber / </w:t>
      </w:r>
      <w:proofErr w:type="spellStart"/>
      <w:r>
        <w:t>daz</w:t>
      </w:r>
      <w:proofErr w:type="spellEnd"/>
      <w:r>
        <w:t xml:space="preserve"> ist / zur </w:t>
      </w:r>
      <w:proofErr w:type="spellStart"/>
      <w:r>
        <w:t>versicherung</w:t>
      </w:r>
      <w:proofErr w:type="spellEnd"/>
      <w:r>
        <w:t xml:space="preserve"> unsers </w:t>
      </w:r>
      <w:proofErr w:type="spellStart"/>
      <w:r>
        <w:t>vertrawens</w:t>
      </w:r>
      <w:proofErr w:type="spellEnd"/>
      <w:r>
        <w:t xml:space="preserve"> </w:t>
      </w:r>
      <w:proofErr w:type="spellStart"/>
      <w:r>
        <w:t>auff</w:t>
      </w:r>
      <w:proofErr w:type="spellEnd"/>
      <w:r>
        <w:t xml:space="preserve"> </w:t>
      </w:r>
      <w:proofErr w:type="spellStart"/>
      <w:r>
        <w:t>jn</w:t>
      </w:r>
      <w:proofErr w:type="spellEnd"/>
      <w:r>
        <w:t xml:space="preserve"> / und zur </w:t>
      </w:r>
      <w:proofErr w:type="spellStart"/>
      <w:r>
        <w:t>dancksagung</w:t>
      </w:r>
      <w:proofErr w:type="spellEnd"/>
      <w:r>
        <w:t xml:space="preserve"> für seine </w:t>
      </w:r>
      <w:proofErr w:type="spellStart"/>
      <w:r>
        <w:t>wolthaten</w:t>
      </w:r>
      <w:proofErr w:type="spellEnd"/>
      <w:r>
        <w:t xml:space="preserve"> hat er diß </w:t>
      </w:r>
      <w:proofErr w:type="spellStart"/>
      <w:r>
        <w:t>brot</w:t>
      </w:r>
      <w:proofErr w:type="spellEnd"/>
      <w:r>
        <w:t xml:space="preserve"> und wein befohlen </w:t>
      </w:r>
      <w:proofErr w:type="spellStart"/>
      <w:r>
        <w:t>zuniessen</w:t>
      </w:r>
      <w:proofErr w:type="spellEnd"/>
      <w:r>
        <w:t xml:space="preserve">. </w:t>
      </w:r>
      <w:proofErr w:type="spellStart"/>
      <w:r>
        <w:t>Disen</w:t>
      </w:r>
      <w:proofErr w:type="spellEnd"/>
      <w:r>
        <w:t xml:space="preserve"> brauch des rechten von Christo eingesetzten Sacraments </w:t>
      </w:r>
      <w:proofErr w:type="spellStart"/>
      <w:r>
        <w:t>verkeren</w:t>
      </w:r>
      <w:proofErr w:type="spellEnd"/>
      <w:r>
        <w:t xml:space="preserve"> </w:t>
      </w:r>
      <w:proofErr w:type="spellStart"/>
      <w:r>
        <w:t>unnd</w:t>
      </w:r>
      <w:proofErr w:type="spellEnd"/>
      <w:r>
        <w:t xml:space="preserve"> </w:t>
      </w:r>
      <w:proofErr w:type="spellStart"/>
      <w:r>
        <w:t>zeuhet</w:t>
      </w:r>
      <w:proofErr w:type="spellEnd"/>
      <w:r>
        <w:t xml:space="preserve"> Marbach </w:t>
      </w:r>
      <w:proofErr w:type="spellStart"/>
      <w:r>
        <w:t>gantz</w:t>
      </w:r>
      <w:proofErr w:type="spellEnd"/>
      <w:r>
        <w:t xml:space="preserve"> </w:t>
      </w:r>
      <w:proofErr w:type="spellStart"/>
      <w:r>
        <w:t>ongeschickt</w:t>
      </w:r>
      <w:proofErr w:type="spellEnd"/>
      <w:r>
        <w:t xml:space="preserve"> / und </w:t>
      </w:r>
      <w:proofErr w:type="spellStart"/>
      <w:r>
        <w:t>onchristlich</w:t>
      </w:r>
      <w:proofErr w:type="spellEnd"/>
      <w:r>
        <w:t xml:space="preserve"> </w:t>
      </w:r>
      <w:proofErr w:type="spellStart"/>
      <w:r>
        <w:t>auff</w:t>
      </w:r>
      <w:proofErr w:type="spellEnd"/>
      <w:r>
        <w:t xml:space="preserve"> seinen im </w:t>
      </w:r>
      <w:proofErr w:type="spellStart"/>
      <w:r>
        <w:t>brot</w:t>
      </w:r>
      <w:proofErr w:type="spellEnd"/>
      <w:r>
        <w:t xml:space="preserve"> erdichten Herrgott. </w:t>
      </w:r>
    </w:p>
    <w:p w14:paraId="1E361095" w14:textId="77777777" w:rsidR="008F74BD" w:rsidRDefault="008F74BD" w:rsidP="008F74BD">
      <w:pPr>
        <w:pStyle w:val="StandardWeb"/>
      </w:pPr>
      <w:r>
        <w:t xml:space="preserve">Der ander </w:t>
      </w:r>
      <w:proofErr w:type="spellStart"/>
      <w:r>
        <w:t>mangel</w:t>
      </w:r>
      <w:proofErr w:type="spellEnd"/>
      <w:r>
        <w:t xml:space="preserve"> ist / daß wir unsers geistliche </w:t>
      </w:r>
      <w:proofErr w:type="spellStart"/>
      <w:r>
        <w:t>niessung</w:t>
      </w:r>
      <w:proofErr w:type="spellEnd"/>
      <w:r>
        <w:t xml:space="preserve"> / das ist / waren Christlichen Glauben </w:t>
      </w:r>
      <w:proofErr w:type="spellStart"/>
      <w:r>
        <w:t>nit</w:t>
      </w:r>
      <w:proofErr w:type="spellEnd"/>
      <w:r>
        <w:t xml:space="preserve"> </w:t>
      </w:r>
      <w:proofErr w:type="spellStart"/>
      <w:r>
        <w:t>auff</w:t>
      </w:r>
      <w:proofErr w:type="spellEnd"/>
      <w:r>
        <w:t xml:space="preserve"> Marbachs </w:t>
      </w:r>
      <w:proofErr w:type="spellStart"/>
      <w:r>
        <w:t>goetzen</w:t>
      </w:r>
      <w:proofErr w:type="spellEnd"/>
      <w:r>
        <w:t xml:space="preserve"> und </w:t>
      </w:r>
      <w:proofErr w:type="spellStart"/>
      <w:r>
        <w:t>fabelwerck</w:t>
      </w:r>
      <w:proofErr w:type="spellEnd"/>
      <w:r>
        <w:t xml:space="preserve"> / sondern </w:t>
      </w:r>
      <w:proofErr w:type="spellStart"/>
      <w:r>
        <w:t>auff</w:t>
      </w:r>
      <w:proofErr w:type="spellEnd"/>
      <w:r>
        <w:t xml:space="preserve"> den einigen waren Christum zur rechten des </w:t>
      </w:r>
      <w:proofErr w:type="spellStart"/>
      <w:r>
        <w:t>vaters</w:t>
      </w:r>
      <w:proofErr w:type="spellEnd"/>
      <w:r>
        <w:t xml:space="preserve"> im </w:t>
      </w:r>
      <w:proofErr w:type="spellStart"/>
      <w:r>
        <w:t>Himel</w:t>
      </w:r>
      <w:proofErr w:type="spellEnd"/>
      <w:r>
        <w:t xml:space="preserve"> / und </w:t>
      </w:r>
      <w:proofErr w:type="spellStart"/>
      <w:r>
        <w:t>auff</w:t>
      </w:r>
      <w:proofErr w:type="spellEnd"/>
      <w:r>
        <w:t xml:space="preserve"> die </w:t>
      </w:r>
      <w:proofErr w:type="spellStart"/>
      <w:r>
        <w:t>Articul</w:t>
      </w:r>
      <w:proofErr w:type="spellEnd"/>
      <w:r>
        <w:t xml:space="preserve"> des </w:t>
      </w:r>
      <w:proofErr w:type="spellStart"/>
      <w:r>
        <w:t>algemeinen</w:t>
      </w:r>
      <w:proofErr w:type="spellEnd"/>
      <w:r>
        <w:t xml:space="preserve"> / gewissen Christlichen </w:t>
      </w:r>
      <w:proofErr w:type="spellStart"/>
      <w:r>
        <w:t>glaubens</w:t>
      </w:r>
      <w:proofErr w:type="spellEnd"/>
      <w:r>
        <w:t xml:space="preserve"> richten / und nicht den Christum der leiblich im </w:t>
      </w:r>
      <w:proofErr w:type="spellStart"/>
      <w:r>
        <w:t>brot</w:t>
      </w:r>
      <w:proofErr w:type="spellEnd"/>
      <w:r>
        <w:t xml:space="preserve"> verborgen sey / sonder denselben Christum </w:t>
      </w:r>
      <w:proofErr w:type="spellStart"/>
      <w:r>
        <w:t>anruffen</w:t>
      </w:r>
      <w:proofErr w:type="spellEnd"/>
      <w:r>
        <w:t xml:space="preserve"> / der nach seinem leiden und </w:t>
      </w:r>
      <w:proofErr w:type="spellStart"/>
      <w:r>
        <w:t>aufferstehung</w:t>
      </w:r>
      <w:proofErr w:type="spellEnd"/>
      <w:r>
        <w:t xml:space="preserve"> </w:t>
      </w:r>
      <w:proofErr w:type="spellStart"/>
      <w:r>
        <w:t>hinauff</w:t>
      </w:r>
      <w:proofErr w:type="spellEnd"/>
      <w:r>
        <w:t xml:space="preserve"> gehen </w:t>
      </w:r>
      <w:proofErr w:type="spellStart"/>
      <w:r>
        <w:t>Himel</w:t>
      </w:r>
      <w:proofErr w:type="spellEnd"/>
      <w:r>
        <w:t xml:space="preserve"> </w:t>
      </w:r>
      <w:proofErr w:type="spellStart"/>
      <w:r>
        <w:t>gefaren</w:t>
      </w:r>
      <w:proofErr w:type="spellEnd"/>
      <w:r>
        <w:t xml:space="preserve"> / und daselbst </w:t>
      </w:r>
      <w:proofErr w:type="spellStart"/>
      <w:r>
        <w:t>jtzund</w:t>
      </w:r>
      <w:proofErr w:type="spellEnd"/>
      <w:r>
        <w:t xml:space="preserve"> ist und seine </w:t>
      </w:r>
      <w:proofErr w:type="spellStart"/>
      <w:r>
        <w:t>herrligkeit</w:t>
      </w:r>
      <w:proofErr w:type="spellEnd"/>
      <w:r>
        <w:t xml:space="preserve"> </w:t>
      </w:r>
      <w:proofErr w:type="spellStart"/>
      <w:r>
        <w:t>offentlich</w:t>
      </w:r>
      <w:proofErr w:type="spellEnd"/>
      <w:r>
        <w:t xml:space="preserve"> erzeiget / da auch wir ewig mit </w:t>
      </w:r>
      <w:proofErr w:type="spellStart"/>
      <w:r>
        <w:t>jm</w:t>
      </w:r>
      <w:proofErr w:type="spellEnd"/>
      <w:r>
        <w:t xml:space="preserve"> werden sein. Dahin richten wir unsere </w:t>
      </w:r>
      <w:proofErr w:type="spellStart"/>
      <w:r>
        <w:t>hertzen</w:t>
      </w:r>
      <w:proofErr w:type="spellEnd"/>
      <w:r>
        <w:t xml:space="preserve"> und </w:t>
      </w:r>
      <w:proofErr w:type="spellStart"/>
      <w:r>
        <w:t>gemueter</w:t>
      </w:r>
      <w:proofErr w:type="spellEnd"/>
      <w:r>
        <w:t xml:space="preserve"> / nach der </w:t>
      </w:r>
      <w:proofErr w:type="spellStart"/>
      <w:r>
        <w:t>lere</w:t>
      </w:r>
      <w:proofErr w:type="spellEnd"/>
      <w:r>
        <w:t xml:space="preserve"> Pauli Col. 3. und nicht in das </w:t>
      </w:r>
      <w:proofErr w:type="spellStart"/>
      <w:r>
        <w:t>brot</w:t>
      </w:r>
      <w:proofErr w:type="spellEnd"/>
      <w:r>
        <w:t xml:space="preserve"> im </w:t>
      </w:r>
      <w:proofErr w:type="spellStart"/>
      <w:r>
        <w:t>Nachtmal</w:t>
      </w:r>
      <w:proofErr w:type="spellEnd"/>
      <w:r>
        <w:t xml:space="preserve">. Im </w:t>
      </w:r>
      <w:proofErr w:type="spellStart"/>
      <w:r>
        <w:t>wort</w:t>
      </w:r>
      <w:proofErr w:type="spellEnd"/>
      <w:r>
        <w:t xml:space="preserve"> und Sacramenten aber suchen wir </w:t>
      </w:r>
      <w:proofErr w:type="spellStart"/>
      <w:r>
        <w:t>jn</w:t>
      </w:r>
      <w:proofErr w:type="spellEnd"/>
      <w:r>
        <w:t xml:space="preserve"> </w:t>
      </w:r>
      <w:proofErr w:type="spellStart"/>
      <w:r>
        <w:t>nit</w:t>
      </w:r>
      <w:proofErr w:type="spellEnd"/>
      <w:r>
        <w:t xml:space="preserve"> als in einem </w:t>
      </w:r>
      <w:proofErr w:type="spellStart"/>
      <w:r>
        <w:t>beheltniß</w:t>
      </w:r>
      <w:proofErr w:type="spellEnd"/>
      <w:r>
        <w:t xml:space="preserve"> / darin er leiblich verborgen sey / sonder als in der </w:t>
      </w:r>
      <w:proofErr w:type="spellStart"/>
      <w:r>
        <w:t>lere</w:t>
      </w:r>
      <w:proofErr w:type="spellEnd"/>
      <w:r>
        <w:t xml:space="preserve"> und </w:t>
      </w:r>
      <w:proofErr w:type="spellStart"/>
      <w:r>
        <w:t>zeugnissen</w:t>
      </w:r>
      <w:proofErr w:type="spellEnd"/>
      <w:r>
        <w:t xml:space="preserve"> von </w:t>
      </w:r>
      <w:proofErr w:type="spellStart"/>
      <w:r>
        <w:t>jm</w:t>
      </w:r>
      <w:proofErr w:type="spellEnd"/>
      <w:r>
        <w:t xml:space="preserve"> / dadurch er rechte </w:t>
      </w:r>
      <w:proofErr w:type="spellStart"/>
      <w:r>
        <w:t>erkentnis</w:t>
      </w:r>
      <w:proofErr w:type="spellEnd"/>
      <w:r>
        <w:t xml:space="preserve"> Gottes und sein / und rechten glauben an sich in uns </w:t>
      </w:r>
      <w:proofErr w:type="spellStart"/>
      <w:r>
        <w:t>wircket</w:t>
      </w:r>
      <w:proofErr w:type="spellEnd"/>
      <w:r>
        <w:t xml:space="preserve">. Solches mangels tragen wir so gar keinen </w:t>
      </w:r>
      <w:proofErr w:type="spellStart"/>
      <w:r>
        <w:t>schew</w:t>
      </w:r>
      <w:proofErr w:type="spellEnd"/>
      <w:r>
        <w:t xml:space="preserve"> / das wir auch dem Sohn Gottes von </w:t>
      </w:r>
      <w:proofErr w:type="spellStart"/>
      <w:r>
        <w:t>hertzen</w:t>
      </w:r>
      <w:proofErr w:type="spellEnd"/>
      <w:r>
        <w:t xml:space="preserve"> bis in </w:t>
      </w:r>
      <w:proofErr w:type="spellStart"/>
      <w:r>
        <w:t>ewigkeit</w:t>
      </w:r>
      <w:proofErr w:type="spellEnd"/>
      <w:r>
        <w:t xml:space="preserve"> </w:t>
      </w:r>
      <w:proofErr w:type="spellStart"/>
      <w:r>
        <w:t>dafuer</w:t>
      </w:r>
      <w:proofErr w:type="spellEnd"/>
      <w:r>
        <w:t xml:space="preserve"> </w:t>
      </w:r>
      <w:proofErr w:type="spellStart"/>
      <w:r>
        <w:t>dancken</w:t>
      </w:r>
      <w:proofErr w:type="spellEnd"/>
      <w:r>
        <w:t xml:space="preserve"> / daß er uns </w:t>
      </w:r>
      <w:proofErr w:type="spellStart"/>
      <w:r>
        <w:t>auß</w:t>
      </w:r>
      <w:proofErr w:type="spellEnd"/>
      <w:r>
        <w:t xml:space="preserve"> der </w:t>
      </w:r>
      <w:proofErr w:type="spellStart"/>
      <w:r>
        <w:t>Paepistischen</w:t>
      </w:r>
      <w:proofErr w:type="spellEnd"/>
      <w:r>
        <w:t xml:space="preserve"> </w:t>
      </w:r>
      <w:proofErr w:type="spellStart"/>
      <w:r>
        <w:t>abgoetterey</w:t>
      </w:r>
      <w:proofErr w:type="spellEnd"/>
      <w:r>
        <w:t xml:space="preserve"> </w:t>
      </w:r>
      <w:proofErr w:type="spellStart"/>
      <w:r>
        <w:t>genaediglich</w:t>
      </w:r>
      <w:proofErr w:type="spellEnd"/>
      <w:r>
        <w:t xml:space="preserve"> </w:t>
      </w:r>
      <w:proofErr w:type="spellStart"/>
      <w:r>
        <w:t>erloeset</w:t>
      </w:r>
      <w:proofErr w:type="spellEnd"/>
      <w:r>
        <w:t xml:space="preserve"> / und durch sein </w:t>
      </w:r>
      <w:proofErr w:type="spellStart"/>
      <w:r>
        <w:t>wort</w:t>
      </w:r>
      <w:proofErr w:type="spellEnd"/>
      <w:r>
        <w:t xml:space="preserve"> </w:t>
      </w:r>
      <w:proofErr w:type="spellStart"/>
      <w:r>
        <w:t>geleret</w:t>
      </w:r>
      <w:proofErr w:type="spellEnd"/>
      <w:r>
        <w:t xml:space="preserve"> hat / wo er jetzund sey / und von uns </w:t>
      </w:r>
      <w:proofErr w:type="spellStart"/>
      <w:r>
        <w:t>auff</w:t>
      </w:r>
      <w:proofErr w:type="spellEnd"/>
      <w:r>
        <w:t xml:space="preserve"> erden </w:t>
      </w:r>
      <w:proofErr w:type="spellStart"/>
      <w:r>
        <w:t>angebettet</w:t>
      </w:r>
      <w:proofErr w:type="spellEnd"/>
      <w:r>
        <w:t xml:space="preserve"> werden wolle. Lassen </w:t>
      </w:r>
      <w:proofErr w:type="spellStart"/>
      <w:r>
        <w:t>unß</w:t>
      </w:r>
      <w:proofErr w:type="spellEnd"/>
      <w:r>
        <w:t xml:space="preserve"> auch nicht bewegen / daß Marbach dieses unsers </w:t>
      </w:r>
      <w:proofErr w:type="spellStart"/>
      <w:r>
        <w:t>glaubens</w:t>
      </w:r>
      <w:proofErr w:type="spellEnd"/>
      <w:r>
        <w:t xml:space="preserve"> / und </w:t>
      </w:r>
      <w:proofErr w:type="spellStart"/>
      <w:r>
        <w:t>nit</w:t>
      </w:r>
      <w:proofErr w:type="spellEnd"/>
      <w:r>
        <w:t xml:space="preserve"> der unsern / sonder der </w:t>
      </w:r>
      <w:proofErr w:type="spellStart"/>
      <w:r>
        <w:t>Schrifft</w:t>
      </w:r>
      <w:proofErr w:type="spellEnd"/>
      <w:r>
        <w:t xml:space="preserve"> und der Alten heiligen </w:t>
      </w:r>
      <w:proofErr w:type="spellStart"/>
      <w:r>
        <w:t>lerer</w:t>
      </w:r>
      <w:proofErr w:type="spellEnd"/>
      <w:r>
        <w:t xml:space="preserve"> worte spottet. Mag aber er zusehen / </w:t>
      </w:r>
      <w:proofErr w:type="spellStart"/>
      <w:r>
        <w:t>daz</w:t>
      </w:r>
      <w:proofErr w:type="spellEnd"/>
      <w:r>
        <w:t xml:space="preserve"> </w:t>
      </w:r>
      <w:proofErr w:type="spellStart"/>
      <w:r>
        <w:t>jm</w:t>
      </w:r>
      <w:proofErr w:type="spellEnd"/>
      <w:r>
        <w:t xml:space="preserve"> nicht dieser </w:t>
      </w:r>
      <w:proofErr w:type="spellStart"/>
      <w:r>
        <w:t>spot</w:t>
      </w:r>
      <w:proofErr w:type="spellEnd"/>
      <w:r>
        <w:t xml:space="preserve"> / den er </w:t>
      </w:r>
      <w:proofErr w:type="spellStart"/>
      <w:r>
        <w:t>uber</w:t>
      </w:r>
      <w:proofErr w:type="spellEnd"/>
      <w:r>
        <w:t xml:space="preserve"> sich gehen Himmel speiet / in sein </w:t>
      </w:r>
      <w:proofErr w:type="spellStart"/>
      <w:r>
        <w:t>angesicht</w:t>
      </w:r>
      <w:proofErr w:type="spellEnd"/>
      <w:r>
        <w:t xml:space="preserve"> falle. </w:t>
      </w:r>
    </w:p>
    <w:p w14:paraId="1B26DC54" w14:textId="77777777" w:rsidR="008F74BD" w:rsidRDefault="008F74BD" w:rsidP="008F74BD">
      <w:pPr>
        <w:pStyle w:val="StandardWeb"/>
      </w:pPr>
      <w:r>
        <w:t xml:space="preserve">Uber die </w:t>
      </w:r>
      <w:proofErr w:type="spellStart"/>
      <w:r>
        <w:t>niessung</w:t>
      </w:r>
      <w:proofErr w:type="spellEnd"/>
      <w:r>
        <w:t xml:space="preserve"> des </w:t>
      </w:r>
      <w:proofErr w:type="spellStart"/>
      <w:r>
        <w:t>glaubens</w:t>
      </w:r>
      <w:proofErr w:type="spellEnd"/>
      <w:r>
        <w:t xml:space="preserve"> / welche der glaube und die geistliche </w:t>
      </w:r>
      <w:proofErr w:type="spellStart"/>
      <w:r>
        <w:t>niessung</w:t>
      </w:r>
      <w:proofErr w:type="spellEnd"/>
      <w:r>
        <w:t xml:space="preserve"> ist / </w:t>
      </w:r>
      <w:proofErr w:type="spellStart"/>
      <w:r>
        <w:t>darvon</w:t>
      </w:r>
      <w:proofErr w:type="spellEnd"/>
      <w:r>
        <w:t xml:space="preserve"> Johan. am 6. </w:t>
      </w:r>
      <w:proofErr w:type="spellStart"/>
      <w:r>
        <w:t>wil</w:t>
      </w:r>
      <w:proofErr w:type="spellEnd"/>
      <w:r>
        <w:t xml:space="preserve"> Marbach im </w:t>
      </w:r>
      <w:proofErr w:type="spellStart"/>
      <w:r>
        <w:t>Nachtmal</w:t>
      </w:r>
      <w:proofErr w:type="spellEnd"/>
      <w:r>
        <w:t xml:space="preserve"> auch die leiblich haben. Soll er aber wissen / daß Christus von dieser so wenig im </w:t>
      </w:r>
      <w:proofErr w:type="spellStart"/>
      <w:r>
        <w:t>Nachtmal</w:t>
      </w:r>
      <w:proofErr w:type="spellEnd"/>
      <w:r>
        <w:t xml:space="preserve"> saget / als ausser demselben / und die </w:t>
      </w:r>
      <w:proofErr w:type="spellStart"/>
      <w:r>
        <w:t>niessung</w:t>
      </w:r>
      <w:proofErr w:type="spellEnd"/>
      <w:r>
        <w:t xml:space="preserve"> des </w:t>
      </w:r>
      <w:proofErr w:type="spellStart"/>
      <w:r>
        <w:t>brots</w:t>
      </w:r>
      <w:proofErr w:type="spellEnd"/>
      <w:r>
        <w:t xml:space="preserve"> und </w:t>
      </w:r>
      <w:proofErr w:type="spellStart"/>
      <w:r>
        <w:t>weins</w:t>
      </w:r>
      <w:proofErr w:type="spellEnd"/>
      <w:r>
        <w:t xml:space="preserve"> zum </w:t>
      </w:r>
      <w:proofErr w:type="spellStart"/>
      <w:r>
        <w:t>warzeichen</w:t>
      </w:r>
      <w:proofErr w:type="spellEnd"/>
      <w:r>
        <w:t xml:space="preserve"> dieser geistlichen </w:t>
      </w:r>
      <w:proofErr w:type="spellStart"/>
      <w:r>
        <w:t>niessung</w:t>
      </w:r>
      <w:proofErr w:type="spellEnd"/>
      <w:r>
        <w:t xml:space="preserve"> und </w:t>
      </w:r>
      <w:proofErr w:type="spellStart"/>
      <w:r>
        <w:t>speisung</w:t>
      </w:r>
      <w:proofErr w:type="spellEnd"/>
      <w:r>
        <w:t xml:space="preserve"> zum Ewigen leben hat eingesetzt. Denn das </w:t>
      </w:r>
      <w:proofErr w:type="spellStart"/>
      <w:r>
        <w:t>wort</w:t>
      </w:r>
      <w:proofErr w:type="spellEnd"/>
      <w:r>
        <w:t xml:space="preserve"> und die </w:t>
      </w:r>
      <w:proofErr w:type="spellStart"/>
      <w:r>
        <w:t>zeichen</w:t>
      </w:r>
      <w:proofErr w:type="spellEnd"/>
      <w:r>
        <w:t xml:space="preserve"> oder Sacrament / so daran </w:t>
      </w:r>
      <w:proofErr w:type="spellStart"/>
      <w:r>
        <w:t>gehengt</w:t>
      </w:r>
      <w:proofErr w:type="spellEnd"/>
      <w:r>
        <w:t xml:space="preserve"> sind / </w:t>
      </w:r>
      <w:proofErr w:type="spellStart"/>
      <w:r>
        <w:t>einerley</w:t>
      </w:r>
      <w:proofErr w:type="spellEnd"/>
      <w:r>
        <w:t xml:space="preserve"> gaben und </w:t>
      </w:r>
      <w:proofErr w:type="spellStart"/>
      <w:r>
        <w:t>wolthaten</w:t>
      </w:r>
      <w:proofErr w:type="spellEnd"/>
      <w:r>
        <w:t xml:space="preserve"> Gottes verheissen und uns mit glauben </w:t>
      </w:r>
      <w:proofErr w:type="spellStart"/>
      <w:r>
        <w:t>anzunemen</w:t>
      </w:r>
      <w:proofErr w:type="spellEnd"/>
      <w:r>
        <w:t xml:space="preserve"> fürtragen / und haben </w:t>
      </w:r>
      <w:proofErr w:type="spellStart"/>
      <w:r>
        <w:t>einerley</w:t>
      </w:r>
      <w:proofErr w:type="spellEnd"/>
      <w:r>
        <w:t xml:space="preserve"> brauch und nutz / Derwegen uns Christus eben wie durch das gepredigte und </w:t>
      </w:r>
      <w:proofErr w:type="spellStart"/>
      <w:r>
        <w:t>gehoerte</w:t>
      </w:r>
      <w:proofErr w:type="spellEnd"/>
      <w:r>
        <w:t xml:space="preserve"> </w:t>
      </w:r>
      <w:proofErr w:type="spellStart"/>
      <w:r>
        <w:t>wort</w:t>
      </w:r>
      <w:proofErr w:type="spellEnd"/>
      <w:r>
        <w:t xml:space="preserve"> des </w:t>
      </w:r>
      <w:proofErr w:type="spellStart"/>
      <w:r>
        <w:t>Evangelions</w:t>
      </w:r>
      <w:proofErr w:type="spellEnd"/>
      <w:r>
        <w:t xml:space="preserve"> / also auch durch das sichtbare </w:t>
      </w:r>
      <w:proofErr w:type="spellStart"/>
      <w:r>
        <w:t>wort</w:t>
      </w:r>
      <w:proofErr w:type="spellEnd"/>
      <w:r>
        <w:t xml:space="preserve"> im </w:t>
      </w:r>
      <w:proofErr w:type="spellStart"/>
      <w:r>
        <w:t>Abendmal</w:t>
      </w:r>
      <w:proofErr w:type="spellEnd"/>
      <w:r>
        <w:t xml:space="preserve"> </w:t>
      </w:r>
      <w:proofErr w:type="spellStart"/>
      <w:r>
        <w:t>nit</w:t>
      </w:r>
      <w:proofErr w:type="spellEnd"/>
      <w:r>
        <w:t xml:space="preserve"> anders denn geistlich mit seinem leib und </w:t>
      </w:r>
      <w:proofErr w:type="spellStart"/>
      <w:r>
        <w:t>blut</w:t>
      </w:r>
      <w:proofErr w:type="spellEnd"/>
      <w:r>
        <w:t xml:space="preserve"> </w:t>
      </w:r>
      <w:proofErr w:type="spellStart"/>
      <w:r>
        <w:t>wil</w:t>
      </w:r>
      <w:proofErr w:type="spellEnd"/>
      <w:r>
        <w:t xml:space="preserve"> speisen. Denn diß </w:t>
      </w:r>
      <w:proofErr w:type="spellStart"/>
      <w:r>
        <w:t>brot</w:t>
      </w:r>
      <w:proofErr w:type="spellEnd"/>
      <w:r>
        <w:t xml:space="preserve"> und wein hat er heissen zu seinem </w:t>
      </w:r>
      <w:proofErr w:type="spellStart"/>
      <w:r>
        <w:t>gedaechtniß</w:t>
      </w:r>
      <w:proofErr w:type="spellEnd"/>
      <w:r>
        <w:t xml:space="preserve"> </w:t>
      </w:r>
      <w:proofErr w:type="spellStart"/>
      <w:r>
        <w:t>niessen</w:t>
      </w:r>
      <w:proofErr w:type="spellEnd"/>
      <w:r>
        <w:t xml:space="preserve">. </w:t>
      </w:r>
    </w:p>
    <w:p w14:paraId="3CDF3ED5" w14:textId="77777777" w:rsidR="008F74BD" w:rsidRDefault="008F74BD" w:rsidP="008F74BD">
      <w:pPr>
        <w:pStyle w:val="StandardWeb"/>
      </w:pPr>
      <w:proofErr w:type="spellStart"/>
      <w:r>
        <w:t>Sarcamentliche</w:t>
      </w:r>
      <w:proofErr w:type="spellEnd"/>
      <w:r>
        <w:t xml:space="preserve"> </w:t>
      </w:r>
      <w:proofErr w:type="spellStart"/>
      <w:r>
        <w:t>vereinigung</w:t>
      </w:r>
      <w:proofErr w:type="spellEnd"/>
      <w:r>
        <w:t xml:space="preserve"> der sichtbaren </w:t>
      </w:r>
      <w:proofErr w:type="spellStart"/>
      <w:r>
        <w:t>zeichen</w:t>
      </w:r>
      <w:proofErr w:type="spellEnd"/>
      <w:r>
        <w:t xml:space="preserve"> </w:t>
      </w:r>
      <w:proofErr w:type="spellStart"/>
      <w:r>
        <w:t>unnd</w:t>
      </w:r>
      <w:proofErr w:type="spellEnd"/>
      <w:r>
        <w:t xml:space="preserve"> </w:t>
      </w:r>
      <w:proofErr w:type="spellStart"/>
      <w:r>
        <w:t>onsichtbaren</w:t>
      </w:r>
      <w:proofErr w:type="spellEnd"/>
      <w:r>
        <w:t xml:space="preserve"> gaben Gottes / die er uns damit bedeuten und geben </w:t>
      </w:r>
      <w:proofErr w:type="spellStart"/>
      <w:r>
        <w:t>wil</w:t>
      </w:r>
      <w:proofErr w:type="spellEnd"/>
      <w:r>
        <w:t xml:space="preserve"> / lest sich im </w:t>
      </w:r>
      <w:proofErr w:type="spellStart"/>
      <w:r>
        <w:t>Nachtmal</w:t>
      </w:r>
      <w:proofErr w:type="spellEnd"/>
      <w:r>
        <w:t xml:space="preserve"> kein andere machen / denn in allen andern Sacramenten / und auch in dem gepredigten </w:t>
      </w:r>
      <w:proofErr w:type="spellStart"/>
      <w:r>
        <w:t>wort</w:t>
      </w:r>
      <w:proofErr w:type="spellEnd"/>
      <w:r>
        <w:t xml:space="preserve">. Denn kein andere </w:t>
      </w:r>
      <w:proofErr w:type="spellStart"/>
      <w:r>
        <w:t>auß</w:t>
      </w:r>
      <w:proofErr w:type="spellEnd"/>
      <w:r>
        <w:t xml:space="preserve"> der </w:t>
      </w:r>
      <w:proofErr w:type="spellStart"/>
      <w:r>
        <w:t>Schrifft</w:t>
      </w:r>
      <w:proofErr w:type="spellEnd"/>
      <w:r>
        <w:t xml:space="preserve"> mag erwiesen werden. Ist derhalben das </w:t>
      </w:r>
      <w:proofErr w:type="spellStart"/>
      <w:r>
        <w:t>blut</w:t>
      </w:r>
      <w:proofErr w:type="spellEnd"/>
      <w:r>
        <w:t xml:space="preserve"> Christi mit dem wein </w:t>
      </w:r>
      <w:proofErr w:type="spellStart"/>
      <w:r>
        <w:t>jm</w:t>
      </w:r>
      <w:proofErr w:type="spellEnd"/>
      <w:r>
        <w:t xml:space="preserve"> </w:t>
      </w:r>
      <w:proofErr w:type="spellStart"/>
      <w:r>
        <w:t>Abendmal</w:t>
      </w:r>
      <w:proofErr w:type="spellEnd"/>
      <w:r>
        <w:t xml:space="preserve"> keineswegs nicht anders vereiniget / denn mit dem </w:t>
      </w:r>
      <w:proofErr w:type="spellStart"/>
      <w:r>
        <w:t>wasser</w:t>
      </w:r>
      <w:proofErr w:type="spellEnd"/>
      <w:r>
        <w:t xml:space="preserve"> im </w:t>
      </w:r>
      <w:proofErr w:type="spellStart"/>
      <w:r>
        <w:t>Tauff</w:t>
      </w:r>
      <w:proofErr w:type="spellEnd"/>
      <w:r>
        <w:t xml:space="preserve"> / daß ist / also wie ein </w:t>
      </w:r>
      <w:proofErr w:type="spellStart"/>
      <w:r>
        <w:t>warzeichen</w:t>
      </w:r>
      <w:proofErr w:type="spellEnd"/>
      <w:r>
        <w:t xml:space="preserve"> mit dem das dadurch bedeutet und </w:t>
      </w:r>
      <w:proofErr w:type="spellStart"/>
      <w:r>
        <w:t>vergewisset</w:t>
      </w:r>
      <w:proofErr w:type="spellEnd"/>
      <w:r>
        <w:t xml:space="preserve"> oder </w:t>
      </w:r>
      <w:proofErr w:type="spellStart"/>
      <w:r>
        <w:t>verurkuendet</w:t>
      </w:r>
      <w:proofErr w:type="spellEnd"/>
      <w:r>
        <w:t xml:space="preserve"> / und derwegen auch gewißlich damit </w:t>
      </w:r>
      <w:proofErr w:type="spellStart"/>
      <w:r>
        <w:t>entpfangen</w:t>
      </w:r>
      <w:proofErr w:type="spellEnd"/>
      <w:r>
        <w:t xml:space="preserve"> wird / doch jedes </w:t>
      </w:r>
      <w:proofErr w:type="spellStart"/>
      <w:r>
        <w:t>auff</w:t>
      </w:r>
      <w:proofErr w:type="spellEnd"/>
      <w:r>
        <w:t xml:space="preserve"> sein </w:t>
      </w:r>
      <w:proofErr w:type="spellStart"/>
      <w:r>
        <w:t>art</w:t>
      </w:r>
      <w:proofErr w:type="spellEnd"/>
      <w:r>
        <w:t xml:space="preserve"> und weise. Bleibt denn der </w:t>
      </w:r>
      <w:proofErr w:type="spellStart"/>
      <w:r>
        <w:t>Tauff</w:t>
      </w:r>
      <w:proofErr w:type="spellEnd"/>
      <w:r>
        <w:t xml:space="preserve"> dennoch ein Sacrament / </w:t>
      </w:r>
      <w:proofErr w:type="spellStart"/>
      <w:r>
        <w:t>warumb</w:t>
      </w:r>
      <w:proofErr w:type="spellEnd"/>
      <w:r>
        <w:t xml:space="preserve"> nicht auch </w:t>
      </w:r>
      <w:proofErr w:type="spellStart"/>
      <w:r>
        <w:t>daz</w:t>
      </w:r>
      <w:proofErr w:type="spellEnd"/>
      <w:r>
        <w:t xml:space="preserve"> </w:t>
      </w:r>
      <w:proofErr w:type="spellStart"/>
      <w:r>
        <w:t>Abendmal</w:t>
      </w:r>
      <w:proofErr w:type="spellEnd"/>
      <w:r>
        <w:t xml:space="preserve">? </w:t>
      </w:r>
    </w:p>
    <w:p w14:paraId="5B7A53AF" w14:textId="77777777" w:rsidR="008F74BD" w:rsidRDefault="008F74BD" w:rsidP="008F74BD">
      <w:pPr>
        <w:pStyle w:val="StandardWeb"/>
      </w:pPr>
      <w:r>
        <w:t xml:space="preserve">Diese rede / das </w:t>
      </w:r>
      <w:proofErr w:type="spellStart"/>
      <w:r>
        <w:t>brot</w:t>
      </w:r>
      <w:proofErr w:type="spellEnd"/>
      <w:r>
        <w:t xml:space="preserve"> ist der leib Christi / </w:t>
      </w:r>
      <w:proofErr w:type="spellStart"/>
      <w:r>
        <w:t>wil</w:t>
      </w:r>
      <w:proofErr w:type="spellEnd"/>
      <w:r>
        <w:t xml:space="preserve"> Marbach verstanden haben / wie die worte lauten / und </w:t>
      </w:r>
      <w:proofErr w:type="spellStart"/>
      <w:r>
        <w:t>sol</w:t>
      </w:r>
      <w:proofErr w:type="spellEnd"/>
      <w:r>
        <w:t xml:space="preserve"> dennoch so viel heissen / als in / unter / mit dem </w:t>
      </w:r>
      <w:proofErr w:type="spellStart"/>
      <w:r>
        <w:t>brot</w:t>
      </w:r>
      <w:proofErr w:type="spellEnd"/>
      <w:r>
        <w:t xml:space="preserve"> ist leiblich gegenwertig und wird </w:t>
      </w:r>
      <w:proofErr w:type="spellStart"/>
      <w:r>
        <w:t>muendlich</w:t>
      </w:r>
      <w:proofErr w:type="spellEnd"/>
      <w:r>
        <w:t xml:space="preserve"> </w:t>
      </w:r>
      <w:proofErr w:type="spellStart"/>
      <w:r>
        <w:t>geessen</w:t>
      </w:r>
      <w:proofErr w:type="spellEnd"/>
      <w:r>
        <w:t xml:space="preserve"> der leib Christi. Und diß </w:t>
      </w:r>
      <w:proofErr w:type="spellStart"/>
      <w:r>
        <w:t>sol</w:t>
      </w:r>
      <w:proofErr w:type="spellEnd"/>
      <w:r>
        <w:t xml:space="preserve"> als denn der Sacramentlich verstand sein. </w:t>
      </w:r>
      <w:proofErr w:type="spellStart"/>
      <w:r>
        <w:t>Darauff</w:t>
      </w:r>
      <w:proofErr w:type="spellEnd"/>
      <w:r>
        <w:t xml:space="preserve"> erstlich </w:t>
      </w:r>
      <w:proofErr w:type="spellStart"/>
      <w:r>
        <w:t>jm</w:t>
      </w:r>
      <w:proofErr w:type="spellEnd"/>
      <w:r>
        <w:t xml:space="preserve"> </w:t>
      </w:r>
      <w:proofErr w:type="spellStart"/>
      <w:r>
        <w:t>offt</w:t>
      </w:r>
      <w:proofErr w:type="spellEnd"/>
      <w:r>
        <w:t xml:space="preserve"> und viel geantwortet / So das </w:t>
      </w:r>
      <w:proofErr w:type="spellStart"/>
      <w:r>
        <w:t>brot</w:t>
      </w:r>
      <w:proofErr w:type="spellEnd"/>
      <w:r>
        <w:t xml:space="preserve"> der leib Christi ist in dem verstand / welchen die </w:t>
      </w:r>
      <w:proofErr w:type="spellStart"/>
      <w:r>
        <w:t>wort</w:t>
      </w:r>
      <w:proofErr w:type="spellEnd"/>
      <w:r>
        <w:t xml:space="preserve"> geben / wie sie lauten / so entgehet Marbach der Papistischen </w:t>
      </w:r>
      <w:proofErr w:type="spellStart"/>
      <w:r>
        <w:t>meinung</w:t>
      </w:r>
      <w:proofErr w:type="spellEnd"/>
      <w:r>
        <w:t xml:space="preserve"> nicht / oder noch einer </w:t>
      </w:r>
      <w:proofErr w:type="spellStart"/>
      <w:r>
        <w:t>ergern</w:t>
      </w:r>
      <w:proofErr w:type="spellEnd"/>
      <w:r>
        <w:t xml:space="preserve"> / Wie </w:t>
      </w:r>
      <w:proofErr w:type="spellStart"/>
      <w:r>
        <w:t>meniglich</w:t>
      </w:r>
      <w:proofErr w:type="spellEnd"/>
      <w:r>
        <w:t xml:space="preserve"> verstehet / er leugne so sehr als er wolle. Zum andern / Sol es so </w:t>
      </w:r>
      <w:proofErr w:type="spellStart"/>
      <w:r>
        <w:t>vil</w:t>
      </w:r>
      <w:proofErr w:type="spellEnd"/>
      <w:r>
        <w:t xml:space="preserve"> heissen / als in / unter / bey / mit dem </w:t>
      </w:r>
      <w:proofErr w:type="spellStart"/>
      <w:r>
        <w:t>brot</w:t>
      </w:r>
      <w:proofErr w:type="spellEnd"/>
      <w:r>
        <w:t xml:space="preserve"> / etc. ist der leib wesentlich verborgen / So sehen </w:t>
      </w:r>
      <w:proofErr w:type="spellStart"/>
      <w:r>
        <w:t>widerumb</w:t>
      </w:r>
      <w:proofErr w:type="spellEnd"/>
      <w:r>
        <w:t xml:space="preserve"> auch die </w:t>
      </w:r>
      <w:proofErr w:type="spellStart"/>
      <w:r>
        <w:t>kinder</w:t>
      </w:r>
      <w:proofErr w:type="spellEnd"/>
      <w:r>
        <w:t xml:space="preserve"> / daß bey den worten nicht wird bleiben / sonder ein </w:t>
      </w:r>
      <w:proofErr w:type="spellStart"/>
      <w:r>
        <w:t>erklaerung</w:t>
      </w:r>
      <w:proofErr w:type="spellEnd"/>
      <w:r>
        <w:t xml:space="preserve"> </w:t>
      </w:r>
      <w:proofErr w:type="spellStart"/>
      <w:r>
        <w:t>darueber</w:t>
      </w:r>
      <w:proofErr w:type="spellEnd"/>
      <w:r>
        <w:t xml:space="preserve"> gesucht / es sage aber Marbach gleich tausend </w:t>
      </w:r>
      <w:proofErr w:type="spellStart"/>
      <w:r>
        <w:t>jar</w:t>
      </w:r>
      <w:proofErr w:type="spellEnd"/>
      <w:r>
        <w:t xml:space="preserve"> was er wolle / so wird </w:t>
      </w:r>
      <w:proofErr w:type="spellStart"/>
      <w:r>
        <w:t>jm</w:t>
      </w:r>
      <w:proofErr w:type="spellEnd"/>
      <w:r>
        <w:t xml:space="preserve"> doch niemand glauben / denn der mit sehenden </w:t>
      </w:r>
      <w:proofErr w:type="spellStart"/>
      <w:r>
        <w:t>augen</w:t>
      </w:r>
      <w:proofErr w:type="spellEnd"/>
      <w:r>
        <w:t xml:space="preserve"> blind / und </w:t>
      </w:r>
      <w:proofErr w:type="spellStart"/>
      <w:r>
        <w:t>fürsetzlich</w:t>
      </w:r>
      <w:proofErr w:type="spellEnd"/>
      <w:r>
        <w:t xml:space="preserve"> </w:t>
      </w:r>
      <w:proofErr w:type="spellStart"/>
      <w:r>
        <w:t>wil</w:t>
      </w:r>
      <w:proofErr w:type="spellEnd"/>
      <w:r>
        <w:t xml:space="preserve"> betrogen sein. Zum dritten / Sol aber nu diß nicht der laut / sonder ein </w:t>
      </w:r>
      <w:proofErr w:type="spellStart"/>
      <w:r>
        <w:t>außlegung</w:t>
      </w:r>
      <w:proofErr w:type="spellEnd"/>
      <w:r>
        <w:t xml:space="preserve"> und </w:t>
      </w:r>
      <w:proofErr w:type="spellStart"/>
      <w:r>
        <w:t>erklaerung</w:t>
      </w:r>
      <w:proofErr w:type="spellEnd"/>
      <w:r>
        <w:t xml:space="preserve"> / und anderer verstand sein / denn der </w:t>
      </w:r>
      <w:proofErr w:type="spellStart"/>
      <w:r>
        <w:t>buchstab</w:t>
      </w:r>
      <w:proofErr w:type="spellEnd"/>
      <w:r>
        <w:t xml:space="preserve"> </w:t>
      </w:r>
      <w:proofErr w:type="spellStart"/>
      <w:r>
        <w:t>wuerde</w:t>
      </w:r>
      <w:proofErr w:type="spellEnd"/>
      <w:r>
        <w:t xml:space="preserve"> geben / wie es in der </w:t>
      </w:r>
      <w:proofErr w:type="spellStart"/>
      <w:r>
        <w:t>warheit</w:t>
      </w:r>
      <w:proofErr w:type="spellEnd"/>
      <w:r>
        <w:t xml:space="preserve"> ist / und eines </w:t>
      </w:r>
      <w:proofErr w:type="spellStart"/>
      <w:r>
        <w:t>jden</w:t>
      </w:r>
      <w:proofErr w:type="spellEnd"/>
      <w:r>
        <w:t xml:space="preserve"> gewissen zeuget / So ist Marbach nicht der man / dem solche </w:t>
      </w:r>
      <w:proofErr w:type="spellStart"/>
      <w:r>
        <w:t>außlegung</w:t>
      </w:r>
      <w:proofErr w:type="spellEnd"/>
      <w:r>
        <w:t xml:space="preserve"> der </w:t>
      </w:r>
      <w:proofErr w:type="spellStart"/>
      <w:r>
        <w:t>wort</w:t>
      </w:r>
      <w:proofErr w:type="spellEnd"/>
      <w:r>
        <w:t xml:space="preserve"> nach zugeben sey / ehe denn er sie </w:t>
      </w:r>
      <w:proofErr w:type="spellStart"/>
      <w:r>
        <w:t>auß</w:t>
      </w:r>
      <w:proofErr w:type="spellEnd"/>
      <w:r>
        <w:t xml:space="preserve"> der </w:t>
      </w:r>
      <w:proofErr w:type="spellStart"/>
      <w:r>
        <w:t>Schrifft</w:t>
      </w:r>
      <w:proofErr w:type="spellEnd"/>
      <w:r>
        <w:t xml:space="preserve"> erweiset / welches er noch nie gethan. Zum </w:t>
      </w:r>
      <w:proofErr w:type="spellStart"/>
      <w:r>
        <w:t>vierdten</w:t>
      </w:r>
      <w:proofErr w:type="spellEnd"/>
      <w:r>
        <w:t xml:space="preserve"> / Weil die frag bleibet / wie denn die </w:t>
      </w:r>
      <w:proofErr w:type="spellStart"/>
      <w:r>
        <w:t>wort</w:t>
      </w:r>
      <w:proofErr w:type="spellEnd"/>
      <w:r>
        <w:t xml:space="preserve"> Christi </w:t>
      </w:r>
      <w:proofErr w:type="spellStart"/>
      <w:r>
        <w:t>zuverstehen</w:t>
      </w:r>
      <w:proofErr w:type="spellEnd"/>
      <w:r>
        <w:t xml:space="preserve"> seien / So antworten wir auch mit </w:t>
      </w:r>
      <w:proofErr w:type="spellStart"/>
      <w:r>
        <w:t>Marbachen</w:t>
      </w:r>
      <w:proofErr w:type="spellEnd"/>
      <w:r>
        <w:t xml:space="preserve"> / Sacraments weise / das ist / nicht wie Marbach dichtet / daß der leib im </w:t>
      </w:r>
      <w:proofErr w:type="spellStart"/>
      <w:r>
        <w:t>brot</w:t>
      </w:r>
      <w:proofErr w:type="spellEnd"/>
      <w:r>
        <w:t xml:space="preserve"> sey / Sonder wie in allen Sacramenten / die </w:t>
      </w:r>
      <w:proofErr w:type="spellStart"/>
      <w:r>
        <w:t>zeichen</w:t>
      </w:r>
      <w:proofErr w:type="spellEnd"/>
      <w:r>
        <w:t xml:space="preserve"> werden die gaben und </w:t>
      </w:r>
      <w:proofErr w:type="spellStart"/>
      <w:r>
        <w:t>wolthaten</w:t>
      </w:r>
      <w:proofErr w:type="spellEnd"/>
      <w:r>
        <w:t xml:space="preserve"> </w:t>
      </w:r>
      <w:proofErr w:type="spellStart"/>
      <w:r>
        <w:t>genent</w:t>
      </w:r>
      <w:proofErr w:type="spellEnd"/>
      <w:r>
        <w:t xml:space="preserve"> / welche dadurch werden bedeutet und bezeuget / wie die </w:t>
      </w:r>
      <w:proofErr w:type="spellStart"/>
      <w:r>
        <w:t>beschneidung</w:t>
      </w:r>
      <w:proofErr w:type="spellEnd"/>
      <w:r>
        <w:t xml:space="preserve"> der </w:t>
      </w:r>
      <w:proofErr w:type="spellStart"/>
      <w:r>
        <w:t>bund</w:t>
      </w:r>
      <w:proofErr w:type="spellEnd"/>
      <w:r>
        <w:t xml:space="preserve"> Gottes / wie der </w:t>
      </w:r>
      <w:proofErr w:type="spellStart"/>
      <w:r>
        <w:t>Tauff</w:t>
      </w:r>
      <w:proofErr w:type="spellEnd"/>
      <w:r>
        <w:t xml:space="preserve"> die </w:t>
      </w:r>
      <w:proofErr w:type="spellStart"/>
      <w:r>
        <w:t>Abwasschung</w:t>
      </w:r>
      <w:proofErr w:type="spellEnd"/>
      <w:r>
        <w:t xml:space="preserve"> der </w:t>
      </w:r>
      <w:proofErr w:type="spellStart"/>
      <w:r>
        <w:t>suenden</w:t>
      </w:r>
      <w:proofErr w:type="spellEnd"/>
      <w:r>
        <w:t xml:space="preserve"> / Wie die </w:t>
      </w:r>
      <w:proofErr w:type="spellStart"/>
      <w:r>
        <w:t>Articul</w:t>
      </w:r>
      <w:proofErr w:type="spellEnd"/>
      <w:r>
        <w:t xml:space="preserve"> des </w:t>
      </w:r>
      <w:proofErr w:type="spellStart"/>
      <w:r>
        <w:t>glaubens</w:t>
      </w:r>
      <w:proofErr w:type="spellEnd"/>
      <w:r>
        <w:t xml:space="preserve"> / und die </w:t>
      </w:r>
      <w:proofErr w:type="spellStart"/>
      <w:r>
        <w:t>art</w:t>
      </w:r>
      <w:proofErr w:type="spellEnd"/>
      <w:r>
        <w:t xml:space="preserve"> aller Sacrament erfordert / wie Christus sich </w:t>
      </w:r>
      <w:proofErr w:type="spellStart"/>
      <w:r>
        <w:t>selbest</w:t>
      </w:r>
      <w:proofErr w:type="spellEnd"/>
      <w:r>
        <w:t xml:space="preserve"> </w:t>
      </w:r>
      <w:proofErr w:type="spellStart"/>
      <w:r>
        <w:t>erklaeret</w:t>
      </w:r>
      <w:proofErr w:type="spellEnd"/>
      <w:r>
        <w:t xml:space="preserve"> / da er diß </w:t>
      </w:r>
      <w:proofErr w:type="spellStart"/>
      <w:r>
        <w:t>brot</w:t>
      </w:r>
      <w:proofErr w:type="spellEnd"/>
      <w:r>
        <w:t xml:space="preserve"> zu seinem </w:t>
      </w:r>
      <w:proofErr w:type="spellStart"/>
      <w:r>
        <w:t>gedachtnis</w:t>
      </w:r>
      <w:proofErr w:type="spellEnd"/>
      <w:r>
        <w:t xml:space="preserve"> </w:t>
      </w:r>
      <w:proofErr w:type="spellStart"/>
      <w:r>
        <w:t>heist</w:t>
      </w:r>
      <w:proofErr w:type="spellEnd"/>
      <w:r>
        <w:t xml:space="preserve"> essen / da er diesen </w:t>
      </w:r>
      <w:proofErr w:type="spellStart"/>
      <w:r>
        <w:t>kelch</w:t>
      </w:r>
      <w:proofErr w:type="spellEnd"/>
      <w:r>
        <w:t xml:space="preserve"> das </w:t>
      </w:r>
      <w:proofErr w:type="spellStart"/>
      <w:r>
        <w:t>Newe</w:t>
      </w:r>
      <w:proofErr w:type="spellEnd"/>
      <w:r>
        <w:t xml:space="preserve"> Testament oder </w:t>
      </w:r>
      <w:proofErr w:type="spellStart"/>
      <w:r>
        <w:t>Newen</w:t>
      </w:r>
      <w:proofErr w:type="spellEnd"/>
      <w:r>
        <w:t xml:space="preserve"> </w:t>
      </w:r>
      <w:proofErr w:type="spellStart"/>
      <w:r>
        <w:t>bund</w:t>
      </w:r>
      <w:proofErr w:type="spellEnd"/>
      <w:r>
        <w:t xml:space="preserve"> nennet / Wie alle alte Christliche </w:t>
      </w:r>
      <w:proofErr w:type="spellStart"/>
      <w:r>
        <w:t>lerer</w:t>
      </w:r>
      <w:proofErr w:type="spellEnd"/>
      <w:r>
        <w:t xml:space="preserve"> von der Apostel </w:t>
      </w:r>
      <w:proofErr w:type="spellStart"/>
      <w:r>
        <w:t>zeiten</w:t>
      </w:r>
      <w:proofErr w:type="spellEnd"/>
      <w:r>
        <w:t xml:space="preserve"> an </w:t>
      </w:r>
      <w:proofErr w:type="spellStart"/>
      <w:r>
        <w:t>geleret</w:t>
      </w:r>
      <w:proofErr w:type="spellEnd"/>
      <w:r>
        <w:t xml:space="preserve"> </w:t>
      </w:r>
      <w:proofErr w:type="spellStart"/>
      <w:r>
        <w:t>unnd</w:t>
      </w:r>
      <w:proofErr w:type="spellEnd"/>
      <w:r>
        <w:t xml:space="preserve"> geredt haben / Es </w:t>
      </w:r>
      <w:proofErr w:type="spellStart"/>
      <w:r>
        <w:t>glosiere</w:t>
      </w:r>
      <w:proofErr w:type="spellEnd"/>
      <w:r>
        <w:t xml:space="preserve"> und schmiere gleich Marbach </w:t>
      </w:r>
      <w:proofErr w:type="spellStart"/>
      <w:r>
        <w:t>darueber</w:t>
      </w:r>
      <w:proofErr w:type="spellEnd"/>
      <w:r>
        <w:t xml:space="preserve"> was er wolle. </w:t>
      </w:r>
    </w:p>
    <w:p w14:paraId="7EE94666" w14:textId="77777777" w:rsidR="008F74BD" w:rsidRDefault="008F74BD" w:rsidP="008F74BD">
      <w:pPr>
        <w:pStyle w:val="StandardWeb"/>
      </w:pPr>
      <w:r>
        <w:t xml:space="preserve">Gemeinschafft des </w:t>
      </w:r>
      <w:proofErr w:type="spellStart"/>
      <w:r>
        <w:t>leibs</w:t>
      </w:r>
      <w:proofErr w:type="spellEnd"/>
      <w:r>
        <w:t xml:space="preserve"> Christi sagt Marbach / </w:t>
      </w:r>
      <w:proofErr w:type="spellStart"/>
      <w:r>
        <w:t>heisse</w:t>
      </w:r>
      <w:proofErr w:type="spellEnd"/>
      <w:r>
        <w:t xml:space="preserve"> uns ein </w:t>
      </w:r>
      <w:proofErr w:type="spellStart"/>
      <w:r>
        <w:t>warzeichen</w:t>
      </w:r>
      <w:proofErr w:type="spellEnd"/>
      <w:r>
        <w:t xml:space="preserve"> oder </w:t>
      </w:r>
      <w:proofErr w:type="spellStart"/>
      <w:r>
        <w:t>pfand</w:t>
      </w:r>
      <w:proofErr w:type="spellEnd"/>
      <w:r>
        <w:t xml:space="preserve"> der gemeinschafft. Sagen aber wir das </w:t>
      </w:r>
      <w:proofErr w:type="spellStart"/>
      <w:r>
        <w:t>brot</w:t>
      </w:r>
      <w:proofErr w:type="spellEnd"/>
      <w:r>
        <w:t xml:space="preserve"> oder die </w:t>
      </w:r>
      <w:proofErr w:type="spellStart"/>
      <w:r>
        <w:t>niessung</w:t>
      </w:r>
      <w:proofErr w:type="spellEnd"/>
      <w:r>
        <w:t xml:space="preserve"> des </w:t>
      </w:r>
      <w:proofErr w:type="spellStart"/>
      <w:r>
        <w:t>brots</w:t>
      </w:r>
      <w:proofErr w:type="spellEnd"/>
      <w:r>
        <w:t xml:space="preserve"> sey </w:t>
      </w:r>
      <w:proofErr w:type="spellStart"/>
      <w:r>
        <w:t>daz</w:t>
      </w:r>
      <w:proofErr w:type="spellEnd"/>
      <w:r>
        <w:t xml:space="preserve"> </w:t>
      </w:r>
      <w:proofErr w:type="spellStart"/>
      <w:r>
        <w:t>warzeichen</w:t>
      </w:r>
      <w:proofErr w:type="spellEnd"/>
      <w:r>
        <w:t xml:space="preserve"> / die gemeinschafft aber sey durch waren glauben ein </w:t>
      </w:r>
      <w:proofErr w:type="spellStart"/>
      <w:r>
        <w:t>glied</w:t>
      </w:r>
      <w:proofErr w:type="spellEnd"/>
      <w:r>
        <w:t xml:space="preserve"> an dem </w:t>
      </w:r>
      <w:proofErr w:type="spellStart"/>
      <w:r>
        <w:t>haubt</w:t>
      </w:r>
      <w:proofErr w:type="spellEnd"/>
      <w:r>
        <w:t xml:space="preserve"> Christo / und seines </w:t>
      </w:r>
      <w:proofErr w:type="spellStart"/>
      <w:r>
        <w:t>geistes</w:t>
      </w:r>
      <w:proofErr w:type="spellEnd"/>
      <w:r>
        <w:t xml:space="preserve"> und aller </w:t>
      </w:r>
      <w:proofErr w:type="spellStart"/>
      <w:r>
        <w:t>Himlischen</w:t>
      </w:r>
      <w:proofErr w:type="spellEnd"/>
      <w:r>
        <w:t xml:space="preserve"> </w:t>
      </w:r>
      <w:proofErr w:type="spellStart"/>
      <w:r>
        <w:t>gueter</w:t>
      </w:r>
      <w:proofErr w:type="spellEnd"/>
      <w:r>
        <w:t xml:space="preserve"> </w:t>
      </w:r>
      <w:proofErr w:type="spellStart"/>
      <w:r>
        <w:t>teilhafftig</w:t>
      </w:r>
      <w:proofErr w:type="spellEnd"/>
      <w:r>
        <w:t xml:space="preserve"> werden. Denn also </w:t>
      </w:r>
      <w:proofErr w:type="spellStart"/>
      <w:r>
        <w:t>erklaeret</w:t>
      </w:r>
      <w:proofErr w:type="spellEnd"/>
      <w:r>
        <w:t xml:space="preserve"> Paulus 1. Corinth. 10. </w:t>
      </w:r>
      <w:proofErr w:type="spellStart"/>
      <w:r>
        <w:t>selbest</w:t>
      </w:r>
      <w:proofErr w:type="spellEnd"/>
      <w:r>
        <w:t xml:space="preserve"> diese gemeinschafft die er im </w:t>
      </w:r>
      <w:proofErr w:type="spellStart"/>
      <w:r>
        <w:t>Abendmal</w:t>
      </w:r>
      <w:proofErr w:type="spellEnd"/>
      <w:r>
        <w:t xml:space="preserve"> setzet / und die </w:t>
      </w:r>
      <w:proofErr w:type="spellStart"/>
      <w:r>
        <w:t>Schrifft</w:t>
      </w:r>
      <w:proofErr w:type="spellEnd"/>
      <w:r>
        <w:t xml:space="preserve"> an allen orten / da sie von der gemeinschafft der Heiligen mit Christo redet. Ist derhalben ein </w:t>
      </w:r>
      <w:proofErr w:type="spellStart"/>
      <w:r>
        <w:t>ongehewer</w:t>
      </w:r>
      <w:proofErr w:type="spellEnd"/>
      <w:r>
        <w:t xml:space="preserve"> und mit den worten Pauli </w:t>
      </w:r>
      <w:proofErr w:type="spellStart"/>
      <w:r>
        <w:t>streittendes</w:t>
      </w:r>
      <w:proofErr w:type="spellEnd"/>
      <w:r>
        <w:t xml:space="preserve"> </w:t>
      </w:r>
      <w:proofErr w:type="spellStart"/>
      <w:r>
        <w:t>gedichte</w:t>
      </w:r>
      <w:proofErr w:type="spellEnd"/>
      <w:r>
        <w:t xml:space="preserve"> / daß man </w:t>
      </w:r>
      <w:proofErr w:type="spellStart"/>
      <w:r>
        <w:t>auß</w:t>
      </w:r>
      <w:proofErr w:type="spellEnd"/>
      <w:r>
        <w:t xml:space="preserve"> dieser gemeinschafft des </w:t>
      </w:r>
      <w:proofErr w:type="spellStart"/>
      <w:r>
        <w:t>leibs</w:t>
      </w:r>
      <w:proofErr w:type="spellEnd"/>
      <w:r>
        <w:t xml:space="preserve"> und </w:t>
      </w:r>
      <w:proofErr w:type="spellStart"/>
      <w:r>
        <w:t>bluts</w:t>
      </w:r>
      <w:proofErr w:type="spellEnd"/>
      <w:r>
        <w:t xml:space="preserve"> Christi ein leiblich </w:t>
      </w:r>
      <w:proofErr w:type="spellStart"/>
      <w:r>
        <w:t>außteilen</w:t>
      </w:r>
      <w:proofErr w:type="spellEnd"/>
      <w:r>
        <w:t xml:space="preserve"> / wie der </w:t>
      </w:r>
      <w:proofErr w:type="spellStart"/>
      <w:r>
        <w:t>Almoß</w:t>
      </w:r>
      <w:proofErr w:type="spellEnd"/>
      <w:r>
        <w:t xml:space="preserve"> gaben / und ein </w:t>
      </w:r>
      <w:proofErr w:type="spellStart"/>
      <w:r>
        <w:t>muendlich</w:t>
      </w:r>
      <w:proofErr w:type="spellEnd"/>
      <w:r>
        <w:t xml:space="preserve"> essen machen </w:t>
      </w:r>
      <w:proofErr w:type="spellStart"/>
      <w:r>
        <w:t>wil</w:t>
      </w:r>
      <w:proofErr w:type="spellEnd"/>
      <w:r>
        <w:t xml:space="preserve">. Denn daß Marbach </w:t>
      </w:r>
      <w:proofErr w:type="spellStart"/>
      <w:r>
        <w:t>gauckelt</w:t>
      </w:r>
      <w:proofErr w:type="spellEnd"/>
      <w:r>
        <w:t xml:space="preserve"> / gemeinschafft des </w:t>
      </w:r>
      <w:proofErr w:type="spellStart"/>
      <w:r>
        <w:t>leibs</w:t>
      </w:r>
      <w:proofErr w:type="spellEnd"/>
      <w:r>
        <w:t xml:space="preserve"> / sey nicht gemeinschafft an oder mit dem leib Christi / ist lose </w:t>
      </w:r>
      <w:proofErr w:type="spellStart"/>
      <w:r>
        <w:t>Bacchanterey</w:t>
      </w:r>
      <w:proofErr w:type="spellEnd"/>
      <w:r>
        <w:t xml:space="preserve">. Was Paulus 1. Corinth. 1. </w:t>
      </w:r>
      <w:proofErr w:type="spellStart"/>
      <w:r>
        <w:t>nent</w:t>
      </w:r>
      <w:proofErr w:type="spellEnd"/>
      <w:r>
        <w:t xml:space="preserve"> gemeinschafft des Sohns Gottes / das nennet Johan. 1. </w:t>
      </w:r>
      <w:proofErr w:type="spellStart"/>
      <w:r>
        <w:t>Epist</w:t>
      </w:r>
      <w:proofErr w:type="spellEnd"/>
      <w:r>
        <w:t xml:space="preserve">. am 1. Cap. gemeinschafft mit dem Sohn. Wird auch hiemit der leib Christi nicht </w:t>
      </w:r>
      <w:proofErr w:type="spellStart"/>
      <w:r>
        <w:t>auß</w:t>
      </w:r>
      <w:proofErr w:type="spellEnd"/>
      <w:r>
        <w:t xml:space="preserve"> dem </w:t>
      </w:r>
      <w:proofErr w:type="spellStart"/>
      <w:r>
        <w:t>Abendmal</w:t>
      </w:r>
      <w:proofErr w:type="spellEnd"/>
      <w:r>
        <w:t xml:space="preserve"> / sonder </w:t>
      </w:r>
      <w:proofErr w:type="spellStart"/>
      <w:r>
        <w:t>auß</w:t>
      </w:r>
      <w:proofErr w:type="spellEnd"/>
      <w:r>
        <w:t xml:space="preserve"> dem </w:t>
      </w:r>
      <w:proofErr w:type="spellStart"/>
      <w:r>
        <w:t>brot</w:t>
      </w:r>
      <w:proofErr w:type="spellEnd"/>
      <w:r>
        <w:t xml:space="preserve"> weg </w:t>
      </w:r>
      <w:proofErr w:type="spellStart"/>
      <w:r>
        <w:t>genomen</w:t>
      </w:r>
      <w:proofErr w:type="spellEnd"/>
      <w:r>
        <w:t xml:space="preserve">. Viel weniger ist die frage bey uns / wie Marbach mit grosser </w:t>
      </w:r>
      <w:proofErr w:type="spellStart"/>
      <w:r>
        <w:t>offentlicher</w:t>
      </w:r>
      <w:proofErr w:type="spellEnd"/>
      <w:r>
        <w:t xml:space="preserve"> </w:t>
      </w:r>
      <w:proofErr w:type="spellStart"/>
      <w:r>
        <w:t>onverschaemter</w:t>
      </w:r>
      <w:proofErr w:type="spellEnd"/>
      <w:r>
        <w:t xml:space="preserve"> </w:t>
      </w:r>
      <w:proofErr w:type="spellStart"/>
      <w:r>
        <w:t>onwarheit</w:t>
      </w:r>
      <w:proofErr w:type="spellEnd"/>
      <w:r>
        <w:t xml:space="preserve"> </w:t>
      </w:r>
      <w:proofErr w:type="spellStart"/>
      <w:r>
        <w:t>fuergibt</w:t>
      </w:r>
      <w:proofErr w:type="spellEnd"/>
      <w:r>
        <w:t xml:space="preserve"> / Ob der leib Christi in seinem </w:t>
      </w:r>
      <w:proofErr w:type="spellStart"/>
      <w:r>
        <w:t>Abendmal</w:t>
      </w:r>
      <w:proofErr w:type="spellEnd"/>
      <w:r>
        <w:t xml:space="preserve"> </w:t>
      </w:r>
      <w:proofErr w:type="spellStart"/>
      <w:r>
        <w:t>geessen</w:t>
      </w:r>
      <w:proofErr w:type="spellEnd"/>
      <w:r>
        <w:t xml:space="preserve"> werde / </w:t>
      </w:r>
      <w:proofErr w:type="spellStart"/>
      <w:r>
        <w:t>unnd</w:t>
      </w:r>
      <w:proofErr w:type="spellEnd"/>
      <w:r>
        <w:t xml:space="preserve"> ob das war sey / daß Christus geredt hat / Sonder es ist die frage / ob diß war sey / und ob Christus diß geredt habe / das Marbach </w:t>
      </w:r>
      <w:proofErr w:type="spellStart"/>
      <w:r>
        <w:t>redt</w:t>
      </w:r>
      <w:proofErr w:type="spellEnd"/>
      <w:r>
        <w:t xml:space="preserve"> / nemlich daß der Leib Christi mit dem </w:t>
      </w:r>
      <w:proofErr w:type="spellStart"/>
      <w:r>
        <w:t>brod</w:t>
      </w:r>
      <w:proofErr w:type="spellEnd"/>
      <w:r>
        <w:t xml:space="preserve"> in den </w:t>
      </w:r>
      <w:proofErr w:type="spellStart"/>
      <w:r>
        <w:t>mund</w:t>
      </w:r>
      <w:proofErr w:type="spellEnd"/>
      <w:r>
        <w:t xml:space="preserve"> und leib der </w:t>
      </w:r>
      <w:proofErr w:type="spellStart"/>
      <w:r>
        <w:t>niessenden</w:t>
      </w:r>
      <w:proofErr w:type="spellEnd"/>
      <w:r>
        <w:t xml:space="preserve"> eingehe? Ehe denn diß Marbach beweiset / wird noch viel </w:t>
      </w:r>
      <w:proofErr w:type="spellStart"/>
      <w:r>
        <w:t>wasser</w:t>
      </w:r>
      <w:proofErr w:type="spellEnd"/>
      <w:r>
        <w:t xml:space="preserve"> den Rhein </w:t>
      </w:r>
      <w:proofErr w:type="spellStart"/>
      <w:r>
        <w:t>abfliessen</w:t>
      </w:r>
      <w:proofErr w:type="spellEnd"/>
      <w:r>
        <w:t xml:space="preserve">. </w:t>
      </w:r>
    </w:p>
    <w:p w14:paraId="563EB17D" w14:textId="77777777" w:rsidR="008F74BD" w:rsidRDefault="008F74BD" w:rsidP="008F74BD">
      <w:pPr>
        <w:pStyle w:val="StandardWeb"/>
      </w:pPr>
      <w:r>
        <w:t xml:space="preserve">In seinen </w:t>
      </w:r>
      <w:proofErr w:type="spellStart"/>
      <w:r>
        <w:t>tracteten</w:t>
      </w:r>
      <w:proofErr w:type="spellEnd"/>
      <w:r>
        <w:t xml:space="preserve"> vom </w:t>
      </w:r>
      <w:proofErr w:type="spellStart"/>
      <w:r>
        <w:t>Himel</w:t>
      </w:r>
      <w:proofErr w:type="spellEnd"/>
      <w:r>
        <w:t xml:space="preserve"> / </w:t>
      </w:r>
      <w:proofErr w:type="spellStart"/>
      <w:r>
        <w:t>Himmelfart</w:t>
      </w:r>
      <w:proofErr w:type="spellEnd"/>
      <w:r>
        <w:t xml:space="preserve"> / Rechten Gottes / Allenthalben sein etc. Legt Marbach die </w:t>
      </w:r>
      <w:proofErr w:type="spellStart"/>
      <w:r>
        <w:t>Ubiquitetischen</w:t>
      </w:r>
      <w:proofErr w:type="spellEnd"/>
      <w:r>
        <w:t xml:space="preserve"> </w:t>
      </w:r>
      <w:proofErr w:type="spellStart"/>
      <w:r>
        <w:t>fantaseien</w:t>
      </w:r>
      <w:proofErr w:type="spellEnd"/>
      <w:r>
        <w:t xml:space="preserve"> und </w:t>
      </w:r>
      <w:proofErr w:type="spellStart"/>
      <w:r>
        <w:t>schwaerme</w:t>
      </w:r>
      <w:proofErr w:type="spellEnd"/>
      <w:r>
        <w:t xml:space="preserve"> / zum </w:t>
      </w:r>
      <w:proofErr w:type="spellStart"/>
      <w:r>
        <w:t>grunde</w:t>
      </w:r>
      <w:proofErr w:type="spellEnd"/>
      <w:r>
        <w:t xml:space="preserve"> seiner vermeinten antworten </w:t>
      </w:r>
      <w:proofErr w:type="spellStart"/>
      <w:r>
        <w:t>auff</w:t>
      </w:r>
      <w:proofErr w:type="spellEnd"/>
      <w:r>
        <w:t xml:space="preserve"> die gründe unserer </w:t>
      </w:r>
      <w:proofErr w:type="spellStart"/>
      <w:r>
        <w:t>lere</w:t>
      </w:r>
      <w:proofErr w:type="spellEnd"/>
      <w:r>
        <w:t xml:space="preserve">. Weil aber von den unseren an mehren orten / genugsam dieselben entdecket und widerlegt / ist lange </w:t>
      </w:r>
      <w:proofErr w:type="spellStart"/>
      <w:r>
        <w:t>widerholung</w:t>
      </w:r>
      <w:proofErr w:type="spellEnd"/>
      <w:r>
        <w:t xml:space="preserve"> </w:t>
      </w:r>
      <w:proofErr w:type="spellStart"/>
      <w:r>
        <w:t>alhie</w:t>
      </w:r>
      <w:proofErr w:type="spellEnd"/>
      <w:r>
        <w:t xml:space="preserve"> </w:t>
      </w:r>
      <w:proofErr w:type="spellStart"/>
      <w:r>
        <w:t>onvonnoeten</w:t>
      </w:r>
      <w:proofErr w:type="spellEnd"/>
      <w:r>
        <w:t xml:space="preserve">. </w:t>
      </w:r>
    </w:p>
    <w:p w14:paraId="3E2BDAC2" w14:textId="77777777" w:rsidR="008F74BD" w:rsidRDefault="008F74BD" w:rsidP="008F74BD">
      <w:pPr>
        <w:pStyle w:val="StandardWeb"/>
      </w:pPr>
      <w:r>
        <w:t xml:space="preserve">Der Himmel </w:t>
      </w:r>
      <w:proofErr w:type="spellStart"/>
      <w:r>
        <w:t>heist</w:t>
      </w:r>
      <w:proofErr w:type="spellEnd"/>
      <w:r>
        <w:t xml:space="preserve"> </w:t>
      </w:r>
      <w:proofErr w:type="spellStart"/>
      <w:r>
        <w:t>Marbachen</w:t>
      </w:r>
      <w:proofErr w:type="spellEnd"/>
      <w:r>
        <w:t xml:space="preserve"> das reich Gottes </w:t>
      </w:r>
      <w:proofErr w:type="spellStart"/>
      <w:r>
        <w:t>unnd</w:t>
      </w:r>
      <w:proofErr w:type="spellEnd"/>
      <w:r>
        <w:t xml:space="preserve"> das ewige leben. Die </w:t>
      </w:r>
      <w:proofErr w:type="spellStart"/>
      <w:r>
        <w:t>schrifft</w:t>
      </w:r>
      <w:proofErr w:type="spellEnd"/>
      <w:r>
        <w:t xml:space="preserve"> aber </w:t>
      </w:r>
      <w:proofErr w:type="spellStart"/>
      <w:r>
        <w:t>leret</w:t>
      </w:r>
      <w:proofErr w:type="spellEnd"/>
      <w:r>
        <w:t xml:space="preserve"> / das Reich Gottes und das ewige leben sey im Himmel / 2. Cor. 5. </w:t>
      </w:r>
      <w:proofErr w:type="spellStart"/>
      <w:r>
        <w:t>Philp</w:t>
      </w:r>
      <w:proofErr w:type="spellEnd"/>
      <w:r>
        <w:t xml:space="preserve">. 3. Col. 1. etc. Und der Himmel darin Christus </w:t>
      </w:r>
      <w:proofErr w:type="spellStart"/>
      <w:r>
        <w:t>jtzund</w:t>
      </w:r>
      <w:proofErr w:type="spellEnd"/>
      <w:r>
        <w:t xml:space="preserve"> ist / </w:t>
      </w:r>
      <w:proofErr w:type="spellStart"/>
      <w:r>
        <w:t>unnd</w:t>
      </w:r>
      <w:proofErr w:type="spellEnd"/>
      <w:r>
        <w:t xml:space="preserve"> wir ewig mit </w:t>
      </w:r>
      <w:proofErr w:type="spellStart"/>
      <w:r>
        <w:t>jm</w:t>
      </w:r>
      <w:proofErr w:type="spellEnd"/>
      <w:r>
        <w:t xml:space="preserve"> sein und seine </w:t>
      </w:r>
      <w:proofErr w:type="spellStart"/>
      <w:r>
        <w:t>Herrligkeit</w:t>
      </w:r>
      <w:proofErr w:type="spellEnd"/>
      <w:r>
        <w:t xml:space="preserve"> </w:t>
      </w:r>
      <w:proofErr w:type="spellStart"/>
      <w:r>
        <w:t>schawen</w:t>
      </w:r>
      <w:proofErr w:type="spellEnd"/>
      <w:r>
        <w:t xml:space="preserve"> werden / sey </w:t>
      </w:r>
      <w:proofErr w:type="spellStart"/>
      <w:r>
        <w:t>uber</w:t>
      </w:r>
      <w:proofErr w:type="spellEnd"/>
      <w:r>
        <w:t xml:space="preserve"> </w:t>
      </w:r>
      <w:proofErr w:type="spellStart"/>
      <w:r>
        <w:t>unnd</w:t>
      </w:r>
      <w:proofErr w:type="spellEnd"/>
      <w:r>
        <w:t xml:space="preserve"> ausser dieser </w:t>
      </w:r>
      <w:proofErr w:type="spellStart"/>
      <w:r>
        <w:t>gantzen</w:t>
      </w:r>
      <w:proofErr w:type="spellEnd"/>
      <w:r>
        <w:t xml:space="preserve"> sichtbaren Welt. Ehe. 4. Hebr. 4. </w:t>
      </w:r>
      <w:proofErr w:type="spellStart"/>
      <w:r>
        <w:t>Acto</w:t>
      </w:r>
      <w:proofErr w:type="spellEnd"/>
      <w:r>
        <w:t xml:space="preserve">. 7. Joh. 17. 1. Thess. 4. etc. Item Marbach sagt selbst / das Reich Gottes sey </w:t>
      </w:r>
      <w:proofErr w:type="spellStart"/>
      <w:r>
        <w:t>uberal</w:t>
      </w:r>
      <w:proofErr w:type="spellEnd"/>
      <w:r>
        <w:t xml:space="preserve"> / in / </w:t>
      </w:r>
      <w:proofErr w:type="spellStart"/>
      <w:r>
        <w:t>uber</w:t>
      </w:r>
      <w:proofErr w:type="spellEnd"/>
      <w:r>
        <w:t xml:space="preserve"> und unter dem Himmel. Nu setzt aber die </w:t>
      </w:r>
      <w:proofErr w:type="spellStart"/>
      <w:r>
        <w:t>schrifft</w:t>
      </w:r>
      <w:proofErr w:type="spellEnd"/>
      <w:r>
        <w:t xml:space="preserve"> die </w:t>
      </w:r>
      <w:proofErr w:type="spellStart"/>
      <w:r>
        <w:t>wonung</w:t>
      </w:r>
      <w:proofErr w:type="spellEnd"/>
      <w:r>
        <w:t xml:space="preserve"> der </w:t>
      </w:r>
      <w:proofErr w:type="spellStart"/>
      <w:r>
        <w:t>ausserwelten</w:t>
      </w:r>
      <w:proofErr w:type="spellEnd"/>
      <w:r>
        <w:t xml:space="preserve"> nicht unter oder in / sonder </w:t>
      </w:r>
      <w:proofErr w:type="spellStart"/>
      <w:r>
        <w:t>uber</w:t>
      </w:r>
      <w:proofErr w:type="spellEnd"/>
      <w:r>
        <w:t xml:space="preserve"> dem Firmament oder sichtbaren </w:t>
      </w:r>
      <w:proofErr w:type="spellStart"/>
      <w:r>
        <w:t>Himel</w:t>
      </w:r>
      <w:proofErr w:type="spellEnd"/>
      <w:r>
        <w:t xml:space="preserve">. Auch ist / was </w:t>
      </w:r>
      <w:proofErr w:type="spellStart"/>
      <w:r>
        <w:t>uber</w:t>
      </w:r>
      <w:proofErr w:type="spellEnd"/>
      <w:r>
        <w:t xml:space="preserve"> und unter dem </w:t>
      </w:r>
      <w:proofErr w:type="spellStart"/>
      <w:r>
        <w:t>Himel</w:t>
      </w:r>
      <w:proofErr w:type="spellEnd"/>
      <w:r>
        <w:t xml:space="preserve"> ist / nicht ein </w:t>
      </w:r>
      <w:proofErr w:type="spellStart"/>
      <w:r>
        <w:t>ort</w:t>
      </w:r>
      <w:proofErr w:type="spellEnd"/>
      <w:r>
        <w:t xml:space="preserve"> / sonder mehr und unentschiedene </w:t>
      </w:r>
      <w:proofErr w:type="spellStart"/>
      <w:r>
        <w:t>ort</w:t>
      </w:r>
      <w:proofErr w:type="spellEnd"/>
      <w:r>
        <w:t xml:space="preserve"> / und derhalben der Himmel oder </w:t>
      </w:r>
      <w:proofErr w:type="spellStart"/>
      <w:r>
        <w:t>wonung</w:t>
      </w:r>
      <w:proofErr w:type="spellEnd"/>
      <w:r>
        <w:t xml:space="preserve"> der </w:t>
      </w:r>
      <w:proofErr w:type="spellStart"/>
      <w:r>
        <w:t>ausserwelten</w:t>
      </w:r>
      <w:proofErr w:type="spellEnd"/>
      <w:r>
        <w:t xml:space="preserve"> nach diesem leben nicht allenthalben / sonder auch </w:t>
      </w:r>
      <w:proofErr w:type="spellStart"/>
      <w:r>
        <w:t>orts</w:t>
      </w:r>
      <w:proofErr w:type="spellEnd"/>
      <w:r>
        <w:t xml:space="preserve"> halben / von der Erde und von dem </w:t>
      </w:r>
      <w:proofErr w:type="spellStart"/>
      <w:r>
        <w:t>ort</w:t>
      </w:r>
      <w:proofErr w:type="spellEnd"/>
      <w:r>
        <w:t xml:space="preserve"> der verdammten unterschieden. Dieses nennet Marbach einen </w:t>
      </w:r>
      <w:proofErr w:type="spellStart"/>
      <w:r>
        <w:t>ertreumten</w:t>
      </w:r>
      <w:proofErr w:type="spellEnd"/>
      <w:r>
        <w:t xml:space="preserve"> Himmel / und spottet darüber </w:t>
      </w:r>
      <w:proofErr w:type="spellStart"/>
      <w:r>
        <w:t>boßhafftiglich</w:t>
      </w:r>
      <w:proofErr w:type="spellEnd"/>
      <w:r>
        <w:t xml:space="preserve"> mit seinen </w:t>
      </w:r>
      <w:proofErr w:type="spellStart"/>
      <w:r>
        <w:t>Baepstlichen</w:t>
      </w:r>
      <w:proofErr w:type="spellEnd"/>
      <w:r>
        <w:t xml:space="preserve"> schultheologischen </w:t>
      </w:r>
      <w:proofErr w:type="spellStart"/>
      <w:r>
        <w:t>Caelo</w:t>
      </w:r>
      <w:proofErr w:type="spellEnd"/>
      <w:r>
        <w:t xml:space="preserve"> </w:t>
      </w:r>
      <w:proofErr w:type="spellStart"/>
      <w:r>
        <w:t>Cristallino</w:t>
      </w:r>
      <w:proofErr w:type="spellEnd"/>
      <w:r>
        <w:t xml:space="preserve">, so er bey den unsern nie hat funden / nicht unser / sonder der </w:t>
      </w:r>
      <w:proofErr w:type="spellStart"/>
      <w:r>
        <w:t>gantzen</w:t>
      </w:r>
      <w:proofErr w:type="spellEnd"/>
      <w:r>
        <w:t xml:space="preserve"> H. </w:t>
      </w:r>
      <w:proofErr w:type="spellStart"/>
      <w:r>
        <w:t>Schrifft</w:t>
      </w:r>
      <w:proofErr w:type="spellEnd"/>
      <w:r>
        <w:t xml:space="preserve"> und allgemeinen Christlichen </w:t>
      </w:r>
      <w:proofErr w:type="spellStart"/>
      <w:r>
        <w:t>kirchen</w:t>
      </w:r>
      <w:proofErr w:type="spellEnd"/>
      <w:r>
        <w:t xml:space="preserve"> / seit der Apostel </w:t>
      </w:r>
      <w:proofErr w:type="spellStart"/>
      <w:r>
        <w:t>zeiten</w:t>
      </w:r>
      <w:proofErr w:type="spellEnd"/>
      <w:r>
        <w:t xml:space="preserve"> her. </w:t>
      </w:r>
    </w:p>
    <w:p w14:paraId="33740FDB" w14:textId="77777777" w:rsidR="008F74BD" w:rsidRDefault="008F74BD" w:rsidP="008F74BD">
      <w:pPr>
        <w:pStyle w:val="StandardWeb"/>
      </w:pPr>
      <w:r>
        <w:t xml:space="preserve">Also misset er uns auch </w:t>
      </w:r>
      <w:proofErr w:type="spellStart"/>
      <w:r>
        <w:t>felschlich</w:t>
      </w:r>
      <w:proofErr w:type="spellEnd"/>
      <w:r>
        <w:t xml:space="preserve"> zu / daß wir die Rechte Gottes zu der Christus gesetzt / einen gewissen </w:t>
      </w:r>
      <w:proofErr w:type="spellStart"/>
      <w:r>
        <w:t>ort</w:t>
      </w:r>
      <w:proofErr w:type="spellEnd"/>
      <w:r>
        <w:t xml:space="preserve"> im Himmel nennen / an dem Christus eingeschlossen </w:t>
      </w:r>
      <w:proofErr w:type="spellStart"/>
      <w:r>
        <w:t>unnd</w:t>
      </w:r>
      <w:proofErr w:type="spellEnd"/>
      <w:r>
        <w:t xml:space="preserve"> angebunden sitze. Denn die unsern in </w:t>
      </w:r>
      <w:proofErr w:type="spellStart"/>
      <w:r>
        <w:t>jren</w:t>
      </w:r>
      <w:proofErr w:type="spellEnd"/>
      <w:r>
        <w:t xml:space="preserve"> </w:t>
      </w:r>
      <w:proofErr w:type="spellStart"/>
      <w:r>
        <w:t>schrifften</w:t>
      </w:r>
      <w:proofErr w:type="spellEnd"/>
      <w:r>
        <w:t xml:space="preserve"> </w:t>
      </w:r>
      <w:proofErr w:type="spellStart"/>
      <w:r>
        <w:t>vielfeltig</w:t>
      </w:r>
      <w:proofErr w:type="spellEnd"/>
      <w:r>
        <w:t xml:space="preserve"> bezeuget haben / daß sie die Rechte Gottes und das sitzen Christ zu der rechten des Vaters / nicht </w:t>
      </w:r>
      <w:proofErr w:type="spellStart"/>
      <w:r>
        <w:t>auß</w:t>
      </w:r>
      <w:proofErr w:type="spellEnd"/>
      <w:r>
        <w:t xml:space="preserve"> der Philosophia / sonder </w:t>
      </w:r>
      <w:proofErr w:type="spellStart"/>
      <w:r>
        <w:t>auß</w:t>
      </w:r>
      <w:proofErr w:type="spellEnd"/>
      <w:r>
        <w:t xml:space="preserve"> Gottes </w:t>
      </w:r>
      <w:proofErr w:type="spellStart"/>
      <w:r>
        <w:t>wort</w:t>
      </w:r>
      <w:proofErr w:type="spellEnd"/>
      <w:r>
        <w:t xml:space="preserve"> verstehen. Von der </w:t>
      </w:r>
      <w:proofErr w:type="spellStart"/>
      <w:r>
        <w:t>Goettlichen</w:t>
      </w:r>
      <w:proofErr w:type="spellEnd"/>
      <w:r>
        <w:t xml:space="preserve"> ehr und </w:t>
      </w:r>
      <w:proofErr w:type="spellStart"/>
      <w:r>
        <w:t>herrligkeit</w:t>
      </w:r>
      <w:proofErr w:type="spellEnd"/>
      <w:r>
        <w:t xml:space="preserve"> / zu welcher Christus nach seiner </w:t>
      </w:r>
      <w:proofErr w:type="spellStart"/>
      <w:r>
        <w:t>aufferstehung</w:t>
      </w:r>
      <w:proofErr w:type="spellEnd"/>
      <w:r>
        <w:t xml:space="preserve"> und </w:t>
      </w:r>
      <w:proofErr w:type="spellStart"/>
      <w:r>
        <w:t>Himmelfart</w:t>
      </w:r>
      <w:proofErr w:type="spellEnd"/>
      <w:r>
        <w:t xml:space="preserve"> ist erhaben / daß er nemlich </w:t>
      </w:r>
      <w:proofErr w:type="spellStart"/>
      <w:r>
        <w:t>nit</w:t>
      </w:r>
      <w:proofErr w:type="spellEnd"/>
      <w:r>
        <w:t xml:space="preserve"> allein dieselbe </w:t>
      </w:r>
      <w:proofErr w:type="spellStart"/>
      <w:r>
        <w:t>person</w:t>
      </w:r>
      <w:proofErr w:type="spellEnd"/>
      <w:r>
        <w:t xml:space="preserve"> ist / durch die der Vater alles </w:t>
      </w:r>
      <w:proofErr w:type="spellStart"/>
      <w:r>
        <w:t>erhelt</w:t>
      </w:r>
      <w:proofErr w:type="spellEnd"/>
      <w:r>
        <w:t xml:space="preserve"> und regieret / und die er zum </w:t>
      </w:r>
      <w:proofErr w:type="spellStart"/>
      <w:r>
        <w:t>haupt</w:t>
      </w:r>
      <w:proofErr w:type="spellEnd"/>
      <w:r>
        <w:t xml:space="preserve"> aller </w:t>
      </w:r>
      <w:proofErr w:type="spellStart"/>
      <w:r>
        <w:t>auserwelten</w:t>
      </w:r>
      <w:proofErr w:type="spellEnd"/>
      <w:r>
        <w:t xml:space="preserve"> Engel und </w:t>
      </w:r>
      <w:proofErr w:type="spellStart"/>
      <w:r>
        <w:t>menschen</w:t>
      </w:r>
      <w:proofErr w:type="spellEnd"/>
      <w:r>
        <w:t xml:space="preserve"> gesetzt hat / sonder auch mit </w:t>
      </w:r>
      <w:proofErr w:type="spellStart"/>
      <w:r>
        <w:t>offentlicher</w:t>
      </w:r>
      <w:proofErr w:type="spellEnd"/>
      <w:r>
        <w:t xml:space="preserve"> </w:t>
      </w:r>
      <w:proofErr w:type="spellStart"/>
      <w:r>
        <w:t>herrligkeit</w:t>
      </w:r>
      <w:proofErr w:type="spellEnd"/>
      <w:r>
        <w:t xml:space="preserve"> / </w:t>
      </w:r>
      <w:proofErr w:type="spellStart"/>
      <w:r>
        <w:t>glantz</w:t>
      </w:r>
      <w:proofErr w:type="spellEnd"/>
      <w:r>
        <w:t xml:space="preserve"> / gaben und </w:t>
      </w:r>
      <w:proofErr w:type="spellStart"/>
      <w:r>
        <w:t>Maiestet</w:t>
      </w:r>
      <w:proofErr w:type="spellEnd"/>
      <w:r>
        <w:t xml:space="preserve"> seiner </w:t>
      </w:r>
      <w:proofErr w:type="spellStart"/>
      <w:r>
        <w:t>menschheit</w:t>
      </w:r>
      <w:proofErr w:type="spellEnd"/>
      <w:r>
        <w:t xml:space="preserve"> jetzund in der </w:t>
      </w:r>
      <w:proofErr w:type="spellStart"/>
      <w:r>
        <w:t>herlichen</w:t>
      </w:r>
      <w:proofErr w:type="spellEnd"/>
      <w:r>
        <w:t xml:space="preserve"> </w:t>
      </w:r>
      <w:proofErr w:type="spellStart"/>
      <w:r>
        <w:t>wonung</w:t>
      </w:r>
      <w:proofErr w:type="spellEnd"/>
      <w:r>
        <w:t xml:space="preserve"> Gottes im Himmel / </w:t>
      </w:r>
      <w:proofErr w:type="spellStart"/>
      <w:r>
        <w:t>fuer</w:t>
      </w:r>
      <w:proofErr w:type="spellEnd"/>
      <w:r>
        <w:t xml:space="preserve"> seinen </w:t>
      </w:r>
      <w:proofErr w:type="spellStart"/>
      <w:r>
        <w:t>ausserwelten</w:t>
      </w:r>
      <w:proofErr w:type="spellEnd"/>
      <w:r>
        <w:t xml:space="preserve"> solchen seinen </w:t>
      </w:r>
      <w:proofErr w:type="spellStart"/>
      <w:r>
        <w:t>Goettlichen</w:t>
      </w:r>
      <w:proofErr w:type="spellEnd"/>
      <w:r>
        <w:t xml:space="preserve"> </w:t>
      </w:r>
      <w:proofErr w:type="spellStart"/>
      <w:r>
        <w:t>gewalt</w:t>
      </w:r>
      <w:proofErr w:type="spellEnd"/>
      <w:r>
        <w:t xml:space="preserve"> und </w:t>
      </w:r>
      <w:proofErr w:type="spellStart"/>
      <w:r>
        <w:t>amt</w:t>
      </w:r>
      <w:proofErr w:type="spellEnd"/>
      <w:r>
        <w:t xml:space="preserve"> beweiset </w:t>
      </w:r>
      <w:proofErr w:type="spellStart"/>
      <w:r>
        <w:t>unnd</w:t>
      </w:r>
      <w:proofErr w:type="spellEnd"/>
      <w:r>
        <w:t xml:space="preserve"> erzeiget / wie er auch thun wird / wenn er in den </w:t>
      </w:r>
      <w:proofErr w:type="spellStart"/>
      <w:r>
        <w:t>wolcken</w:t>
      </w:r>
      <w:proofErr w:type="spellEnd"/>
      <w:r>
        <w:t xml:space="preserve"> erscheinen wird / zu richten die lebendigen und die todten. </w:t>
      </w:r>
    </w:p>
    <w:p w14:paraId="06911410" w14:textId="77777777" w:rsidR="008F74BD" w:rsidRDefault="008F74BD" w:rsidP="008F74BD">
      <w:pPr>
        <w:pStyle w:val="StandardWeb"/>
      </w:pPr>
      <w:r>
        <w:t xml:space="preserve">Von gewissem </w:t>
      </w:r>
      <w:proofErr w:type="spellStart"/>
      <w:r>
        <w:t>ort</w:t>
      </w:r>
      <w:proofErr w:type="spellEnd"/>
      <w:r>
        <w:t xml:space="preserve"> im Himmel / von einschliessen </w:t>
      </w:r>
      <w:proofErr w:type="spellStart"/>
      <w:r>
        <w:t>unnd</w:t>
      </w:r>
      <w:proofErr w:type="spellEnd"/>
      <w:r>
        <w:t xml:space="preserve"> anbinden wissen wir nichts / Ist solches alles Marbachs </w:t>
      </w:r>
      <w:proofErr w:type="spellStart"/>
      <w:r>
        <w:t>unnd</w:t>
      </w:r>
      <w:proofErr w:type="spellEnd"/>
      <w:r>
        <w:t xml:space="preserve"> seines gleichen </w:t>
      </w:r>
      <w:proofErr w:type="spellStart"/>
      <w:r>
        <w:t>gedicht</w:t>
      </w:r>
      <w:proofErr w:type="spellEnd"/>
      <w:r>
        <w:t xml:space="preserve"> </w:t>
      </w:r>
      <w:proofErr w:type="spellStart"/>
      <w:r>
        <w:t>unnd</w:t>
      </w:r>
      <w:proofErr w:type="spellEnd"/>
      <w:r>
        <w:t xml:space="preserve"> </w:t>
      </w:r>
      <w:proofErr w:type="spellStart"/>
      <w:r>
        <w:t>spoettischer</w:t>
      </w:r>
      <w:proofErr w:type="spellEnd"/>
      <w:r>
        <w:t xml:space="preserve"> </w:t>
      </w:r>
      <w:proofErr w:type="spellStart"/>
      <w:r>
        <w:t>geiffer</w:t>
      </w:r>
      <w:proofErr w:type="spellEnd"/>
      <w:r>
        <w:t xml:space="preserve">. </w:t>
      </w:r>
      <w:proofErr w:type="spellStart"/>
      <w:r>
        <w:t>Gemeldte</w:t>
      </w:r>
      <w:proofErr w:type="spellEnd"/>
      <w:r>
        <w:t xml:space="preserve"> </w:t>
      </w:r>
      <w:proofErr w:type="spellStart"/>
      <w:r>
        <w:t>Herrligkeit</w:t>
      </w:r>
      <w:proofErr w:type="spellEnd"/>
      <w:r>
        <w:t xml:space="preserve"> CHRISTI aber </w:t>
      </w:r>
      <w:proofErr w:type="spellStart"/>
      <w:r>
        <w:t>laest</w:t>
      </w:r>
      <w:proofErr w:type="spellEnd"/>
      <w:r>
        <w:t xml:space="preserve"> </w:t>
      </w:r>
      <w:proofErr w:type="spellStart"/>
      <w:r>
        <w:t>jhnen</w:t>
      </w:r>
      <w:proofErr w:type="spellEnd"/>
      <w:r>
        <w:t xml:space="preserve"> nicht desto minder einen wahren Menschen bleiben / der mit seinem wahren Leib </w:t>
      </w:r>
      <w:proofErr w:type="spellStart"/>
      <w:r>
        <w:t>unnd</w:t>
      </w:r>
      <w:proofErr w:type="spellEnd"/>
      <w:r>
        <w:t xml:space="preserve"> Seel zu einer zeit / nicht mehr denn an einem </w:t>
      </w:r>
      <w:proofErr w:type="spellStart"/>
      <w:r>
        <w:t>ort</w:t>
      </w:r>
      <w:proofErr w:type="spellEnd"/>
      <w:r>
        <w:t xml:space="preserve"> ist / doch frey und </w:t>
      </w:r>
      <w:proofErr w:type="spellStart"/>
      <w:r>
        <w:t>ongebunden</w:t>
      </w:r>
      <w:proofErr w:type="spellEnd"/>
      <w:r>
        <w:t xml:space="preserve"> / wie es seinem willen </w:t>
      </w:r>
      <w:proofErr w:type="spellStart"/>
      <w:r>
        <w:t>gefelt</w:t>
      </w:r>
      <w:proofErr w:type="spellEnd"/>
      <w:r>
        <w:t xml:space="preserve"> </w:t>
      </w:r>
      <w:proofErr w:type="spellStart"/>
      <w:r>
        <w:t>unnd</w:t>
      </w:r>
      <w:proofErr w:type="spellEnd"/>
      <w:r>
        <w:t xml:space="preserve"> seiner </w:t>
      </w:r>
      <w:proofErr w:type="spellStart"/>
      <w:r>
        <w:t>Majestet</w:t>
      </w:r>
      <w:proofErr w:type="spellEnd"/>
      <w:r>
        <w:t xml:space="preserve"> geziemet. </w:t>
      </w:r>
      <w:proofErr w:type="spellStart"/>
      <w:r>
        <w:t>Darumb</w:t>
      </w:r>
      <w:proofErr w:type="spellEnd"/>
      <w:r>
        <w:t xml:space="preserve"> </w:t>
      </w:r>
      <w:proofErr w:type="spellStart"/>
      <w:r>
        <w:t>diser</w:t>
      </w:r>
      <w:proofErr w:type="spellEnd"/>
      <w:r>
        <w:t xml:space="preserve"> </w:t>
      </w:r>
      <w:proofErr w:type="spellStart"/>
      <w:r>
        <w:t>herligkeit</w:t>
      </w:r>
      <w:proofErr w:type="spellEnd"/>
      <w:r>
        <w:t xml:space="preserve"> auch diß ein stück ist / das er nach seiner </w:t>
      </w:r>
      <w:proofErr w:type="spellStart"/>
      <w:r>
        <w:t>aufferstehung</w:t>
      </w:r>
      <w:proofErr w:type="spellEnd"/>
      <w:r>
        <w:t xml:space="preserve"> in der </w:t>
      </w:r>
      <w:proofErr w:type="spellStart"/>
      <w:r>
        <w:t>herlichen</w:t>
      </w:r>
      <w:proofErr w:type="spellEnd"/>
      <w:r>
        <w:t xml:space="preserve"> </w:t>
      </w:r>
      <w:proofErr w:type="spellStart"/>
      <w:r>
        <w:t>wonung</w:t>
      </w:r>
      <w:proofErr w:type="spellEnd"/>
      <w:r>
        <w:t xml:space="preserve"> Gottes im </w:t>
      </w:r>
      <w:proofErr w:type="spellStart"/>
      <w:r>
        <w:t>Himel</w:t>
      </w:r>
      <w:proofErr w:type="spellEnd"/>
      <w:r>
        <w:t xml:space="preserve"> ist und bleibt / biß er wider </w:t>
      </w:r>
      <w:proofErr w:type="spellStart"/>
      <w:r>
        <w:t>komt</w:t>
      </w:r>
      <w:proofErr w:type="spellEnd"/>
      <w:r>
        <w:t xml:space="preserve"> zum </w:t>
      </w:r>
      <w:proofErr w:type="spellStart"/>
      <w:r>
        <w:t>gericht</w:t>
      </w:r>
      <w:proofErr w:type="spellEnd"/>
      <w:r>
        <w:t xml:space="preserve">. Diß ist der alten </w:t>
      </w:r>
      <w:proofErr w:type="spellStart"/>
      <w:r>
        <w:t>unnd</w:t>
      </w:r>
      <w:proofErr w:type="spellEnd"/>
      <w:r>
        <w:t xml:space="preserve"> </w:t>
      </w:r>
      <w:proofErr w:type="spellStart"/>
      <w:r>
        <w:t>newen</w:t>
      </w:r>
      <w:proofErr w:type="spellEnd"/>
      <w:r>
        <w:t xml:space="preserve"> Scribenten </w:t>
      </w:r>
      <w:proofErr w:type="spellStart"/>
      <w:r>
        <w:t>meinung</w:t>
      </w:r>
      <w:proofErr w:type="spellEnd"/>
      <w:r>
        <w:t xml:space="preserve"> / wenn sie sagen / die Rechte Gottes ist das </w:t>
      </w:r>
      <w:proofErr w:type="spellStart"/>
      <w:r>
        <w:t>ort</w:t>
      </w:r>
      <w:proofErr w:type="spellEnd"/>
      <w:r>
        <w:t xml:space="preserve"> der </w:t>
      </w:r>
      <w:proofErr w:type="spellStart"/>
      <w:r>
        <w:t>Goettlicher</w:t>
      </w:r>
      <w:proofErr w:type="spellEnd"/>
      <w:r>
        <w:t xml:space="preserve"> </w:t>
      </w:r>
      <w:proofErr w:type="spellStart"/>
      <w:r>
        <w:t>herligkeit</w:t>
      </w:r>
      <w:proofErr w:type="spellEnd"/>
      <w:r>
        <w:t xml:space="preserve"> / daß nemlich Christus seine </w:t>
      </w:r>
      <w:proofErr w:type="spellStart"/>
      <w:r>
        <w:t>Goettliche</w:t>
      </w:r>
      <w:proofErr w:type="spellEnd"/>
      <w:r>
        <w:t xml:space="preserve"> </w:t>
      </w:r>
      <w:proofErr w:type="spellStart"/>
      <w:r>
        <w:t>herligkeit</w:t>
      </w:r>
      <w:proofErr w:type="spellEnd"/>
      <w:r>
        <w:t xml:space="preserve"> also erzeige / daß dennoch seine </w:t>
      </w:r>
      <w:proofErr w:type="spellStart"/>
      <w:r>
        <w:t>ware</w:t>
      </w:r>
      <w:proofErr w:type="spellEnd"/>
      <w:r>
        <w:t xml:space="preserve"> </w:t>
      </w:r>
      <w:proofErr w:type="spellStart"/>
      <w:r>
        <w:t>Menscheit</w:t>
      </w:r>
      <w:proofErr w:type="spellEnd"/>
      <w:r>
        <w:t xml:space="preserve"> zu einer zeit an einem </w:t>
      </w:r>
      <w:proofErr w:type="spellStart"/>
      <w:r>
        <w:t>ort</w:t>
      </w:r>
      <w:proofErr w:type="spellEnd"/>
      <w:r>
        <w:t xml:space="preserve"> sey / und diß </w:t>
      </w:r>
      <w:proofErr w:type="spellStart"/>
      <w:r>
        <w:t>jtzund</w:t>
      </w:r>
      <w:proofErr w:type="spellEnd"/>
      <w:r>
        <w:t xml:space="preserve"> im Himmel. </w:t>
      </w:r>
    </w:p>
    <w:p w14:paraId="06BB5294" w14:textId="77777777" w:rsidR="008F74BD" w:rsidRDefault="008F74BD" w:rsidP="008F74BD">
      <w:pPr>
        <w:pStyle w:val="StandardWeb"/>
      </w:pPr>
      <w:r>
        <w:t xml:space="preserve">Denn daß Marbach die Rechte </w:t>
      </w:r>
      <w:proofErr w:type="spellStart"/>
      <w:r>
        <w:t>hand</w:t>
      </w:r>
      <w:proofErr w:type="spellEnd"/>
      <w:r>
        <w:t xml:space="preserve"> Gottes allein </w:t>
      </w:r>
      <w:proofErr w:type="spellStart"/>
      <w:r>
        <w:t>auff</w:t>
      </w:r>
      <w:proofErr w:type="spellEnd"/>
      <w:r>
        <w:t xml:space="preserve"> die </w:t>
      </w:r>
      <w:proofErr w:type="spellStart"/>
      <w:r>
        <w:t>Almechtigkeit</w:t>
      </w:r>
      <w:proofErr w:type="spellEnd"/>
      <w:r>
        <w:t xml:space="preserve"> Gottes </w:t>
      </w:r>
      <w:proofErr w:type="spellStart"/>
      <w:r>
        <w:t>unnd</w:t>
      </w:r>
      <w:proofErr w:type="spellEnd"/>
      <w:r>
        <w:t xml:space="preserve"> die Gottheit </w:t>
      </w:r>
      <w:proofErr w:type="spellStart"/>
      <w:r>
        <w:t>selbest</w:t>
      </w:r>
      <w:proofErr w:type="spellEnd"/>
      <w:r>
        <w:t xml:space="preserve"> zeucht / </w:t>
      </w:r>
      <w:proofErr w:type="spellStart"/>
      <w:r>
        <w:t>Darauff</w:t>
      </w:r>
      <w:proofErr w:type="spellEnd"/>
      <w:r>
        <w:t xml:space="preserve"> ist anderstwo genugsam von den unsern geantwortet / und dargethan / daß die rechte Gottes in </w:t>
      </w:r>
      <w:proofErr w:type="spellStart"/>
      <w:r>
        <w:t>disem</w:t>
      </w:r>
      <w:proofErr w:type="spellEnd"/>
      <w:r>
        <w:t xml:space="preserve"> verstand gebraucht wird / wenn die </w:t>
      </w:r>
      <w:proofErr w:type="spellStart"/>
      <w:r>
        <w:t>Schrifft</w:t>
      </w:r>
      <w:proofErr w:type="spellEnd"/>
      <w:r>
        <w:t xml:space="preserve"> sagt / daß Gott etwas mit seiner Rechten thue </w:t>
      </w:r>
      <w:proofErr w:type="spellStart"/>
      <w:r>
        <w:t>unnd</w:t>
      </w:r>
      <w:proofErr w:type="spellEnd"/>
      <w:r>
        <w:t xml:space="preserve"> </w:t>
      </w:r>
      <w:proofErr w:type="spellStart"/>
      <w:r>
        <w:t>außrichte</w:t>
      </w:r>
      <w:proofErr w:type="spellEnd"/>
      <w:r>
        <w:t xml:space="preserve">. Aber wenn sie </w:t>
      </w:r>
      <w:proofErr w:type="spellStart"/>
      <w:r>
        <w:t>redt</w:t>
      </w:r>
      <w:proofErr w:type="spellEnd"/>
      <w:r>
        <w:t xml:space="preserve"> von dem sitzen zur Rechten Gottes / </w:t>
      </w:r>
      <w:proofErr w:type="spellStart"/>
      <w:r>
        <w:t>heist</w:t>
      </w:r>
      <w:proofErr w:type="spellEnd"/>
      <w:r>
        <w:t xml:space="preserve"> es die </w:t>
      </w:r>
      <w:proofErr w:type="spellStart"/>
      <w:r>
        <w:t>herrligkeit</w:t>
      </w:r>
      <w:proofErr w:type="spellEnd"/>
      <w:r>
        <w:t xml:space="preserve"> Christi darein er nach seiner </w:t>
      </w:r>
      <w:proofErr w:type="spellStart"/>
      <w:r>
        <w:t>Himelfart</w:t>
      </w:r>
      <w:proofErr w:type="spellEnd"/>
      <w:r>
        <w:t xml:space="preserve"> erhaben ist. </w:t>
      </w:r>
    </w:p>
    <w:p w14:paraId="5B5BA40C" w14:textId="77777777" w:rsidR="008F74BD" w:rsidRDefault="008F74BD" w:rsidP="008F74BD">
      <w:pPr>
        <w:pStyle w:val="StandardWeb"/>
      </w:pPr>
      <w:proofErr w:type="spellStart"/>
      <w:r>
        <w:t>Moechte</w:t>
      </w:r>
      <w:proofErr w:type="spellEnd"/>
      <w:r>
        <w:t xml:space="preserve"> derhalben Marbach mit </w:t>
      </w:r>
      <w:proofErr w:type="spellStart"/>
      <w:r>
        <w:t>disem</w:t>
      </w:r>
      <w:proofErr w:type="spellEnd"/>
      <w:r>
        <w:t xml:space="preserve"> </w:t>
      </w:r>
      <w:proofErr w:type="spellStart"/>
      <w:r>
        <w:t>schuetzischen</w:t>
      </w:r>
      <w:proofErr w:type="spellEnd"/>
      <w:r>
        <w:t xml:space="preserve"> vermoderten und so </w:t>
      </w:r>
      <w:proofErr w:type="spellStart"/>
      <w:r>
        <w:t>vielfeltig</w:t>
      </w:r>
      <w:proofErr w:type="spellEnd"/>
      <w:r>
        <w:t xml:space="preserve"> widerlegten lumpen Argument </w:t>
      </w:r>
      <w:proofErr w:type="spellStart"/>
      <w:r>
        <w:t>wol</w:t>
      </w:r>
      <w:proofErr w:type="spellEnd"/>
      <w:r>
        <w:t xml:space="preserve"> sein </w:t>
      </w:r>
      <w:proofErr w:type="spellStart"/>
      <w:r>
        <w:t>daheime</w:t>
      </w:r>
      <w:proofErr w:type="spellEnd"/>
      <w:r>
        <w:t xml:space="preserve"> blieben / Die Rechte / das ist / der </w:t>
      </w:r>
      <w:proofErr w:type="spellStart"/>
      <w:r>
        <w:t>gewalt</w:t>
      </w:r>
      <w:proofErr w:type="spellEnd"/>
      <w:r>
        <w:t xml:space="preserve"> Gottes ist Allenthalben / Christus / das ist / die </w:t>
      </w:r>
      <w:proofErr w:type="spellStart"/>
      <w:r>
        <w:t>menschheit</w:t>
      </w:r>
      <w:proofErr w:type="spellEnd"/>
      <w:r>
        <w:t xml:space="preserve"> Christi / ist zur rechten Gottes gesetzt / das ist / hat </w:t>
      </w:r>
      <w:proofErr w:type="spellStart"/>
      <w:r>
        <w:t>Goettliche</w:t>
      </w:r>
      <w:proofErr w:type="spellEnd"/>
      <w:r>
        <w:t xml:space="preserve"> </w:t>
      </w:r>
      <w:proofErr w:type="spellStart"/>
      <w:r>
        <w:t>Almechtigkeit</w:t>
      </w:r>
      <w:proofErr w:type="spellEnd"/>
      <w:r>
        <w:t xml:space="preserve"> </w:t>
      </w:r>
      <w:proofErr w:type="spellStart"/>
      <w:r>
        <w:t>bekomen</w:t>
      </w:r>
      <w:proofErr w:type="spellEnd"/>
      <w:r>
        <w:t xml:space="preserve"> / Derwegen ist sie allenthalben. Das ich </w:t>
      </w:r>
      <w:proofErr w:type="spellStart"/>
      <w:r>
        <w:t>jtzt</w:t>
      </w:r>
      <w:proofErr w:type="spellEnd"/>
      <w:r>
        <w:t xml:space="preserve"> geschweige </w:t>
      </w:r>
      <w:proofErr w:type="spellStart"/>
      <w:r>
        <w:t>obgemeldtes</w:t>
      </w:r>
      <w:proofErr w:type="spellEnd"/>
      <w:r>
        <w:t xml:space="preserve"> </w:t>
      </w:r>
      <w:proofErr w:type="spellStart"/>
      <w:r>
        <w:t>underscheids</w:t>
      </w:r>
      <w:proofErr w:type="spellEnd"/>
      <w:r>
        <w:t xml:space="preserve"> der rechten Gottes / und daß Gott und Christus die </w:t>
      </w:r>
      <w:proofErr w:type="spellStart"/>
      <w:r>
        <w:t>voelle</w:t>
      </w:r>
      <w:proofErr w:type="spellEnd"/>
      <w:r>
        <w:t xml:space="preserve"> seiner </w:t>
      </w:r>
      <w:proofErr w:type="spellStart"/>
      <w:r>
        <w:t>herligkeit</w:t>
      </w:r>
      <w:proofErr w:type="spellEnd"/>
      <w:r>
        <w:t xml:space="preserve"> nicht an allen orten erzeiget / So ist nicht </w:t>
      </w:r>
      <w:proofErr w:type="spellStart"/>
      <w:r>
        <w:t>drumb</w:t>
      </w:r>
      <w:proofErr w:type="spellEnd"/>
      <w:r>
        <w:t xml:space="preserve"> alles </w:t>
      </w:r>
      <w:proofErr w:type="spellStart"/>
      <w:r>
        <w:t>uberal</w:t>
      </w:r>
      <w:proofErr w:type="spellEnd"/>
      <w:r>
        <w:t xml:space="preserve"> / was zur Rechten Gottes gesetzt ist / ob gleich die Rechte </w:t>
      </w:r>
      <w:proofErr w:type="spellStart"/>
      <w:r>
        <w:t>uberal</w:t>
      </w:r>
      <w:proofErr w:type="spellEnd"/>
      <w:r>
        <w:t xml:space="preserve"> ist. </w:t>
      </w:r>
      <w:proofErr w:type="spellStart"/>
      <w:r>
        <w:t>Vil</w:t>
      </w:r>
      <w:proofErr w:type="spellEnd"/>
      <w:r>
        <w:t xml:space="preserve"> weniger </w:t>
      </w:r>
      <w:proofErr w:type="spellStart"/>
      <w:r>
        <w:t>heist</w:t>
      </w:r>
      <w:proofErr w:type="spellEnd"/>
      <w:r>
        <w:t xml:space="preserve"> das sitzen Christi zur Rechten Gottes / so viel / daß seine </w:t>
      </w:r>
      <w:proofErr w:type="spellStart"/>
      <w:r>
        <w:t>menscheit</w:t>
      </w:r>
      <w:proofErr w:type="spellEnd"/>
      <w:r>
        <w:t xml:space="preserve"> / wie Marbach mit den </w:t>
      </w:r>
      <w:proofErr w:type="spellStart"/>
      <w:r>
        <w:t>Ubiquitisten</w:t>
      </w:r>
      <w:proofErr w:type="spellEnd"/>
      <w:r>
        <w:t xml:space="preserve"> </w:t>
      </w:r>
      <w:proofErr w:type="spellStart"/>
      <w:r>
        <w:t>schwermet</w:t>
      </w:r>
      <w:proofErr w:type="spellEnd"/>
      <w:r>
        <w:t xml:space="preserve"> / </w:t>
      </w:r>
      <w:proofErr w:type="spellStart"/>
      <w:r>
        <w:t>Almechtig</w:t>
      </w:r>
      <w:proofErr w:type="spellEnd"/>
      <w:r>
        <w:t xml:space="preserve"> / und </w:t>
      </w:r>
      <w:proofErr w:type="spellStart"/>
      <w:r>
        <w:t>onendlich</w:t>
      </w:r>
      <w:proofErr w:type="spellEnd"/>
      <w:r>
        <w:t xml:space="preserve"> / oder an allen orten gegenwertig / das ist / der Gottheit gleich sey worden / Und ist dennoch der </w:t>
      </w:r>
      <w:proofErr w:type="spellStart"/>
      <w:r>
        <w:t>mensch</w:t>
      </w:r>
      <w:proofErr w:type="spellEnd"/>
      <w:r>
        <w:t xml:space="preserve"> Christus </w:t>
      </w:r>
      <w:proofErr w:type="spellStart"/>
      <w:r>
        <w:t>Almechtig</w:t>
      </w:r>
      <w:proofErr w:type="spellEnd"/>
      <w:r>
        <w:t xml:space="preserve"> und zu gleich allenthalben im Himmel und </w:t>
      </w:r>
      <w:proofErr w:type="spellStart"/>
      <w:r>
        <w:t>auff</w:t>
      </w:r>
      <w:proofErr w:type="spellEnd"/>
      <w:r>
        <w:t xml:space="preserve"> Erden gegenwertig / wie auch dieser </w:t>
      </w:r>
      <w:proofErr w:type="spellStart"/>
      <w:r>
        <w:t>mensch</w:t>
      </w:r>
      <w:proofErr w:type="spellEnd"/>
      <w:r>
        <w:t xml:space="preserve"> ewig </w:t>
      </w:r>
      <w:proofErr w:type="spellStart"/>
      <w:r>
        <w:t>unnd</w:t>
      </w:r>
      <w:proofErr w:type="spellEnd"/>
      <w:r>
        <w:t xml:space="preserve"> </w:t>
      </w:r>
      <w:proofErr w:type="spellStart"/>
      <w:r>
        <w:t>schoepffer</w:t>
      </w:r>
      <w:proofErr w:type="spellEnd"/>
      <w:r>
        <w:t xml:space="preserve"> aller ding ist / aber nicht nach seiner </w:t>
      </w:r>
      <w:proofErr w:type="spellStart"/>
      <w:r>
        <w:t>menschheit</w:t>
      </w:r>
      <w:proofErr w:type="spellEnd"/>
      <w:r>
        <w:t xml:space="preserve"> / sonder nach seiner Gottheit. </w:t>
      </w:r>
    </w:p>
    <w:p w14:paraId="65B1479C" w14:textId="77777777" w:rsidR="008F74BD" w:rsidRDefault="008F74BD" w:rsidP="008F74BD">
      <w:pPr>
        <w:pStyle w:val="StandardWeb"/>
      </w:pPr>
      <w:r>
        <w:t xml:space="preserve">Im </w:t>
      </w:r>
      <w:proofErr w:type="spellStart"/>
      <w:r>
        <w:t>auff</w:t>
      </w:r>
      <w:proofErr w:type="spellEnd"/>
      <w:r>
        <w:t xml:space="preserve"> und </w:t>
      </w:r>
      <w:proofErr w:type="spellStart"/>
      <w:r>
        <w:t>niderfaren</w:t>
      </w:r>
      <w:proofErr w:type="spellEnd"/>
      <w:r>
        <w:t xml:space="preserve"> / </w:t>
      </w:r>
      <w:proofErr w:type="spellStart"/>
      <w:r>
        <w:t>faeret</w:t>
      </w:r>
      <w:proofErr w:type="spellEnd"/>
      <w:r>
        <w:t xml:space="preserve"> Marbach </w:t>
      </w:r>
      <w:proofErr w:type="spellStart"/>
      <w:r>
        <w:t>dermassen</w:t>
      </w:r>
      <w:proofErr w:type="spellEnd"/>
      <w:r>
        <w:t xml:space="preserve"> </w:t>
      </w:r>
      <w:proofErr w:type="spellStart"/>
      <w:r>
        <w:t>auff</w:t>
      </w:r>
      <w:proofErr w:type="spellEnd"/>
      <w:r>
        <w:t xml:space="preserve"> und </w:t>
      </w:r>
      <w:proofErr w:type="spellStart"/>
      <w:r>
        <w:t>nider</w:t>
      </w:r>
      <w:proofErr w:type="spellEnd"/>
      <w:r>
        <w:t xml:space="preserve"> / daß er das </w:t>
      </w:r>
      <w:proofErr w:type="spellStart"/>
      <w:r>
        <w:t>underst</w:t>
      </w:r>
      <w:proofErr w:type="spellEnd"/>
      <w:r>
        <w:t xml:space="preserve"> zum obersten / und das oberst zum untersten </w:t>
      </w:r>
      <w:proofErr w:type="spellStart"/>
      <w:r>
        <w:t>keret</w:t>
      </w:r>
      <w:proofErr w:type="spellEnd"/>
      <w:r>
        <w:t xml:space="preserve"> / und sich in den </w:t>
      </w:r>
      <w:proofErr w:type="spellStart"/>
      <w:r>
        <w:t>abgrund</w:t>
      </w:r>
      <w:proofErr w:type="spellEnd"/>
      <w:r>
        <w:t xml:space="preserve"> der </w:t>
      </w:r>
      <w:proofErr w:type="spellStart"/>
      <w:r>
        <w:t>Ubiquitetischen</w:t>
      </w:r>
      <w:proofErr w:type="spellEnd"/>
      <w:r>
        <w:t xml:space="preserve"> </w:t>
      </w:r>
      <w:proofErr w:type="spellStart"/>
      <w:r>
        <w:t>Schwermerey</w:t>
      </w:r>
      <w:proofErr w:type="spellEnd"/>
      <w:r>
        <w:t xml:space="preserve"> </w:t>
      </w:r>
      <w:proofErr w:type="spellStart"/>
      <w:r>
        <w:t>verstuertzet</w:t>
      </w:r>
      <w:proofErr w:type="spellEnd"/>
      <w:r>
        <w:t xml:space="preserve">. Gibt uns schult / wir </w:t>
      </w:r>
      <w:proofErr w:type="spellStart"/>
      <w:r>
        <w:t>verkeren</w:t>
      </w:r>
      <w:proofErr w:type="spellEnd"/>
      <w:r>
        <w:t xml:space="preserve"> in der </w:t>
      </w:r>
      <w:proofErr w:type="spellStart"/>
      <w:r>
        <w:t>schrifft</w:t>
      </w:r>
      <w:proofErr w:type="spellEnd"/>
      <w:r>
        <w:t xml:space="preserve"> verwechselte reden in eigentlich / </w:t>
      </w:r>
      <w:proofErr w:type="spellStart"/>
      <w:r>
        <w:t>unnd</w:t>
      </w:r>
      <w:proofErr w:type="spellEnd"/>
      <w:r>
        <w:t xml:space="preserve"> eigentliche </w:t>
      </w:r>
      <w:proofErr w:type="spellStart"/>
      <w:r>
        <w:t>inn</w:t>
      </w:r>
      <w:proofErr w:type="spellEnd"/>
      <w:r>
        <w:t xml:space="preserve"> verwechselte. Diß </w:t>
      </w:r>
      <w:proofErr w:type="spellStart"/>
      <w:r>
        <w:t>heist</w:t>
      </w:r>
      <w:proofErr w:type="spellEnd"/>
      <w:r>
        <w:t xml:space="preserve"> den </w:t>
      </w:r>
      <w:proofErr w:type="spellStart"/>
      <w:r>
        <w:t>polster</w:t>
      </w:r>
      <w:proofErr w:type="spellEnd"/>
      <w:r>
        <w:t xml:space="preserve"> </w:t>
      </w:r>
      <w:proofErr w:type="spellStart"/>
      <w:r>
        <w:t>beschmirt</w:t>
      </w:r>
      <w:proofErr w:type="spellEnd"/>
      <w:r>
        <w:t xml:space="preserve"> </w:t>
      </w:r>
      <w:proofErr w:type="spellStart"/>
      <w:r>
        <w:t>unnd</w:t>
      </w:r>
      <w:proofErr w:type="spellEnd"/>
      <w:r>
        <w:t xml:space="preserve"> </w:t>
      </w:r>
      <w:proofErr w:type="spellStart"/>
      <w:r>
        <w:t>umbgekert</w:t>
      </w:r>
      <w:proofErr w:type="spellEnd"/>
      <w:r>
        <w:t xml:space="preserve">. Denn was Marbach und sein </w:t>
      </w:r>
      <w:proofErr w:type="spellStart"/>
      <w:r>
        <w:t>hauff</w:t>
      </w:r>
      <w:proofErr w:type="spellEnd"/>
      <w:r>
        <w:t xml:space="preserve"> </w:t>
      </w:r>
      <w:proofErr w:type="spellStart"/>
      <w:r>
        <w:t>selbest</w:t>
      </w:r>
      <w:proofErr w:type="spellEnd"/>
      <w:r>
        <w:t xml:space="preserve"> </w:t>
      </w:r>
      <w:proofErr w:type="spellStart"/>
      <w:r>
        <w:t>gantz</w:t>
      </w:r>
      <w:proofErr w:type="spellEnd"/>
      <w:r>
        <w:t xml:space="preserve"> </w:t>
      </w:r>
      <w:proofErr w:type="spellStart"/>
      <w:r>
        <w:t>groeblich</w:t>
      </w:r>
      <w:proofErr w:type="spellEnd"/>
      <w:r>
        <w:t xml:space="preserve"> und </w:t>
      </w:r>
      <w:proofErr w:type="spellStart"/>
      <w:r>
        <w:t>offentlich</w:t>
      </w:r>
      <w:proofErr w:type="spellEnd"/>
      <w:r>
        <w:t xml:space="preserve"> thun / das </w:t>
      </w:r>
      <w:proofErr w:type="spellStart"/>
      <w:r>
        <w:t>scheubet</w:t>
      </w:r>
      <w:proofErr w:type="spellEnd"/>
      <w:r>
        <w:t xml:space="preserve"> er </w:t>
      </w:r>
      <w:proofErr w:type="spellStart"/>
      <w:r>
        <w:t>auff</w:t>
      </w:r>
      <w:proofErr w:type="spellEnd"/>
      <w:r>
        <w:t xml:space="preserve"> uns. Im </w:t>
      </w:r>
      <w:proofErr w:type="spellStart"/>
      <w:r>
        <w:t>Nachtmal</w:t>
      </w:r>
      <w:proofErr w:type="spellEnd"/>
      <w:r>
        <w:t xml:space="preserve"> hat der Herr Sacraments weise geredt / und das </w:t>
      </w:r>
      <w:proofErr w:type="spellStart"/>
      <w:r>
        <w:t>brot</w:t>
      </w:r>
      <w:proofErr w:type="spellEnd"/>
      <w:r>
        <w:t xml:space="preserve"> seinen leib genennet / das </w:t>
      </w:r>
      <w:proofErr w:type="spellStart"/>
      <w:r>
        <w:t>wil</w:t>
      </w:r>
      <w:proofErr w:type="spellEnd"/>
      <w:r>
        <w:t xml:space="preserve"> Marbach nach dem </w:t>
      </w:r>
      <w:proofErr w:type="spellStart"/>
      <w:r>
        <w:t>buchstaben</w:t>
      </w:r>
      <w:proofErr w:type="spellEnd"/>
      <w:r>
        <w:t xml:space="preserve"> verstehen / wider alle </w:t>
      </w:r>
      <w:proofErr w:type="spellStart"/>
      <w:r>
        <w:t>schrifft</w:t>
      </w:r>
      <w:proofErr w:type="spellEnd"/>
      <w:r>
        <w:t xml:space="preserve"> und </w:t>
      </w:r>
      <w:proofErr w:type="spellStart"/>
      <w:r>
        <w:t>grund</w:t>
      </w:r>
      <w:proofErr w:type="spellEnd"/>
      <w:r>
        <w:t xml:space="preserve"> des </w:t>
      </w:r>
      <w:proofErr w:type="spellStart"/>
      <w:r>
        <w:t>glaubens</w:t>
      </w:r>
      <w:proofErr w:type="spellEnd"/>
      <w:r>
        <w:t xml:space="preserve"> / ja auch wider sein eigne </w:t>
      </w:r>
      <w:proofErr w:type="spellStart"/>
      <w:r>
        <w:t>gloß</w:t>
      </w:r>
      <w:proofErr w:type="spellEnd"/>
      <w:r>
        <w:t xml:space="preserve"> vom verborgenen leib in dem </w:t>
      </w:r>
      <w:proofErr w:type="spellStart"/>
      <w:r>
        <w:t>brot</w:t>
      </w:r>
      <w:proofErr w:type="spellEnd"/>
      <w:r>
        <w:t xml:space="preserve">. Von der </w:t>
      </w:r>
      <w:proofErr w:type="spellStart"/>
      <w:r>
        <w:t>auffart</w:t>
      </w:r>
      <w:proofErr w:type="spellEnd"/>
      <w:r>
        <w:t xml:space="preserve"> Christi zeuget die </w:t>
      </w:r>
      <w:proofErr w:type="spellStart"/>
      <w:r>
        <w:t>Schrifft</w:t>
      </w:r>
      <w:proofErr w:type="spellEnd"/>
      <w:r>
        <w:t xml:space="preserve"> </w:t>
      </w:r>
      <w:proofErr w:type="spellStart"/>
      <w:r>
        <w:t>außdruecklich</w:t>
      </w:r>
      <w:proofErr w:type="spellEnd"/>
      <w:r>
        <w:t xml:space="preserve"> mit allen </w:t>
      </w:r>
      <w:proofErr w:type="spellStart"/>
      <w:r>
        <w:t>umstenden</w:t>
      </w:r>
      <w:proofErr w:type="spellEnd"/>
      <w:r>
        <w:t xml:space="preserve"> / daß Christus mit seinem leibe sichtbar </w:t>
      </w:r>
      <w:proofErr w:type="spellStart"/>
      <w:r>
        <w:t>umbschrieben</w:t>
      </w:r>
      <w:proofErr w:type="spellEnd"/>
      <w:r>
        <w:t xml:space="preserve"> / und an einem </w:t>
      </w:r>
      <w:proofErr w:type="spellStart"/>
      <w:r>
        <w:t>ort</w:t>
      </w:r>
      <w:proofErr w:type="spellEnd"/>
      <w:r>
        <w:t xml:space="preserve"> gegenwertig </w:t>
      </w:r>
      <w:proofErr w:type="spellStart"/>
      <w:r>
        <w:t>fuer</w:t>
      </w:r>
      <w:proofErr w:type="spellEnd"/>
      <w:r>
        <w:t xml:space="preserve"> den </w:t>
      </w:r>
      <w:proofErr w:type="spellStart"/>
      <w:r>
        <w:t>augen</w:t>
      </w:r>
      <w:proofErr w:type="spellEnd"/>
      <w:r>
        <w:t xml:space="preserve"> seiner </w:t>
      </w:r>
      <w:proofErr w:type="spellStart"/>
      <w:r>
        <w:t>Juenger</w:t>
      </w:r>
      <w:proofErr w:type="spellEnd"/>
      <w:r>
        <w:t xml:space="preserve"> / in einer </w:t>
      </w:r>
      <w:proofErr w:type="spellStart"/>
      <w:r>
        <w:t>Wolcken</w:t>
      </w:r>
      <w:proofErr w:type="spellEnd"/>
      <w:r>
        <w:t xml:space="preserve"> von der erden </w:t>
      </w:r>
      <w:proofErr w:type="spellStart"/>
      <w:r>
        <w:t>auffgehaben</w:t>
      </w:r>
      <w:proofErr w:type="spellEnd"/>
      <w:r>
        <w:t xml:space="preserve"> / von </w:t>
      </w:r>
      <w:proofErr w:type="spellStart"/>
      <w:r>
        <w:t>jnen</w:t>
      </w:r>
      <w:proofErr w:type="spellEnd"/>
      <w:r>
        <w:t xml:space="preserve"> hinweg </w:t>
      </w:r>
      <w:proofErr w:type="spellStart"/>
      <w:r>
        <w:t>genomen</w:t>
      </w:r>
      <w:proofErr w:type="spellEnd"/>
      <w:r>
        <w:t xml:space="preserve"> / und </w:t>
      </w:r>
      <w:proofErr w:type="spellStart"/>
      <w:r>
        <w:t>hinauff</w:t>
      </w:r>
      <w:proofErr w:type="spellEnd"/>
      <w:r>
        <w:t xml:space="preserve"> in die </w:t>
      </w:r>
      <w:proofErr w:type="spellStart"/>
      <w:r>
        <w:t>hoehe</w:t>
      </w:r>
      <w:proofErr w:type="spellEnd"/>
      <w:r>
        <w:t xml:space="preserve"> gen Himmel </w:t>
      </w:r>
      <w:proofErr w:type="spellStart"/>
      <w:r>
        <w:t>gefaren</w:t>
      </w:r>
      <w:proofErr w:type="spellEnd"/>
      <w:r>
        <w:t xml:space="preserve"> sey / und </w:t>
      </w:r>
      <w:proofErr w:type="spellStart"/>
      <w:r>
        <w:t>warhafftig</w:t>
      </w:r>
      <w:proofErr w:type="spellEnd"/>
      <w:r>
        <w:t xml:space="preserve"> von dem untern </w:t>
      </w:r>
      <w:proofErr w:type="spellStart"/>
      <w:r>
        <w:t>ort</w:t>
      </w:r>
      <w:proofErr w:type="spellEnd"/>
      <w:r>
        <w:t xml:space="preserve"> / hinweg gewichen / und in das obere </w:t>
      </w:r>
      <w:proofErr w:type="spellStart"/>
      <w:r>
        <w:t>komen</w:t>
      </w:r>
      <w:proofErr w:type="spellEnd"/>
      <w:r>
        <w:t xml:space="preserve"> sey / wie auch unsere leibe </w:t>
      </w:r>
      <w:proofErr w:type="spellStart"/>
      <w:r>
        <w:t>hinauff</w:t>
      </w:r>
      <w:proofErr w:type="spellEnd"/>
      <w:r>
        <w:t xml:space="preserve"> werden </w:t>
      </w:r>
      <w:proofErr w:type="spellStart"/>
      <w:r>
        <w:t>faren</w:t>
      </w:r>
      <w:proofErr w:type="spellEnd"/>
      <w:r>
        <w:t xml:space="preserve"> / und er </w:t>
      </w:r>
      <w:proofErr w:type="spellStart"/>
      <w:r>
        <w:t>widerumb</w:t>
      </w:r>
      <w:proofErr w:type="spellEnd"/>
      <w:r>
        <w:t xml:space="preserve"> herab vom Himmel kommen wird / zurichten die lebendigen und die </w:t>
      </w:r>
      <w:proofErr w:type="spellStart"/>
      <w:r>
        <w:t>toden</w:t>
      </w:r>
      <w:proofErr w:type="spellEnd"/>
      <w:r>
        <w:t xml:space="preserve">. Diß alles muß </w:t>
      </w:r>
      <w:proofErr w:type="spellStart"/>
      <w:r>
        <w:t>Marbachen</w:t>
      </w:r>
      <w:proofErr w:type="spellEnd"/>
      <w:r>
        <w:t xml:space="preserve"> nicht nach dem laut und eigenem verstand der </w:t>
      </w:r>
      <w:proofErr w:type="spellStart"/>
      <w:r>
        <w:t>wort</w:t>
      </w:r>
      <w:proofErr w:type="spellEnd"/>
      <w:r>
        <w:t xml:space="preserve"> / sonder </w:t>
      </w:r>
      <w:proofErr w:type="spellStart"/>
      <w:r>
        <w:t>verbluembter</w:t>
      </w:r>
      <w:proofErr w:type="spellEnd"/>
      <w:r>
        <w:t xml:space="preserve"> weise geredt / und ein </w:t>
      </w:r>
      <w:proofErr w:type="spellStart"/>
      <w:r>
        <w:t>dispensation</w:t>
      </w:r>
      <w:proofErr w:type="spellEnd"/>
      <w:r>
        <w:t xml:space="preserve"> / das ist / nichts anders / denn ein Gespenst sein / und so viel heissen als </w:t>
      </w:r>
      <w:proofErr w:type="spellStart"/>
      <w:r>
        <w:t>onsichtbar</w:t>
      </w:r>
      <w:proofErr w:type="spellEnd"/>
      <w:r>
        <w:t xml:space="preserve"> / allenthalben gegenwertig und </w:t>
      </w:r>
      <w:proofErr w:type="spellStart"/>
      <w:r>
        <w:t>onbegreifflich</w:t>
      </w:r>
      <w:proofErr w:type="spellEnd"/>
      <w:r>
        <w:t xml:space="preserve"> / </w:t>
      </w:r>
      <w:proofErr w:type="spellStart"/>
      <w:r>
        <w:t>unnd</w:t>
      </w:r>
      <w:proofErr w:type="spellEnd"/>
      <w:r>
        <w:t xml:space="preserve"> schon zuvor droben im Himmel sein / </w:t>
      </w:r>
      <w:proofErr w:type="spellStart"/>
      <w:r>
        <w:t>unnd</w:t>
      </w:r>
      <w:proofErr w:type="spellEnd"/>
      <w:r>
        <w:t xml:space="preserve"> auch </w:t>
      </w:r>
      <w:proofErr w:type="spellStart"/>
      <w:r>
        <w:t>herniden</w:t>
      </w:r>
      <w:proofErr w:type="spellEnd"/>
      <w:r>
        <w:t xml:space="preserve"> </w:t>
      </w:r>
      <w:proofErr w:type="spellStart"/>
      <w:r>
        <w:t>auff</w:t>
      </w:r>
      <w:proofErr w:type="spellEnd"/>
      <w:r>
        <w:t xml:space="preserve"> der Erden bleiben / aber dennoch </w:t>
      </w:r>
      <w:proofErr w:type="spellStart"/>
      <w:r>
        <w:t>fuer</w:t>
      </w:r>
      <w:proofErr w:type="spellEnd"/>
      <w:r>
        <w:t xml:space="preserve"> den </w:t>
      </w:r>
      <w:proofErr w:type="spellStart"/>
      <w:r>
        <w:t>augen</w:t>
      </w:r>
      <w:proofErr w:type="spellEnd"/>
      <w:r>
        <w:t xml:space="preserve"> der Jünger also scheinen als </w:t>
      </w:r>
      <w:proofErr w:type="spellStart"/>
      <w:r>
        <w:t>füre</w:t>
      </w:r>
      <w:proofErr w:type="spellEnd"/>
      <w:r>
        <w:t xml:space="preserve"> er </w:t>
      </w:r>
      <w:proofErr w:type="spellStart"/>
      <w:r>
        <w:t>warhafftig</w:t>
      </w:r>
      <w:proofErr w:type="spellEnd"/>
      <w:r>
        <w:t xml:space="preserve"> </w:t>
      </w:r>
      <w:proofErr w:type="spellStart"/>
      <w:r>
        <w:t>unnd</w:t>
      </w:r>
      <w:proofErr w:type="spellEnd"/>
      <w:r>
        <w:t xml:space="preserve"> wesentlich von </w:t>
      </w:r>
      <w:proofErr w:type="spellStart"/>
      <w:r>
        <w:t>jnen</w:t>
      </w:r>
      <w:proofErr w:type="spellEnd"/>
      <w:r>
        <w:t xml:space="preserve"> hinweg / und </w:t>
      </w:r>
      <w:proofErr w:type="spellStart"/>
      <w:r>
        <w:t>verliesse</w:t>
      </w:r>
      <w:proofErr w:type="spellEnd"/>
      <w:r>
        <w:t xml:space="preserve"> das </w:t>
      </w:r>
      <w:proofErr w:type="spellStart"/>
      <w:r>
        <w:t>ort</w:t>
      </w:r>
      <w:proofErr w:type="spellEnd"/>
      <w:r>
        <w:t xml:space="preserve"> da er war / und </w:t>
      </w:r>
      <w:proofErr w:type="spellStart"/>
      <w:r>
        <w:t>keme</w:t>
      </w:r>
      <w:proofErr w:type="spellEnd"/>
      <w:r>
        <w:t xml:space="preserve"> an das da er nicht war. Wer </w:t>
      </w:r>
      <w:proofErr w:type="spellStart"/>
      <w:r>
        <w:t>wil</w:t>
      </w:r>
      <w:proofErr w:type="spellEnd"/>
      <w:r>
        <w:t xml:space="preserve"> aber </w:t>
      </w:r>
      <w:proofErr w:type="spellStart"/>
      <w:r>
        <w:t>Marbachen</w:t>
      </w:r>
      <w:proofErr w:type="spellEnd"/>
      <w:r>
        <w:t xml:space="preserve"> samt allen </w:t>
      </w:r>
      <w:proofErr w:type="spellStart"/>
      <w:r>
        <w:t>Ubiquitisten</w:t>
      </w:r>
      <w:proofErr w:type="spellEnd"/>
      <w:r>
        <w:t xml:space="preserve"> diese </w:t>
      </w:r>
      <w:proofErr w:type="spellStart"/>
      <w:r>
        <w:t>jre</w:t>
      </w:r>
      <w:proofErr w:type="spellEnd"/>
      <w:r>
        <w:t xml:space="preserve"> </w:t>
      </w:r>
      <w:proofErr w:type="spellStart"/>
      <w:r>
        <w:t>gespenste</w:t>
      </w:r>
      <w:proofErr w:type="spellEnd"/>
      <w:r>
        <w:t xml:space="preserve"> / die sie so freventlich und </w:t>
      </w:r>
      <w:proofErr w:type="spellStart"/>
      <w:r>
        <w:t>onverschaemt</w:t>
      </w:r>
      <w:proofErr w:type="spellEnd"/>
      <w:r>
        <w:t xml:space="preserve"> </w:t>
      </w:r>
      <w:proofErr w:type="spellStart"/>
      <w:r>
        <w:t>one</w:t>
      </w:r>
      <w:proofErr w:type="spellEnd"/>
      <w:r>
        <w:t xml:space="preserve"> und wider alle </w:t>
      </w:r>
      <w:proofErr w:type="spellStart"/>
      <w:r>
        <w:t>schrifft</w:t>
      </w:r>
      <w:proofErr w:type="spellEnd"/>
      <w:r>
        <w:t xml:space="preserve"> erdichten </w:t>
      </w:r>
      <w:proofErr w:type="spellStart"/>
      <w:r>
        <w:t>gestendig</w:t>
      </w:r>
      <w:proofErr w:type="spellEnd"/>
      <w:r>
        <w:t xml:space="preserve"> sein? Wer </w:t>
      </w:r>
      <w:proofErr w:type="spellStart"/>
      <w:r>
        <w:t>wil</w:t>
      </w:r>
      <w:proofErr w:type="spellEnd"/>
      <w:r>
        <w:t xml:space="preserve"> </w:t>
      </w:r>
      <w:proofErr w:type="spellStart"/>
      <w:r>
        <w:t>jhm</w:t>
      </w:r>
      <w:proofErr w:type="spellEnd"/>
      <w:r>
        <w:t xml:space="preserve"> gestehen / daß er zwo </w:t>
      </w:r>
      <w:proofErr w:type="spellStart"/>
      <w:r>
        <w:t>newe</w:t>
      </w:r>
      <w:proofErr w:type="spellEnd"/>
      <w:r>
        <w:t xml:space="preserve"> </w:t>
      </w:r>
      <w:proofErr w:type="spellStart"/>
      <w:r>
        <w:t>Himelfarten</w:t>
      </w:r>
      <w:proofErr w:type="spellEnd"/>
      <w:r>
        <w:t xml:space="preserve"> Christi </w:t>
      </w:r>
      <w:proofErr w:type="spellStart"/>
      <w:r>
        <w:t>erdencket</w:t>
      </w:r>
      <w:proofErr w:type="spellEnd"/>
      <w:r>
        <w:t xml:space="preserve"> / die eine in </w:t>
      </w:r>
      <w:proofErr w:type="spellStart"/>
      <w:r>
        <w:t>mutterleibe</w:t>
      </w:r>
      <w:proofErr w:type="spellEnd"/>
      <w:r>
        <w:t xml:space="preserve"> / die ander / wie er redet / am </w:t>
      </w:r>
      <w:proofErr w:type="spellStart"/>
      <w:r>
        <w:t>creutz</w:t>
      </w:r>
      <w:proofErr w:type="spellEnd"/>
      <w:r>
        <w:t xml:space="preserve"> / von denen die </w:t>
      </w:r>
      <w:proofErr w:type="spellStart"/>
      <w:r>
        <w:t>schrifft</w:t>
      </w:r>
      <w:proofErr w:type="spellEnd"/>
      <w:r>
        <w:t xml:space="preserve"> nichts weiß. Und die rechte </w:t>
      </w:r>
      <w:proofErr w:type="spellStart"/>
      <w:r>
        <w:t>ware</w:t>
      </w:r>
      <w:proofErr w:type="spellEnd"/>
      <w:r>
        <w:t xml:space="preserve"> in der </w:t>
      </w:r>
      <w:proofErr w:type="spellStart"/>
      <w:r>
        <w:t>schrifft</w:t>
      </w:r>
      <w:proofErr w:type="spellEnd"/>
      <w:r>
        <w:t xml:space="preserve"> so </w:t>
      </w:r>
      <w:proofErr w:type="spellStart"/>
      <w:r>
        <w:t>klaerlich</w:t>
      </w:r>
      <w:proofErr w:type="spellEnd"/>
      <w:r>
        <w:t xml:space="preserve"> und fleissig bezeugte </w:t>
      </w:r>
      <w:proofErr w:type="spellStart"/>
      <w:r>
        <w:t>Himelfart</w:t>
      </w:r>
      <w:proofErr w:type="spellEnd"/>
      <w:r>
        <w:t xml:space="preserve"> einen </w:t>
      </w:r>
      <w:proofErr w:type="spellStart"/>
      <w:r>
        <w:t>Zwinglianischen</w:t>
      </w:r>
      <w:proofErr w:type="spellEnd"/>
      <w:r>
        <w:t xml:space="preserve"> </w:t>
      </w:r>
      <w:proofErr w:type="spellStart"/>
      <w:r>
        <w:t>traum</w:t>
      </w:r>
      <w:proofErr w:type="spellEnd"/>
      <w:r>
        <w:t xml:space="preserve"> schelte / und dagegen seine gottlose </w:t>
      </w:r>
      <w:proofErr w:type="spellStart"/>
      <w:r>
        <w:t>treume</w:t>
      </w:r>
      <w:proofErr w:type="spellEnd"/>
      <w:r>
        <w:t xml:space="preserve"> und </w:t>
      </w:r>
      <w:proofErr w:type="spellStart"/>
      <w:r>
        <w:t>gespenste</w:t>
      </w:r>
      <w:proofErr w:type="spellEnd"/>
      <w:r>
        <w:t xml:space="preserve"> </w:t>
      </w:r>
      <w:proofErr w:type="spellStart"/>
      <w:r>
        <w:t>fuer</w:t>
      </w:r>
      <w:proofErr w:type="spellEnd"/>
      <w:r>
        <w:t xml:space="preserve"> </w:t>
      </w:r>
      <w:proofErr w:type="spellStart"/>
      <w:r>
        <w:t>himlische</w:t>
      </w:r>
      <w:proofErr w:type="spellEnd"/>
      <w:r>
        <w:t xml:space="preserve"> </w:t>
      </w:r>
      <w:proofErr w:type="spellStart"/>
      <w:r>
        <w:t>weißheit</w:t>
      </w:r>
      <w:proofErr w:type="spellEnd"/>
      <w:r>
        <w:t xml:space="preserve"> und hohe </w:t>
      </w:r>
      <w:proofErr w:type="spellStart"/>
      <w:r>
        <w:t>eingebung</w:t>
      </w:r>
      <w:proofErr w:type="spellEnd"/>
      <w:r>
        <w:t xml:space="preserve"> des h. </w:t>
      </w:r>
      <w:proofErr w:type="spellStart"/>
      <w:r>
        <w:t>geists</w:t>
      </w:r>
      <w:proofErr w:type="spellEnd"/>
      <w:r>
        <w:t xml:space="preserve"> </w:t>
      </w:r>
      <w:proofErr w:type="spellStart"/>
      <w:r>
        <w:t>verkauffe</w:t>
      </w:r>
      <w:proofErr w:type="spellEnd"/>
      <w:r>
        <w:t xml:space="preserve">? Christus spricht </w:t>
      </w:r>
      <w:proofErr w:type="spellStart"/>
      <w:r>
        <w:t>außdruecklich</w:t>
      </w:r>
      <w:proofErr w:type="spellEnd"/>
      <w:r>
        <w:t xml:space="preserve"> nach seiner </w:t>
      </w:r>
      <w:proofErr w:type="spellStart"/>
      <w:r>
        <w:t>aufferstehung</w:t>
      </w:r>
      <w:proofErr w:type="spellEnd"/>
      <w:r>
        <w:t xml:space="preserve"> / Ich bin noch nicht </w:t>
      </w:r>
      <w:proofErr w:type="spellStart"/>
      <w:r>
        <w:t>hinauff</w:t>
      </w:r>
      <w:proofErr w:type="spellEnd"/>
      <w:r>
        <w:t xml:space="preserve"> </w:t>
      </w:r>
      <w:proofErr w:type="spellStart"/>
      <w:r>
        <w:t>gefaren</w:t>
      </w:r>
      <w:proofErr w:type="spellEnd"/>
      <w:r>
        <w:t xml:space="preserve"> zu meinem Vater / </w:t>
      </w:r>
      <w:proofErr w:type="spellStart"/>
      <w:r>
        <w:t>unnd</w:t>
      </w:r>
      <w:proofErr w:type="spellEnd"/>
      <w:r>
        <w:t xml:space="preserve"> sagt / er werde erst </w:t>
      </w:r>
      <w:proofErr w:type="spellStart"/>
      <w:r>
        <w:t>hinauff</w:t>
      </w:r>
      <w:proofErr w:type="spellEnd"/>
      <w:r>
        <w:t xml:space="preserve"> </w:t>
      </w:r>
      <w:proofErr w:type="spellStart"/>
      <w:r>
        <w:t>faren</w:t>
      </w:r>
      <w:proofErr w:type="spellEnd"/>
      <w:r>
        <w:t xml:space="preserve">. Noch </w:t>
      </w:r>
      <w:proofErr w:type="spellStart"/>
      <w:r>
        <w:t>darff</w:t>
      </w:r>
      <w:proofErr w:type="spellEnd"/>
      <w:r>
        <w:t xml:space="preserve"> Marbach so frech sein / </w:t>
      </w:r>
      <w:proofErr w:type="spellStart"/>
      <w:r>
        <w:t>unnd</w:t>
      </w:r>
      <w:proofErr w:type="spellEnd"/>
      <w:r>
        <w:t xml:space="preserve"> </w:t>
      </w:r>
      <w:proofErr w:type="spellStart"/>
      <w:r>
        <w:t>fuergeben</w:t>
      </w:r>
      <w:proofErr w:type="spellEnd"/>
      <w:r>
        <w:t xml:space="preserve"> / er sey </w:t>
      </w:r>
      <w:proofErr w:type="spellStart"/>
      <w:r>
        <w:t>nit</w:t>
      </w:r>
      <w:proofErr w:type="spellEnd"/>
      <w:r>
        <w:t xml:space="preserve"> allein in der </w:t>
      </w:r>
      <w:proofErr w:type="spellStart"/>
      <w:r>
        <w:t>aufferstehung</w:t>
      </w:r>
      <w:proofErr w:type="spellEnd"/>
      <w:r>
        <w:t xml:space="preserve"> / sondern auch am Creutz / ja bald </w:t>
      </w:r>
      <w:proofErr w:type="spellStart"/>
      <w:r>
        <w:t>inn</w:t>
      </w:r>
      <w:proofErr w:type="spellEnd"/>
      <w:r>
        <w:t xml:space="preserve"> Mutterleibe gen </w:t>
      </w:r>
      <w:proofErr w:type="spellStart"/>
      <w:r>
        <w:t>Himel</w:t>
      </w:r>
      <w:proofErr w:type="spellEnd"/>
      <w:r>
        <w:t xml:space="preserve"> </w:t>
      </w:r>
      <w:proofErr w:type="spellStart"/>
      <w:r>
        <w:t>gefaren</w:t>
      </w:r>
      <w:proofErr w:type="spellEnd"/>
      <w:r>
        <w:t xml:space="preserve"> / </w:t>
      </w:r>
      <w:proofErr w:type="spellStart"/>
      <w:r>
        <w:t>one</w:t>
      </w:r>
      <w:proofErr w:type="spellEnd"/>
      <w:r>
        <w:t xml:space="preserve"> alle sorg / ob auch jemand fragen werde / wo es geschrieben stehe / daß der leib Christi / als er noch im Mutterleibe war / als er am </w:t>
      </w:r>
      <w:proofErr w:type="spellStart"/>
      <w:r>
        <w:t>creutz</w:t>
      </w:r>
      <w:proofErr w:type="spellEnd"/>
      <w:r>
        <w:t xml:space="preserve"> </w:t>
      </w:r>
      <w:proofErr w:type="spellStart"/>
      <w:r>
        <w:t>hieng</w:t>
      </w:r>
      <w:proofErr w:type="spellEnd"/>
      <w:r>
        <w:t xml:space="preserve"> / </w:t>
      </w:r>
      <w:proofErr w:type="spellStart"/>
      <w:r>
        <w:t>unnd</w:t>
      </w:r>
      <w:proofErr w:type="spellEnd"/>
      <w:r>
        <w:t xml:space="preserve"> im grab </w:t>
      </w:r>
      <w:proofErr w:type="spellStart"/>
      <w:r>
        <w:t>lage</w:t>
      </w:r>
      <w:proofErr w:type="spellEnd"/>
      <w:r>
        <w:t xml:space="preserve"> / auch im Himmel und allenthalben / und der Gottheit an eigenschafften gleich gewesen sey? Unterstehet sich auch solchen </w:t>
      </w:r>
      <w:proofErr w:type="spellStart"/>
      <w:r>
        <w:t>ongehewren</w:t>
      </w:r>
      <w:proofErr w:type="spellEnd"/>
      <w:r>
        <w:t xml:space="preserve"> fabeln ein </w:t>
      </w:r>
      <w:proofErr w:type="spellStart"/>
      <w:r>
        <w:t>farb</w:t>
      </w:r>
      <w:proofErr w:type="spellEnd"/>
      <w:r>
        <w:t xml:space="preserve"> anzustreichen. </w:t>
      </w:r>
      <w:proofErr w:type="spellStart"/>
      <w:r>
        <w:t>Zeuhet</w:t>
      </w:r>
      <w:proofErr w:type="spellEnd"/>
      <w:r>
        <w:t xml:space="preserve"> </w:t>
      </w:r>
      <w:proofErr w:type="spellStart"/>
      <w:r>
        <w:t>spruech</w:t>
      </w:r>
      <w:proofErr w:type="spellEnd"/>
      <w:r>
        <w:t xml:space="preserve"> an / Joh. 3. und 16. Niemand </w:t>
      </w:r>
      <w:proofErr w:type="spellStart"/>
      <w:r>
        <w:t>feret</w:t>
      </w:r>
      <w:proofErr w:type="spellEnd"/>
      <w:r>
        <w:t xml:space="preserve"> gen Himmel / denn der vom Himmel kommen ist / etc. Ich bin vom </w:t>
      </w:r>
      <w:proofErr w:type="spellStart"/>
      <w:r>
        <w:t>vater</w:t>
      </w:r>
      <w:proofErr w:type="spellEnd"/>
      <w:r>
        <w:t xml:space="preserve"> </w:t>
      </w:r>
      <w:proofErr w:type="spellStart"/>
      <w:r>
        <w:t>außgangen</w:t>
      </w:r>
      <w:proofErr w:type="spellEnd"/>
      <w:r>
        <w:t xml:space="preserve"> / und in die </w:t>
      </w:r>
      <w:proofErr w:type="spellStart"/>
      <w:r>
        <w:t>welt</w:t>
      </w:r>
      <w:proofErr w:type="spellEnd"/>
      <w:r>
        <w:t xml:space="preserve"> kommen / und verlasse </w:t>
      </w:r>
      <w:proofErr w:type="spellStart"/>
      <w:r>
        <w:t>widerumb</w:t>
      </w:r>
      <w:proofErr w:type="spellEnd"/>
      <w:r>
        <w:t xml:space="preserve"> die </w:t>
      </w:r>
      <w:proofErr w:type="spellStart"/>
      <w:r>
        <w:t>welt</w:t>
      </w:r>
      <w:proofErr w:type="spellEnd"/>
      <w:r>
        <w:t xml:space="preserve">. Ephes. am 4. Der </w:t>
      </w:r>
      <w:proofErr w:type="spellStart"/>
      <w:r>
        <w:t>hinauff</w:t>
      </w:r>
      <w:proofErr w:type="spellEnd"/>
      <w:r>
        <w:t xml:space="preserve"> </w:t>
      </w:r>
      <w:proofErr w:type="spellStart"/>
      <w:r>
        <w:t>gefaren</w:t>
      </w:r>
      <w:proofErr w:type="spellEnd"/>
      <w:r>
        <w:t xml:space="preserve"> / der ist auch herab </w:t>
      </w:r>
      <w:proofErr w:type="spellStart"/>
      <w:r>
        <w:t>gefaren</w:t>
      </w:r>
      <w:proofErr w:type="spellEnd"/>
      <w:r>
        <w:t xml:space="preserve"> etc. Da </w:t>
      </w:r>
      <w:proofErr w:type="spellStart"/>
      <w:r>
        <w:t>heisse</w:t>
      </w:r>
      <w:proofErr w:type="spellEnd"/>
      <w:r>
        <w:t xml:space="preserve"> von </w:t>
      </w:r>
      <w:proofErr w:type="spellStart"/>
      <w:r>
        <w:t>Himel</w:t>
      </w:r>
      <w:proofErr w:type="spellEnd"/>
      <w:r>
        <w:t xml:space="preserve"> </w:t>
      </w:r>
      <w:proofErr w:type="spellStart"/>
      <w:r>
        <w:t>hernider</w:t>
      </w:r>
      <w:proofErr w:type="spellEnd"/>
      <w:r>
        <w:t xml:space="preserve"> </w:t>
      </w:r>
      <w:proofErr w:type="spellStart"/>
      <w:r>
        <w:t>faren</w:t>
      </w:r>
      <w:proofErr w:type="spellEnd"/>
      <w:r>
        <w:t xml:space="preserve"> / so viel als menschliche Natur </w:t>
      </w:r>
      <w:proofErr w:type="spellStart"/>
      <w:r>
        <w:t>annemen</w:t>
      </w:r>
      <w:proofErr w:type="spellEnd"/>
      <w:r>
        <w:t xml:space="preserve"> / sich </w:t>
      </w:r>
      <w:proofErr w:type="spellStart"/>
      <w:r>
        <w:t>ernidrigen</w:t>
      </w:r>
      <w:proofErr w:type="spellEnd"/>
      <w:r>
        <w:t xml:space="preserve"> (wie er </w:t>
      </w:r>
      <w:proofErr w:type="spellStart"/>
      <w:r>
        <w:t>rredet</w:t>
      </w:r>
      <w:proofErr w:type="spellEnd"/>
      <w:r>
        <w:t xml:space="preserve"> / wo ers gelernet weiß ich </w:t>
      </w:r>
      <w:proofErr w:type="spellStart"/>
      <w:r>
        <w:t>nit</w:t>
      </w:r>
      <w:proofErr w:type="spellEnd"/>
      <w:r>
        <w:t xml:space="preserve">) Gottes reich samt aller seiner </w:t>
      </w:r>
      <w:proofErr w:type="spellStart"/>
      <w:r>
        <w:t>herligkeit</w:t>
      </w:r>
      <w:proofErr w:type="spellEnd"/>
      <w:r>
        <w:t xml:space="preserve"> und </w:t>
      </w:r>
      <w:proofErr w:type="spellStart"/>
      <w:r>
        <w:t>freuden</w:t>
      </w:r>
      <w:proofErr w:type="spellEnd"/>
      <w:r>
        <w:t xml:space="preserve"> verlassen / Derhalben </w:t>
      </w:r>
      <w:proofErr w:type="spellStart"/>
      <w:r>
        <w:t>muesse</w:t>
      </w:r>
      <w:proofErr w:type="spellEnd"/>
      <w:r>
        <w:t xml:space="preserve"> auch das </w:t>
      </w:r>
      <w:proofErr w:type="spellStart"/>
      <w:r>
        <w:t>auffaren</w:t>
      </w:r>
      <w:proofErr w:type="spellEnd"/>
      <w:r>
        <w:t xml:space="preserve"> nichts anders sein / denn </w:t>
      </w:r>
      <w:proofErr w:type="spellStart"/>
      <w:r>
        <w:t>schlechts</w:t>
      </w:r>
      <w:proofErr w:type="spellEnd"/>
      <w:r>
        <w:t xml:space="preserve"> das ewige leben / </w:t>
      </w:r>
      <w:proofErr w:type="spellStart"/>
      <w:r>
        <w:t>freude</w:t>
      </w:r>
      <w:proofErr w:type="spellEnd"/>
      <w:r>
        <w:t xml:space="preserve"> und </w:t>
      </w:r>
      <w:proofErr w:type="spellStart"/>
      <w:r>
        <w:t>seligkeit</w:t>
      </w:r>
      <w:proofErr w:type="spellEnd"/>
      <w:r>
        <w:t xml:space="preserve">. Wüschet also fein herdurch / als niemand </w:t>
      </w:r>
      <w:proofErr w:type="spellStart"/>
      <w:r>
        <w:t>wueste</w:t>
      </w:r>
      <w:proofErr w:type="spellEnd"/>
      <w:r>
        <w:t xml:space="preserve"> / daß die </w:t>
      </w:r>
      <w:proofErr w:type="spellStart"/>
      <w:r>
        <w:t>wort</w:t>
      </w:r>
      <w:proofErr w:type="spellEnd"/>
      <w:r>
        <w:t xml:space="preserve"> </w:t>
      </w:r>
      <w:proofErr w:type="spellStart"/>
      <w:r>
        <w:t>auff</w:t>
      </w:r>
      <w:proofErr w:type="spellEnd"/>
      <w:r>
        <w:t xml:space="preserve"> und </w:t>
      </w:r>
      <w:proofErr w:type="spellStart"/>
      <w:r>
        <w:t>niderfaren</w:t>
      </w:r>
      <w:proofErr w:type="spellEnd"/>
      <w:r>
        <w:t xml:space="preserve"> / wenn sie von der Gottheit gebraucht werden / von den Creaturen </w:t>
      </w:r>
      <w:proofErr w:type="spellStart"/>
      <w:r>
        <w:t>entlehent</w:t>
      </w:r>
      <w:proofErr w:type="spellEnd"/>
      <w:r>
        <w:t xml:space="preserve"> / oder von wegen der sichtbaren gestalten / darinnen sich Gott offenbarte oder von wegen der </w:t>
      </w:r>
      <w:proofErr w:type="spellStart"/>
      <w:r>
        <w:t>persoenlichen</w:t>
      </w:r>
      <w:proofErr w:type="spellEnd"/>
      <w:r>
        <w:t xml:space="preserve"> angenommenen </w:t>
      </w:r>
      <w:proofErr w:type="spellStart"/>
      <w:r>
        <w:t>menscheit</w:t>
      </w:r>
      <w:proofErr w:type="spellEnd"/>
      <w:r>
        <w:t xml:space="preserve"> Christi </w:t>
      </w:r>
      <w:proofErr w:type="spellStart"/>
      <w:r>
        <w:t>jr</w:t>
      </w:r>
      <w:proofErr w:type="spellEnd"/>
      <w:r>
        <w:t xml:space="preserve"> zugeschrieben werden. Von der waren menschlichen </w:t>
      </w:r>
      <w:proofErr w:type="spellStart"/>
      <w:r>
        <w:t>natur</w:t>
      </w:r>
      <w:proofErr w:type="spellEnd"/>
      <w:r>
        <w:t xml:space="preserve"> Christi aber auch von allen Creaturen / Engeln und </w:t>
      </w:r>
      <w:proofErr w:type="spellStart"/>
      <w:r>
        <w:t>menschen</w:t>
      </w:r>
      <w:proofErr w:type="spellEnd"/>
      <w:r>
        <w:t xml:space="preserve"> in </w:t>
      </w:r>
      <w:proofErr w:type="spellStart"/>
      <w:r>
        <w:t>jren</w:t>
      </w:r>
      <w:proofErr w:type="spellEnd"/>
      <w:r>
        <w:t xml:space="preserve"> schlechten / eignen und </w:t>
      </w:r>
      <w:proofErr w:type="spellStart"/>
      <w:r>
        <w:t>gebreuchlichen</w:t>
      </w:r>
      <w:proofErr w:type="spellEnd"/>
      <w:r>
        <w:t xml:space="preserve"> verstand / bleiben / von wegen des </w:t>
      </w:r>
      <w:proofErr w:type="spellStart"/>
      <w:r>
        <w:t>unterscheids</w:t>
      </w:r>
      <w:proofErr w:type="spellEnd"/>
      <w:r>
        <w:t xml:space="preserve"> der </w:t>
      </w:r>
      <w:proofErr w:type="spellStart"/>
      <w:r>
        <w:t>naturen</w:t>
      </w:r>
      <w:proofErr w:type="spellEnd"/>
      <w:r>
        <w:t xml:space="preserve"> / und so viel klaren </w:t>
      </w:r>
      <w:proofErr w:type="spellStart"/>
      <w:r>
        <w:t>zeugnissen</w:t>
      </w:r>
      <w:proofErr w:type="spellEnd"/>
      <w:r>
        <w:t xml:space="preserve"> der </w:t>
      </w:r>
      <w:proofErr w:type="spellStart"/>
      <w:r>
        <w:t>schrifft</w:t>
      </w:r>
      <w:proofErr w:type="spellEnd"/>
      <w:r>
        <w:t xml:space="preserve">. Item den </w:t>
      </w:r>
      <w:proofErr w:type="spellStart"/>
      <w:r>
        <w:t>spruch</w:t>
      </w:r>
      <w:proofErr w:type="spellEnd"/>
      <w:r>
        <w:t xml:space="preserve"> </w:t>
      </w:r>
      <w:proofErr w:type="spellStart"/>
      <w:r>
        <w:t>zun</w:t>
      </w:r>
      <w:proofErr w:type="spellEnd"/>
      <w:r>
        <w:t xml:space="preserve"> </w:t>
      </w:r>
      <w:proofErr w:type="spellStart"/>
      <w:r>
        <w:t>Roem.</w:t>
      </w:r>
      <w:proofErr w:type="spellEnd"/>
      <w:r>
        <w:t xml:space="preserve"> am 10. </w:t>
      </w:r>
      <w:proofErr w:type="spellStart"/>
      <w:r>
        <w:t>verklaeret</w:t>
      </w:r>
      <w:proofErr w:type="spellEnd"/>
      <w:r>
        <w:t xml:space="preserve"> er </w:t>
      </w:r>
      <w:proofErr w:type="spellStart"/>
      <w:r>
        <w:t>offentlich</w:t>
      </w:r>
      <w:proofErr w:type="spellEnd"/>
      <w:r>
        <w:t xml:space="preserve"> / so doch die </w:t>
      </w:r>
      <w:proofErr w:type="spellStart"/>
      <w:r>
        <w:t>wort</w:t>
      </w:r>
      <w:proofErr w:type="spellEnd"/>
      <w:r>
        <w:t xml:space="preserve"> sich anders </w:t>
      </w:r>
      <w:proofErr w:type="spellStart"/>
      <w:r>
        <w:t>nit</w:t>
      </w:r>
      <w:proofErr w:type="spellEnd"/>
      <w:r>
        <w:t xml:space="preserve"> lassen deuten / denn das die on </w:t>
      </w:r>
      <w:proofErr w:type="spellStart"/>
      <w:r>
        <w:t>glaubigen</w:t>
      </w:r>
      <w:proofErr w:type="spellEnd"/>
      <w:r>
        <w:t xml:space="preserve"> fragen / wer ist droben im </w:t>
      </w:r>
      <w:proofErr w:type="spellStart"/>
      <w:r>
        <w:t>Himel</w:t>
      </w:r>
      <w:proofErr w:type="spellEnd"/>
      <w:r>
        <w:t xml:space="preserve"> / oder </w:t>
      </w:r>
      <w:proofErr w:type="spellStart"/>
      <w:r>
        <w:t>daniden</w:t>
      </w:r>
      <w:proofErr w:type="spellEnd"/>
      <w:r>
        <w:t xml:space="preserve"> in der Helle gewest / daß er </w:t>
      </w:r>
      <w:proofErr w:type="spellStart"/>
      <w:r>
        <w:t>hette</w:t>
      </w:r>
      <w:proofErr w:type="spellEnd"/>
      <w:r>
        <w:t xml:space="preserve"> gesehen und wüste wie es droben den </w:t>
      </w:r>
      <w:proofErr w:type="spellStart"/>
      <w:r>
        <w:t>fromen</w:t>
      </w:r>
      <w:proofErr w:type="spellEnd"/>
      <w:r>
        <w:t xml:space="preserve"> / und </w:t>
      </w:r>
      <w:proofErr w:type="spellStart"/>
      <w:r>
        <w:t>daniden</w:t>
      </w:r>
      <w:proofErr w:type="spellEnd"/>
      <w:r>
        <w:t xml:space="preserve"> den </w:t>
      </w:r>
      <w:proofErr w:type="spellStart"/>
      <w:r>
        <w:t>boesen</w:t>
      </w:r>
      <w:proofErr w:type="spellEnd"/>
      <w:r>
        <w:t xml:space="preserve"> </w:t>
      </w:r>
      <w:proofErr w:type="spellStart"/>
      <w:r>
        <w:t>gienge</w:t>
      </w:r>
      <w:proofErr w:type="spellEnd"/>
      <w:r>
        <w:t xml:space="preserve">? Und weil man </w:t>
      </w:r>
      <w:proofErr w:type="spellStart"/>
      <w:r>
        <w:t>jm</w:t>
      </w:r>
      <w:proofErr w:type="spellEnd"/>
      <w:r>
        <w:t xml:space="preserve"> </w:t>
      </w:r>
      <w:proofErr w:type="spellStart"/>
      <w:r>
        <w:t>auff</w:t>
      </w:r>
      <w:proofErr w:type="spellEnd"/>
      <w:r>
        <w:t xml:space="preserve"> die </w:t>
      </w:r>
      <w:proofErr w:type="spellStart"/>
      <w:r>
        <w:t>sprueche</w:t>
      </w:r>
      <w:proofErr w:type="spellEnd"/>
      <w:r>
        <w:t xml:space="preserve"> der </w:t>
      </w:r>
      <w:proofErr w:type="spellStart"/>
      <w:r>
        <w:t>schrifft</w:t>
      </w:r>
      <w:proofErr w:type="spellEnd"/>
      <w:r>
        <w:t xml:space="preserve"> von der </w:t>
      </w:r>
      <w:proofErr w:type="spellStart"/>
      <w:r>
        <w:t>gegenwert</w:t>
      </w:r>
      <w:proofErr w:type="spellEnd"/>
      <w:r>
        <w:t xml:space="preserve"> Christi in seiner </w:t>
      </w:r>
      <w:proofErr w:type="spellStart"/>
      <w:r>
        <w:t>kirchen</w:t>
      </w:r>
      <w:proofErr w:type="spellEnd"/>
      <w:r>
        <w:t xml:space="preserve"> / im </w:t>
      </w:r>
      <w:proofErr w:type="spellStart"/>
      <w:r>
        <w:t>Himel</w:t>
      </w:r>
      <w:proofErr w:type="spellEnd"/>
      <w:r>
        <w:t xml:space="preserve"> und </w:t>
      </w:r>
      <w:proofErr w:type="spellStart"/>
      <w:r>
        <w:t>auff</w:t>
      </w:r>
      <w:proofErr w:type="spellEnd"/>
      <w:r>
        <w:t xml:space="preserve"> erden / antwortet / daß sie von Christo nach seiner Gottheit / </w:t>
      </w:r>
      <w:proofErr w:type="spellStart"/>
      <w:r>
        <w:t>unnd</w:t>
      </w:r>
      <w:proofErr w:type="spellEnd"/>
      <w:r>
        <w:t xml:space="preserve"> </w:t>
      </w:r>
      <w:proofErr w:type="spellStart"/>
      <w:r>
        <w:t>nit</w:t>
      </w:r>
      <w:proofErr w:type="spellEnd"/>
      <w:r>
        <w:t xml:space="preserve"> nach seiner </w:t>
      </w:r>
      <w:proofErr w:type="spellStart"/>
      <w:r>
        <w:t>menscheit</w:t>
      </w:r>
      <w:proofErr w:type="spellEnd"/>
      <w:r>
        <w:t xml:space="preserve"> reden / So muß auch die </w:t>
      </w:r>
      <w:proofErr w:type="spellStart"/>
      <w:r>
        <w:t>persoenliche</w:t>
      </w:r>
      <w:proofErr w:type="spellEnd"/>
      <w:r>
        <w:t xml:space="preserve"> </w:t>
      </w:r>
      <w:proofErr w:type="spellStart"/>
      <w:r>
        <w:t>vereinigung</w:t>
      </w:r>
      <w:proofErr w:type="spellEnd"/>
      <w:r>
        <w:t xml:space="preserve"> der Gottheit und </w:t>
      </w:r>
      <w:proofErr w:type="spellStart"/>
      <w:r>
        <w:t>Menscheit</w:t>
      </w:r>
      <w:proofErr w:type="spellEnd"/>
      <w:r>
        <w:t xml:space="preserve"> Christi herhalten / Gleich als zwo unterschiedene </w:t>
      </w:r>
      <w:proofErr w:type="spellStart"/>
      <w:r>
        <w:t>naturen</w:t>
      </w:r>
      <w:proofErr w:type="spellEnd"/>
      <w:r>
        <w:t xml:space="preserve"> zu der </w:t>
      </w:r>
      <w:proofErr w:type="spellStart"/>
      <w:r>
        <w:t>substantz</w:t>
      </w:r>
      <w:proofErr w:type="spellEnd"/>
      <w:r>
        <w:t xml:space="preserve"> und wesen einer </w:t>
      </w:r>
      <w:proofErr w:type="spellStart"/>
      <w:r>
        <w:t>person</w:t>
      </w:r>
      <w:proofErr w:type="spellEnd"/>
      <w:r>
        <w:t xml:space="preserve"> / durch heimliche und </w:t>
      </w:r>
      <w:proofErr w:type="spellStart"/>
      <w:r>
        <w:t>onerforschliche</w:t>
      </w:r>
      <w:proofErr w:type="spellEnd"/>
      <w:r>
        <w:t xml:space="preserve"> </w:t>
      </w:r>
      <w:proofErr w:type="spellStart"/>
      <w:r>
        <w:t>verbindung</w:t>
      </w:r>
      <w:proofErr w:type="spellEnd"/>
      <w:r>
        <w:t xml:space="preserve"> / machen / Und die selben </w:t>
      </w:r>
      <w:proofErr w:type="spellStart"/>
      <w:r>
        <w:t>naturen</w:t>
      </w:r>
      <w:proofErr w:type="spellEnd"/>
      <w:r>
        <w:t xml:space="preserve"> an eigenschafften einander gleich machen / ein ding </w:t>
      </w:r>
      <w:proofErr w:type="spellStart"/>
      <w:r>
        <w:t>were</w:t>
      </w:r>
      <w:proofErr w:type="spellEnd"/>
      <w:r>
        <w:t xml:space="preserve">. Von welchem </w:t>
      </w:r>
      <w:proofErr w:type="spellStart"/>
      <w:r>
        <w:t>newen</w:t>
      </w:r>
      <w:proofErr w:type="spellEnd"/>
      <w:r>
        <w:t xml:space="preserve"> Gottlosen / und </w:t>
      </w:r>
      <w:proofErr w:type="spellStart"/>
      <w:r>
        <w:t>auß</w:t>
      </w:r>
      <w:proofErr w:type="spellEnd"/>
      <w:r>
        <w:t xml:space="preserve"> </w:t>
      </w:r>
      <w:proofErr w:type="spellStart"/>
      <w:r>
        <w:t>vilen</w:t>
      </w:r>
      <w:proofErr w:type="spellEnd"/>
      <w:r>
        <w:t xml:space="preserve"> </w:t>
      </w:r>
      <w:proofErr w:type="spellStart"/>
      <w:r>
        <w:t>ketzereien</w:t>
      </w:r>
      <w:proofErr w:type="spellEnd"/>
      <w:r>
        <w:t xml:space="preserve"> </w:t>
      </w:r>
      <w:proofErr w:type="spellStart"/>
      <w:r>
        <w:t>zusamen</w:t>
      </w:r>
      <w:proofErr w:type="spellEnd"/>
      <w:r>
        <w:t xml:space="preserve"> </w:t>
      </w:r>
      <w:proofErr w:type="spellStart"/>
      <w:r>
        <w:t>geschmeltzten</w:t>
      </w:r>
      <w:proofErr w:type="spellEnd"/>
      <w:r>
        <w:t xml:space="preserve"> </w:t>
      </w:r>
      <w:proofErr w:type="spellStart"/>
      <w:r>
        <w:t>gedichte</w:t>
      </w:r>
      <w:proofErr w:type="spellEnd"/>
      <w:r>
        <w:t xml:space="preserve"> / weil anderswo nach der </w:t>
      </w:r>
      <w:proofErr w:type="spellStart"/>
      <w:r>
        <w:t>leng</w:t>
      </w:r>
      <w:proofErr w:type="spellEnd"/>
      <w:r>
        <w:t xml:space="preserve"> von den unsern geschrieben / ich </w:t>
      </w:r>
      <w:proofErr w:type="spellStart"/>
      <w:r>
        <w:t>alhie</w:t>
      </w:r>
      <w:proofErr w:type="spellEnd"/>
      <w:r>
        <w:t xml:space="preserve"> </w:t>
      </w:r>
      <w:proofErr w:type="spellStart"/>
      <w:r>
        <w:t>nit</w:t>
      </w:r>
      <w:proofErr w:type="spellEnd"/>
      <w:r>
        <w:t xml:space="preserve"> </w:t>
      </w:r>
      <w:proofErr w:type="spellStart"/>
      <w:r>
        <w:t>weitleufftiger</w:t>
      </w:r>
      <w:proofErr w:type="spellEnd"/>
      <w:r>
        <w:t xml:space="preserve"> </w:t>
      </w:r>
      <w:proofErr w:type="spellStart"/>
      <w:r>
        <w:t>wil</w:t>
      </w:r>
      <w:proofErr w:type="spellEnd"/>
      <w:r>
        <w:t xml:space="preserve"> </w:t>
      </w:r>
      <w:proofErr w:type="spellStart"/>
      <w:r>
        <w:t>redne</w:t>
      </w:r>
      <w:proofErr w:type="spellEnd"/>
      <w:r>
        <w:t xml:space="preserve">. Ein jeder frommer </w:t>
      </w:r>
      <w:proofErr w:type="spellStart"/>
      <w:r>
        <w:t>Gottsfürchtiger</w:t>
      </w:r>
      <w:proofErr w:type="spellEnd"/>
      <w:r>
        <w:t xml:space="preserve"> Christ wird </w:t>
      </w:r>
      <w:proofErr w:type="spellStart"/>
      <w:r>
        <w:t>one</w:t>
      </w:r>
      <w:proofErr w:type="spellEnd"/>
      <w:r>
        <w:t xml:space="preserve"> </w:t>
      </w:r>
      <w:proofErr w:type="spellStart"/>
      <w:r>
        <w:t>zweiffel</w:t>
      </w:r>
      <w:proofErr w:type="spellEnd"/>
      <w:r>
        <w:t xml:space="preserve"> / wenn er </w:t>
      </w:r>
      <w:proofErr w:type="spellStart"/>
      <w:r>
        <w:t>dise</w:t>
      </w:r>
      <w:proofErr w:type="spellEnd"/>
      <w:r>
        <w:t xml:space="preserve"> ding mit </w:t>
      </w:r>
      <w:proofErr w:type="spellStart"/>
      <w:r>
        <w:t>begier</w:t>
      </w:r>
      <w:proofErr w:type="spellEnd"/>
      <w:r>
        <w:t xml:space="preserve"> der </w:t>
      </w:r>
      <w:proofErr w:type="spellStart"/>
      <w:r>
        <w:t>warheit</w:t>
      </w:r>
      <w:proofErr w:type="spellEnd"/>
      <w:r>
        <w:t xml:space="preserve"> </w:t>
      </w:r>
      <w:proofErr w:type="spellStart"/>
      <w:r>
        <w:t>bedencket</w:t>
      </w:r>
      <w:proofErr w:type="spellEnd"/>
      <w:r>
        <w:t xml:space="preserve"> / </w:t>
      </w:r>
      <w:proofErr w:type="spellStart"/>
      <w:r>
        <w:t>fuer</w:t>
      </w:r>
      <w:proofErr w:type="spellEnd"/>
      <w:r>
        <w:t xml:space="preserve"> diesem flattergeist ein </w:t>
      </w:r>
      <w:proofErr w:type="spellStart"/>
      <w:r>
        <w:t>hertzlich</w:t>
      </w:r>
      <w:proofErr w:type="spellEnd"/>
      <w:r>
        <w:t xml:space="preserve"> </w:t>
      </w:r>
      <w:proofErr w:type="spellStart"/>
      <w:r>
        <w:t>abschewen</w:t>
      </w:r>
      <w:proofErr w:type="spellEnd"/>
      <w:r>
        <w:t xml:space="preserve"> haben / und sich nicht lassen bewegen / mit </w:t>
      </w:r>
      <w:proofErr w:type="spellStart"/>
      <w:r>
        <w:t>jm</w:t>
      </w:r>
      <w:proofErr w:type="spellEnd"/>
      <w:r>
        <w:t xml:space="preserve"> </w:t>
      </w:r>
      <w:proofErr w:type="spellStart"/>
      <w:r>
        <w:t>auff</w:t>
      </w:r>
      <w:proofErr w:type="spellEnd"/>
      <w:r>
        <w:t xml:space="preserve"> und </w:t>
      </w:r>
      <w:proofErr w:type="spellStart"/>
      <w:r>
        <w:t>nider</w:t>
      </w:r>
      <w:proofErr w:type="spellEnd"/>
      <w:r>
        <w:t xml:space="preserve"> </w:t>
      </w:r>
      <w:proofErr w:type="spellStart"/>
      <w:r>
        <w:t>zufaren</w:t>
      </w:r>
      <w:proofErr w:type="spellEnd"/>
      <w:r>
        <w:t xml:space="preserve"> / Sonder </w:t>
      </w:r>
      <w:proofErr w:type="spellStart"/>
      <w:r>
        <w:t>auff</w:t>
      </w:r>
      <w:proofErr w:type="spellEnd"/>
      <w:r>
        <w:t xml:space="preserve"> dem in </w:t>
      </w:r>
      <w:proofErr w:type="spellStart"/>
      <w:r>
        <w:t>Goettlicher</w:t>
      </w:r>
      <w:proofErr w:type="spellEnd"/>
      <w:r>
        <w:t xml:space="preserve"> </w:t>
      </w:r>
      <w:proofErr w:type="spellStart"/>
      <w:r>
        <w:t>Schrifft</w:t>
      </w:r>
      <w:proofErr w:type="spellEnd"/>
      <w:r>
        <w:t xml:space="preserve"> fest gelegten </w:t>
      </w:r>
      <w:proofErr w:type="spellStart"/>
      <w:r>
        <w:t>grund</w:t>
      </w:r>
      <w:proofErr w:type="spellEnd"/>
      <w:r>
        <w:t xml:space="preserve"> Christliches </w:t>
      </w:r>
      <w:proofErr w:type="spellStart"/>
      <w:r>
        <w:t>glaubens</w:t>
      </w:r>
      <w:proofErr w:type="spellEnd"/>
      <w:r>
        <w:t xml:space="preserve"> verharren. </w:t>
      </w:r>
    </w:p>
    <w:p w14:paraId="5D15110C" w14:textId="77777777" w:rsidR="008F74BD" w:rsidRDefault="008F74BD" w:rsidP="008F74BD">
      <w:pPr>
        <w:pStyle w:val="StandardWeb"/>
      </w:pPr>
      <w:r>
        <w:t xml:space="preserve">Die </w:t>
      </w:r>
      <w:proofErr w:type="spellStart"/>
      <w:r>
        <w:t>Allenthalbenheit</w:t>
      </w:r>
      <w:proofErr w:type="spellEnd"/>
      <w:r>
        <w:t xml:space="preserve"> verstehet Marbach </w:t>
      </w:r>
      <w:proofErr w:type="spellStart"/>
      <w:r>
        <w:t>auff</w:t>
      </w:r>
      <w:proofErr w:type="spellEnd"/>
      <w:r>
        <w:t xml:space="preserve"> zweierley </w:t>
      </w:r>
      <w:proofErr w:type="spellStart"/>
      <w:r>
        <w:t>art</w:t>
      </w:r>
      <w:proofErr w:type="spellEnd"/>
      <w:r>
        <w:t xml:space="preserve"> / nemlich </w:t>
      </w:r>
      <w:proofErr w:type="spellStart"/>
      <w:r>
        <w:t>diser</w:t>
      </w:r>
      <w:proofErr w:type="spellEnd"/>
      <w:r>
        <w:t xml:space="preserve"> </w:t>
      </w:r>
      <w:proofErr w:type="spellStart"/>
      <w:r>
        <w:t>welt</w:t>
      </w:r>
      <w:proofErr w:type="spellEnd"/>
      <w:r>
        <w:t xml:space="preserve"> / und des Reichs Gottes oder ewigen </w:t>
      </w:r>
      <w:proofErr w:type="spellStart"/>
      <w:r>
        <w:t>lebens</w:t>
      </w:r>
      <w:proofErr w:type="spellEnd"/>
      <w:r>
        <w:t xml:space="preserve">. Wer aber von </w:t>
      </w:r>
      <w:proofErr w:type="spellStart"/>
      <w:r>
        <w:t>Allenthalbenheit</w:t>
      </w:r>
      <w:proofErr w:type="spellEnd"/>
      <w:r>
        <w:t xml:space="preserve"> / nach </w:t>
      </w:r>
      <w:proofErr w:type="spellStart"/>
      <w:r>
        <w:t>art</w:t>
      </w:r>
      <w:proofErr w:type="spellEnd"/>
      <w:r>
        <w:t xml:space="preserve"> </w:t>
      </w:r>
      <w:proofErr w:type="spellStart"/>
      <w:r>
        <w:t>diser</w:t>
      </w:r>
      <w:proofErr w:type="spellEnd"/>
      <w:r>
        <w:t xml:space="preserve"> </w:t>
      </w:r>
      <w:proofErr w:type="spellStart"/>
      <w:r>
        <w:t>welt</w:t>
      </w:r>
      <w:proofErr w:type="spellEnd"/>
      <w:r>
        <w:t xml:space="preserve"> je gesagt oder </w:t>
      </w:r>
      <w:proofErr w:type="spellStart"/>
      <w:r>
        <w:t>getreumet</w:t>
      </w:r>
      <w:proofErr w:type="spellEnd"/>
      <w:r>
        <w:t xml:space="preserve"> hat </w:t>
      </w:r>
      <w:proofErr w:type="spellStart"/>
      <w:r>
        <w:t>one</w:t>
      </w:r>
      <w:proofErr w:type="spellEnd"/>
      <w:r>
        <w:t xml:space="preserve"> </w:t>
      </w:r>
      <w:proofErr w:type="spellStart"/>
      <w:r>
        <w:t>Marbachen</w:t>
      </w:r>
      <w:proofErr w:type="spellEnd"/>
      <w:r>
        <w:t xml:space="preserve"> und seines gleichen / laß ich </w:t>
      </w:r>
      <w:proofErr w:type="spellStart"/>
      <w:r>
        <w:t>jn</w:t>
      </w:r>
      <w:proofErr w:type="spellEnd"/>
      <w:r>
        <w:t xml:space="preserve"> erraten. Wir wissen von keiner solchen </w:t>
      </w:r>
      <w:proofErr w:type="spellStart"/>
      <w:r>
        <w:t>allenthalbenheit</w:t>
      </w:r>
      <w:proofErr w:type="spellEnd"/>
      <w:r>
        <w:t xml:space="preserve"> / wissen aber das / daß in </w:t>
      </w:r>
      <w:proofErr w:type="spellStart"/>
      <w:r>
        <w:t>diser</w:t>
      </w:r>
      <w:proofErr w:type="spellEnd"/>
      <w:r>
        <w:t xml:space="preserve"> Welt kein ding allenthalben ist / noch sein </w:t>
      </w:r>
      <w:proofErr w:type="spellStart"/>
      <w:r>
        <w:t>kan</w:t>
      </w:r>
      <w:proofErr w:type="spellEnd"/>
      <w:r>
        <w:t xml:space="preserve"> / ehe denn uns Marbach diß </w:t>
      </w:r>
      <w:proofErr w:type="spellStart"/>
      <w:r>
        <w:t>lerete</w:t>
      </w:r>
      <w:proofErr w:type="spellEnd"/>
      <w:r>
        <w:t xml:space="preserve">. Wil jetzt geschweigen / wie dasselbe allenthalben sein </w:t>
      </w:r>
      <w:proofErr w:type="spellStart"/>
      <w:r>
        <w:t>wuerde</w:t>
      </w:r>
      <w:proofErr w:type="spellEnd"/>
      <w:r>
        <w:t xml:space="preserve"> oder </w:t>
      </w:r>
      <w:proofErr w:type="spellStart"/>
      <w:r>
        <w:t>koende</w:t>
      </w:r>
      <w:proofErr w:type="spellEnd"/>
      <w:r>
        <w:t xml:space="preserve"> / das durch alle </w:t>
      </w:r>
      <w:proofErr w:type="spellStart"/>
      <w:r>
        <w:t>ort</w:t>
      </w:r>
      <w:proofErr w:type="spellEnd"/>
      <w:r>
        <w:t xml:space="preserve"> </w:t>
      </w:r>
      <w:proofErr w:type="spellStart"/>
      <w:r>
        <w:t>außgebreitet</w:t>
      </w:r>
      <w:proofErr w:type="spellEnd"/>
      <w:r>
        <w:t xml:space="preserve"> </w:t>
      </w:r>
      <w:proofErr w:type="spellStart"/>
      <w:r>
        <w:t>were</w:t>
      </w:r>
      <w:proofErr w:type="spellEnd"/>
      <w:r>
        <w:t xml:space="preserve"> / nach der </w:t>
      </w:r>
      <w:proofErr w:type="spellStart"/>
      <w:r>
        <w:t>lenge</w:t>
      </w:r>
      <w:proofErr w:type="spellEnd"/>
      <w:r>
        <w:t xml:space="preserve"> / </w:t>
      </w:r>
      <w:proofErr w:type="spellStart"/>
      <w:r>
        <w:t>breitte</w:t>
      </w:r>
      <w:proofErr w:type="spellEnd"/>
      <w:r>
        <w:t xml:space="preserve"> </w:t>
      </w:r>
      <w:proofErr w:type="spellStart"/>
      <w:r>
        <w:t>unnd</w:t>
      </w:r>
      <w:proofErr w:type="spellEnd"/>
      <w:r>
        <w:t xml:space="preserve"> dicke / </w:t>
      </w:r>
      <w:proofErr w:type="spellStart"/>
      <w:r>
        <w:t>unnd</w:t>
      </w:r>
      <w:proofErr w:type="spellEnd"/>
      <w:r>
        <w:t xml:space="preserve"> also ein jedes stück / nur an einem </w:t>
      </w:r>
      <w:proofErr w:type="spellStart"/>
      <w:r>
        <w:t>unnd</w:t>
      </w:r>
      <w:proofErr w:type="spellEnd"/>
      <w:r>
        <w:t xml:space="preserve"> besondern </w:t>
      </w:r>
      <w:proofErr w:type="spellStart"/>
      <w:r>
        <w:t>ort</w:t>
      </w:r>
      <w:proofErr w:type="spellEnd"/>
      <w:r>
        <w:t xml:space="preserve"> haben </w:t>
      </w:r>
      <w:proofErr w:type="spellStart"/>
      <w:r>
        <w:t>wuerde</w:t>
      </w:r>
      <w:proofErr w:type="spellEnd"/>
      <w:r>
        <w:t xml:space="preserve"> / Und </w:t>
      </w:r>
      <w:proofErr w:type="spellStart"/>
      <w:r>
        <w:t>vil</w:t>
      </w:r>
      <w:proofErr w:type="spellEnd"/>
      <w:r>
        <w:t xml:space="preserve"> mehr / das nur diese erschaffene / sichtbare Welt oder Himmel und Erden erfüllete / Und sich </w:t>
      </w:r>
      <w:proofErr w:type="spellStart"/>
      <w:r>
        <w:t>nit</w:t>
      </w:r>
      <w:proofErr w:type="spellEnd"/>
      <w:r>
        <w:t xml:space="preserve"> </w:t>
      </w:r>
      <w:proofErr w:type="spellStart"/>
      <w:r>
        <w:t>uber</w:t>
      </w:r>
      <w:proofErr w:type="spellEnd"/>
      <w:r>
        <w:t xml:space="preserve"> und ausser dieselbe </w:t>
      </w:r>
      <w:proofErr w:type="spellStart"/>
      <w:r>
        <w:t>erstreckete</w:t>
      </w:r>
      <w:proofErr w:type="spellEnd"/>
      <w:r>
        <w:t xml:space="preserve">. Die </w:t>
      </w:r>
      <w:proofErr w:type="spellStart"/>
      <w:r>
        <w:t>Allenthalbenheit</w:t>
      </w:r>
      <w:proofErr w:type="spellEnd"/>
      <w:r>
        <w:t xml:space="preserve"> aber des </w:t>
      </w:r>
      <w:proofErr w:type="spellStart"/>
      <w:r>
        <w:t>reichs</w:t>
      </w:r>
      <w:proofErr w:type="spellEnd"/>
      <w:r>
        <w:t xml:space="preserve"> Gottes / die er dem </w:t>
      </w:r>
      <w:proofErr w:type="spellStart"/>
      <w:r>
        <w:t>Goettlichen</w:t>
      </w:r>
      <w:proofErr w:type="spellEnd"/>
      <w:r>
        <w:t xml:space="preserve"> wesen zuschreibet / wissen wir aus Gottes </w:t>
      </w:r>
      <w:proofErr w:type="spellStart"/>
      <w:r>
        <w:t>wort</w:t>
      </w:r>
      <w:proofErr w:type="spellEnd"/>
      <w:r>
        <w:t xml:space="preserve"> / daß sie keinem ding </w:t>
      </w:r>
      <w:proofErr w:type="spellStart"/>
      <w:r>
        <w:t>zugehoeret</w:t>
      </w:r>
      <w:proofErr w:type="spellEnd"/>
      <w:r>
        <w:t xml:space="preserve"> noch zu zuschreiben ist / denn Gott allein / denn </w:t>
      </w:r>
      <w:proofErr w:type="spellStart"/>
      <w:r>
        <w:t>diser</w:t>
      </w:r>
      <w:proofErr w:type="spellEnd"/>
      <w:r>
        <w:t xml:space="preserve"> allein </w:t>
      </w:r>
      <w:proofErr w:type="spellStart"/>
      <w:r>
        <w:t>onendlich</w:t>
      </w:r>
      <w:proofErr w:type="spellEnd"/>
      <w:r>
        <w:t xml:space="preserve"> und </w:t>
      </w:r>
      <w:proofErr w:type="spellStart"/>
      <w:r>
        <w:t>onbegreifflich</w:t>
      </w:r>
      <w:proofErr w:type="spellEnd"/>
      <w:r>
        <w:t xml:space="preserve"> ist / alle </w:t>
      </w:r>
      <w:proofErr w:type="spellStart"/>
      <w:r>
        <w:t>geschoepffe</w:t>
      </w:r>
      <w:proofErr w:type="spellEnd"/>
      <w:r>
        <w:t xml:space="preserve"> aber sind </w:t>
      </w:r>
      <w:proofErr w:type="spellStart"/>
      <w:r>
        <w:t>begreifflich</w:t>
      </w:r>
      <w:proofErr w:type="spellEnd"/>
      <w:r>
        <w:t xml:space="preserve"> / und jeder zeit nur an einem </w:t>
      </w:r>
      <w:proofErr w:type="spellStart"/>
      <w:r>
        <w:t>ort</w:t>
      </w:r>
      <w:proofErr w:type="spellEnd"/>
      <w:r>
        <w:t xml:space="preserve">. Ist derhalben diß ein eigenschafft des </w:t>
      </w:r>
      <w:proofErr w:type="spellStart"/>
      <w:r>
        <w:t>Goettlichen</w:t>
      </w:r>
      <w:proofErr w:type="spellEnd"/>
      <w:r>
        <w:t xml:space="preserve"> </w:t>
      </w:r>
      <w:proofErr w:type="spellStart"/>
      <w:r>
        <w:t>wesens</w:t>
      </w:r>
      <w:proofErr w:type="spellEnd"/>
      <w:r>
        <w:t xml:space="preserve">. Denn so es ein eigenschafft </w:t>
      </w:r>
      <w:proofErr w:type="spellStart"/>
      <w:r>
        <w:t>were</w:t>
      </w:r>
      <w:proofErr w:type="spellEnd"/>
      <w:r>
        <w:t xml:space="preserve"> des ewigen </w:t>
      </w:r>
      <w:proofErr w:type="spellStart"/>
      <w:r>
        <w:t>lebens</w:t>
      </w:r>
      <w:proofErr w:type="spellEnd"/>
      <w:r>
        <w:t xml:space="preserve"> / so </w:t>
      </w:r>
      <w:proofErr w:type="spellStart"/>
      <w:r>
        <w:t>wuerden</w:t>
      </w:r>
      <w:proofErr w:type="spellEnd"/>
      <w:r>
        <w:t xml:space="preserve"> auch wir im ewigen leben allenthalben sein / welches aber nicht ist. Ja es wird auch der leib Christi biß in </w:t>
      </w:r>
      <w:proofErr w:type="spellStart"/>
      <w:r>
        <w:t>ewigkeit</w:t>
      </w:r>
      <w:proofErr w:type="spellEnd"/>
      <w:r>
        <w:t xml:space="preserve"> sichtbar und befindlich / zu einer zeit an einem </w:t>
      </w:r>
      <w:proofErr w:type="spellStart"/>
      <w:r>
        <w:t>ort</w:t>
      </w:r>
      <w:proofErr w:type="spellEnd"/>
      <w:r>
        <w:t xml:space="preserve"> sein / und bleiben im </w:t>
      </w:r>
      <w:proofErr w:type="spellStart"/>
      <w:r>
        <w:t>Himel</w:t>
      </w:r>
      <w:proofErr w:type="spellEnd"/>
      <w:r>
        <w:t xml:space="preserve"> </w:t>
      </w:r>
      <w:proofErr w:type="spellStart"/>
      <w:r>
        <w:t>fuer</w:t>
      </w:r>
      <w:proofErr w:type="spellEnd"/>
      <w:r>
        <w:t xml:space="preserve"> dem </w:t>
      </w:r>
      <w:proofErr w:type="spellStart"/>
      <w:r>
        <w:t>angesicht</w:t>
      </w:r>
      <w:proofErr w:type="spellEnd"/>
      <w:r>
        <w:t xml:space="preserve"> aller </w:t>
      </w:r>
      <w:proofErr w:type="spellStart"/>
      <w:r>
        <w:t>ausserwelten</w:t>
      </w:r>
      <w:proofErr w:type="spellEnd"/>
      <w:r>
        <w:t xml:space="preserve"> / so </w:t>
      </w:r>
      <w:proofErr w:type="spellStart"/>
      <w:r>
        <w:t>wol</w:t>
      </w:r>
      <w:proofErr w:type="spellEnd"/>
      <w:r>
        <w:t xml:space="preserve"> als in dem </w:t>
      </w:r>
      <w:proofErr w:type="spellStart"/>
      <w:r>
        <w:t>angesicht</w:t>
      </w:r>
      <w:proofErr w:type="spellEnd"/>
      <w:r>
        <w:t xml:space="preserve"> Stephani Act. 7. Auf Marbachs </w:t>
      </w:r>
      <w:proofErr w:type="spellStart"/>
      <w:r>
        <w:t>beweiß</w:t>
      </w:r>
      <w:proofErr w:type="spellEnd"/>
      <w:r>
        <w:t xml:space="preserve"> / die er / nach dem er des Reichs Gottes / und des ewigen </w:t>
      </w:r>
      <w:proofErr w:type="spellStart"/>
      <w:r>
        <w:t>lebens</w:t>
      </w:r>
      <w:proofErr w:type="spellEnd"/>
      <w:r>
        <w:t xml:space="preserve"> / geschwind hat vergessen / </w:t>
      </w:r>
      <w:proofErr w:type="spellStart"/>
      <w:r>
        <w:t>jtzund</w:t>
      </w:r>
      <w:proofErr w:type="spellEnd"/>
      <w:r>
        <w:t xml:space="preserve"> </w:t>
      </w:r>
      <w:proofErr w:type="spellStart"/>
      <w:r>
        <w:t>auß</w:t>
      </w:r>
      <w:proofErr w:type="spellEnd"/>
      <w:r>
        <w:t xml:space="preserve"> der </w:t>
      </w:r>
      <w:proofErr w:type="spellStart"/>
      <w:r>
        <w:t>persoenlichen</w:t>
      </w:r>
      <w:proofErr w:type="spellEnd"/>
      <w:r>
        <w:t xml:space="preserve"> </w:t>
      </w:r>
      <w:proofErr w:type="spellStart"/>
      <w:r>
        <w:t>vereinigung</w:t>
      </w:r>
      <w:proofErr w:type="spellEnd"/>
      <w:r>
        <w:t xml:space="preserve"> der </w:t>
      </w:r>
      <w:proofErr w:type="spellStart"/>
      <w:r>
        <w:t>menschheit</w:t>
      </w:r>
      <w:proofErr w:type="spellEnd"/>
      <w:r>
        <w:t xml:space="preserve"> Christi mit der Gottheit herfür suchet / Ist droben </w:t>
      </w:r>
      <w:proofErr w:type="spellStart"/>
      <w:r>
        <w:t>kurtz</w:t>
      </w:r>
      <w:proofErr w:type="spellEnd"/>
      <w:r>
        <w:t xml:space="preserve"> / und anderswo von den unsern nach der </w:t>
      </w:r>
      <w:proofErr w:type="spellStart"/>
      <w:r>
        <w:t>leng</w:t>
      </w:r>
      <w:proofErr w:type="spellEnd"/>
      <w:r>
        <w:t xml:space="preserve"> geantwortet. </w:t>
      </w:r>
      <w:proofErr w:type="spellStart"/>
      <w:r>
        <w:t>Persoenlich</w:t>
      </w:r>
      <w:proofErr w:type="spellEnd"/>
      <w:r>
        <w:t xml:space="preserve"> vereinigen </w:t>
      </w:r>
      <w:proofErr w:type="spellStart"/>
      <w:r>
        <w:t>heist</w:t>
      </w:r>
      <w:proofErr w:type="spellEnd"/>
      <w:r>
        <w:t xml:space="preserve"> </w:t>
      </w:r>
      <w:proofErr w:type="spellStart"/>
      <w:r>
        <w:t>nit</w:t>
      </w:r>
      <w:proofErr w:type="spellEnd"/>
      <w:r>
        <w:t xml:space="preserve"> die </w:t>
      </w:r>
      <w:proofErr w:type="spellStart"/>
      <w:r>
        <w:t>naturen</w:t>
      </w:r>
      <w:proofErr w:type="spellEnd"/>
      <w:r>
        <w:t xml:space="preserve"> einander gleich machen / wie an leib und </w:t>
      </w:r>
      <w:proofErr w:type="spellStart"/>
      <w:r>
        <w:t>seel</w:t>
      </w:r>
      <w:proofErr w:type="spellEnd"/>
      <w:r>
        <w:t xml:space="preserve"> in dem </w:t>
      </w:r>
      <w:proofErr w:type="spellStart"/>
      <w:r>
        <w:t>menschen</w:t>
      </w:r>
      <w:proofErr w:type="spellEnd"/>
      <w:r>
        <w:t xml:space="preserve"> zusehen / und weichet die </w:t>
      </w:r>
      <w:proofErr w:type="spellStart"/>
      <w:r>
        <w:t>gottheit</w:t>
      </w:r>
      <w:proofErr w:type="spellEnd"/>
      <w:r>
        <w:t xml:space="preserve"> weil sie </w:t>
      </w:r>
      <w:proofErr w:type="spellStart"/>
      <w:r>
        <w:t>onbegreiflich</w:t>
      </w:r>
      <w:proofErr w:type="spellEnd"/>
      <w:r>
        <w:t xml:space="preserve"> und zugleich allenthalben ist / </w:t>
      </w:r>
      <w:proofErr w:type="spellStart"/>
      <w:r>
        <w:t>darumb</w:t>
      </w:r>
      <w:proofErr w:type="spellEnd"/>
      <w:r>
        <w:t xml:space="preserve"> nicht von </w:t>
      </w:r>
      <w:proofErr w:type="spellStart"/>
      <w:r>
        <w:t>jrer</w:t>
      </w:r>
      <w:proofErr w:type="spellEnd"/>
      <w:r>
        <w:t xml:space="preserve"> </w:t>
      </w:r>
      <w:proofErr w:type="spellStart"/>
      <w:r>
        <w:t>menschheit</w:t>
      </w:r>
      <w:proofErr w:type="spellEnd"/>
      <w:r>
        <w:t xml:space="preserve"> / ob sie schon auch ausserhalb derselben ist / Sonder ist eben dieselbe </w:t>
      </w:r>
      <w:proofErr w:type="spellStart"/>
      <w:r>
        <w:t>gottheit</w:t>
      </w:r>
      <w:proofErr w:type="spellEnd"/>
      <w:r>
        <w:t xml:space="preserve"> / so ausserhalb der </w:t>
      </w:r>
      <w:proofErr w:type="spellStart"/>
      <w:r>
        <w:t>menschheit</w:t>
      </w:r>
      <w:proofErr w:type="spellEnd"/>
      <w:r>
        <w:t xml:space="preserve"> Christi / auch zugleich in der </w:t>
      </w:r>
      <w:proofErr w:type="spellStart"/>
      <w:r>
        <w:t>menschheit</w:t>
      </w:r>
      <w:proofErr w:type="spellEnd"/>
      <w:r>
        <w:t xml:space="preserve"> / und bleibt ewig mit </w:t>
      </w:r>
      <w:proofErr w:type="spellStart"/>
      <w:r>
        <w:t>jr</w:t>
      </w:r>
      <w:proofErr w:type="spellEnd"/>
      <w:r>
        <w:t xml:space="preserve"> verbunden und vereiniget. </w:t>
      </w:r>
    </w:p>
    <w:p w14:paraId="0C3BF059" w14:textId="77777777" w:rsidR="008F74BD" w:rsidRDefault="008F74BD" w:rsidP="008F74BD">
      <w:pPr>
        <w:pStyle w:val="StandardWeb"/>
      </w:pPr>
      <w:r>
        <w:t xml:space="preserve">Thut uns auch </w:t>
      </w:r>
      <w:proofErr w:type="spellStart"/>
      <w:r>
        <w:t>Marb</w:t>
      </w:r>
      <w:proofErr w:type="spellEnd"/>
      <w:r>
        <w:t xml:space="preserve">. wie andere </w:t>
      </w:r>
      <w:proofErr w:type="spellStart"/>
      <w:r>
        <w:t>Ubiquitisten</w:t>
      </w:r>
      <w:proofErr w:type="spellEnd"/>
      <w:r>
        <w:t xml:space="preserve"> </w:t>
      </w:r>
      <w:proofErr w:type="spellStart"/>
      <w:r>
        <w:t>onrecht</w:t>
      </w:r>
      <w:proofErr w:type="spellEnd"/>
      <w:r>
        <w:t xml:space="preserve"> / daß er </w:t>
      </w:r>
      <w:proofErr w:type="spellStart"/>
      <w:r>
        <w:t>fuergibt</w:t>
      </w:r>
      <w:proofErr w:type="spellEnd"/>
      <w:r>
        <w:t xml:space="preserve"> / wir lassen der Menschheit Christi keine andere ehre und </w:t>
      </w:r>
      <w:proofErr w:type="spellStart"/>
      <w:r>
        <w:t>herrlichheit</w:t>
      </w:r>
      <w:proofErr w:type="spellEnd"/>
      <w:r>
        <w:t xml:space="preserve"> denn einen blossen </w:t>
      </w:r>
      <w:proofErr w:type="spellStart"/>
      <w:r>
        <w:t>namen</w:t>
      </w:r>
      <w:proofErr w:type="spellEnd"/>
      <w:r>
        <w:t xml:space="preserve"> / Denn die </w:t>
      </w:r>
      <w:proofErr w:type="spellStart"/>
      <w:r>
        <w:t>persoenlich</w:t>
      </w:r>
      <w:proofErr w:type="spellEnd"/>
      <w:r>
        <w:t xml:space="preserve"> </w:t>
      </w:r>
      <w:proofErr w:type="spellStart"/>
      <w:r>
        <w:t>verbindung</w:t>
      </w:r>
      <w:proofErr w:type="spellEnd"/>
      <w:r>
        <w:t xml:space="preserve"> / mit der Gottheit / daß dieser leib und </w:t>
      </w:r>
      <w:proofErr w:type="spellStart"/>
      <w:r>
        <w:t>seele</w:t>
      </w:r>
      <w:proofErr w:type="spellEnd"/>
      <w:r>
        <w:t xml:space="preserve"> Gottes eigner leib und </w:t>
      </w:r>
      <w:proofErr w:type="spellStart"/>
      <w:r>
        <w:t>seel</w:t>
      </w:r>
      <w:proofErr w:type="spellEnd"/>
      <w:r>
        <w:t xml:space="preserve"> ist und heisset / ist nicht ein blosser Name / wie </w:t>
      </w:r>
      <w:proofErr w:type="spellStart"/>
      <w:r>
        <w:t>gegenteil</w:t>
      </w:r>
      <w:proofErr w:type="spellEnd"/>
      <w:r>
        <w:t xml:space="preserve"> </w:t>
      </w:r>
      <w:proofErr w:type="spellStart"/>
      <w:r>
        <w:t>gantz</w:t>
      </w:r>
      <w:proofErr w:type="spellEnd"/>
      <w:r>
        <w:t xml:space="preserve"> </w:t>
      </w:r>
      <w:proofErr w:type="spellStart"/>
      <w:r>
        <w:t>onchristlich</w:t>
      </w:r>
      <w:proofErr w:type="spellEnd"/>
      <w:r>
        <w:t xml:space="preserve"> schreiet / sonder die </w:t>
      </w:r>
      <w:proofErr w:type="spellStart"/>
      <w:r>
        <w:t>hoechte</w:t>
      </w:r>
      <w:proofErr w:type="spellEnd"/>
      <w:r>
        <w:t xml:space="preserve"> ehre die der Menschlichen </w:t>
      </w:r>
      <w:proofErr w:type="spellStart"/>
      <w:r>
        <w:t>natur</w:t>
      </w:r>
      <w:proofErr w:type="spellEnd"/>
      <w:r>
        <w:t xml:space="preserve"> </w:t>
      </w:r>
      <w:proofErr w:type="spellStart"/>
      <w:r>
        <w:t>hette</w:t>
      </w:r>
      <w:proofErr w:type="spellEnd"/>
      <w:r>
        <w:t xml:space="preserve"> </w:t>
      </w:r>
      <w:proofErr w:type="spellStart"/>
      <w:r>
        <w:t>koennen</w:t>
      </w:r>
      <w:proofErr w:type="spellEnd"/>
      <w:r>
        <w:t xml:space="preserve"> </w:t>
      </w:r>
      <w:proofErr w:type="spellStart"/>
      <w:r>
        <w:t>widerfaren</w:t>
      </w:r>
      <w:proofErr w:type="spellEnd"/>
      <w:r>
        <w:t xml:space="preserve"> / und das </w:t>
      </w:r>
      <w:proofErr w:type="spellStart"/>
      <w:r>
        <w:t>groeste</w:t>
      </w:r>
      <w:proofErr w:type="spellEnd"/>
      <w:r>
        <w:t xml:space="preserve"> </w:t>
      </w:r>
      <w:proofErr w:type="spellStart"/>
      <w:r>
        <w:t>wunderwerck</w:t>
      </w:r>
      <w:proofErr w:type="spellEnd"/>
      <w:r>
        <w:t xml:space="preserve"> Gottes das je geschehen / oder noch geschehen wird. </w:t>
      </w:r>
    </w:p>
    <w:p w14:paraId="72804AE3" w14:textId="77777777" w:rsidR="008F74BD" w:rsidRDefault="008F74BD" w:rsidP="008F74BD">
      <w:pPr>
        <w:pStyle w:val="StandardWeb"/>
      </w:pPr>
      <w:r>
        <w:t xml:space="preserve">Daß er uns aber schuld gibt / wir halten Christum nur nach seiner Gottheit / und nicht nach seiner </w:t>
      </w:r>
      <w:proofErr w:type="spellStart"/>
      <w:r>
        <w:t>menschheit</w:t>
      </w:r>
      <w:proofErr w:type="spellEnd"/>
      <w:r>
        <w:t xml:space="preserve"> / für die ander </w:t>
      </w:r>
      <w:proofErr w:type="spellStart"/>
      <w:r>
        <w:t>person</w:t>
      </w:r>
      <w:proofErr w:type="spellEnd"/>
      <w:r>
        <w:t xml:space="preserve"> der H. Dreifaltigkeit / Diß sind wir in keinem abreden / Sind aber </w:t>
      </w:r>
      <w:proofErr w:type="spellStart"/>
      <w:r>
        <w:t>dadrumb</w:t>
      </w:r>
      <w:proofErr w:type="spellEnd"/>
      <w:r>
        <w:t xml:space="preserve"> nicht wir / sonder Marbach mit seiner </w:t>
      </w:r>
      <w:proofErr w:type="spellStart"/>
      <w:r>
        <w:t>Newen</w:t>
      </w:r>
      <w:proofErr w:type="spellEnd"/>
      <w:r>
        <w:t xml:space="preserve"> </w:t>
      </w:r>
      <w:proofErr w:type="spellStart"/>
      <w:r>
        <w:t>fantasey</w:t>
      </w:r>
      <w:proofErr w:type="spellEnd"/>
      <w:r>
        <w:t xml:space="preserve"> / damit er das </w:t>
      </w:r>
      <w:proofErr w:type="spellStart"/>
      <w:r>
        <w:t>widerspiel</w:t>
      </w:r>
      <w:proofErr w:type="spellEnd"/>
      <w:r>
        <w:t xml:space="preserve"> </w:t>
      </w:r>
      <w:proofErr w:type="spellStart"/>
      <w:r>
        <w:t>helt</w:t>
      </w:r>
      <w:proofErr w:type="spellEnd"/>
      <w:r>
        <w:t xml:space="preserve"> / </w:t>
      </w:r>
      <w:proofErr w:type="spellStart"/>
      <w:r>
        <w:t>zutadeln</w:t>
      </w:r>
      <w:proofErr w:type="spellEnd"/>
      <w:r>
        <w:t xml:space="preserve"> und </w:t>
      </w:r>
      <w:proofErr w:type="spellStart"/>
      <w:r>
        <w:t>zuschelten</w:t>
      </w:r>
      <w:proofErr w:type="spellEnd"/>
      <w:r>
        <w:t xml:space="preserve">. Denn die ander </w:t>
      </w:r>
      <w:proofErr w:type="spellStart"/>
      <w:r>
        <w:t>person</w:t>
      </w:r>
      <w:proofErr w:type="spellEnd"/>
      <w:r>
        <w:t xml:space="preserve"> der Gottheit oder Dreifaltigkeit sein / heisset je nichts anders / denn </w:t>
      </w:r>
      <w:proofErr w:type="spellStart"/>
      <w:r>
        <w:t>warer</w:t>
      </w:r>
      <w:proofErr w:type="spellEnd"/>
      <w:r>
        <w:t xml:space="preserve"> / natürlicher / ewiger Gott und Gottes </w:t>
      </w:r>
      <w:proofErr w:type="spellStart"/>
      <w:r>
        <w:t>sohn</w:t>
      </w:r>
      <w:proofErr w:type="spellEnd"/>
      <w:r>
        <w:t xml:space="preserve"> sein. Wil Marbach nu / daß Christus auch nach seinem </w:t>
      </w:r>
      <w:proofErr w:type="spellStart"/>
      <w:r>
        <w:t>fleisch</w:t>
      </w:r>
      <w:proofErr w:type="spellEnd"/>
      <w:r>
        <w:t xml:space="preserve"> dieses sey / </w:t>
      </w:r>
      <w:proofErr w:type="spellStart"/>
      <w:r>
        <w:t>warumb</w:t>
      </w:r>
      <w:proofErr w:type="spellEnd"/>
      <w:r>
        <w:t xml:space="preserve"> sagt er denn / Christi </w:t>
      </w:r>
      <w:proofErr w:type="spellStart"/>
      <w:r>
        <w:t>menschheit</w:t>
      </w:r>
      <w:proofErr w:type="spellEnd"/>
      <w:r>
        <w:t xml:space="preserve"> sey eine Creatur? </w:t>
      </w:r>
      <w:proofErr w:type="spellStart"/>
      <w:r>
        <w:t>Warumb</w:t>
      </w:r>
      <w:proofErr w:type="spellEnd"/>
      <w:r>
        <w:t xml:space="preserve"> </w:t>
      </w:r>
      <w:proofErr w:type="spellStart"/>
      <w:r>
        <w:t>bekent</w:t>
      </w:r>
      <w:proofErr w:type="spellEnd"/>
      <w:r>
        <w:t xml:space="preserve"> er sich nicht </w:t>
      </w:r>
      <w:proofErr w:type="spellStart"/>
      <w:r>
        <w:t>offentlich</w:t>
      </w:r>
      <w:proofErr w:type="spellEnd"/>
      <w:r>
        <w:t xml:space="preserve"> zum </w:t>
      </w:r>
      <w:proofErr w:type="spellStart"/>
      <w:r>
        <w:t>Schwenckfeld</w:t>
      </w:r>
      <w:proofErr w:type="spellEnd"/>
      <w:r>
        <w:t xml:space="preserve"> / welcher eben diß treibt in seinen </w:t>
      </w:r>
      <w:proofErr w:type="spellStart"/>
      <w:r>
        <w:t>buechern</w:t>
      </w:r>
      <w:proofErr w:type="spellEnd"/>
      <w:r>
        <w:t xml:space="preserve"> das </w:t>
      </w:r>
      <w:proofErr w:type="spellStart"/>
      <w:r>
        <w:t>alhie</w:t>
      </w:r>
      <w:proofErr w:type="spellEnd"/>
      <w:r>
        <w:t xml:space="preserve"> Marbach </w:t>
      </w:r>
      <w:proofErr w:type="spellStart"/>
      <w:r>
        <w:t>fürgibt</w:t>
      </w:r>
      <w:proofErr w:type="spellEnd"/>
      <w:r>
        <w:t xml:space="preserve">? Die ander </w:t>
      </w:r>
      <w:proofErr w:type="spellStart"/>
      <w:r>
        <w:t>person</w:t>
      </w:r>
      <w:proofErr w:type="spellEnd"/>
      <w:r>
        <w:t xml:space="preserve"> der Gottheit / das ist / der ewige </w:t>
      </w:r>
      <w:proofErr w:type="spellStart"/>
      <w:r>
        <w:t>natuerliche</w:t>
      </w:r>
      <w:proofErr w:type="spellEnd"/>
      <w:r>
        <w:t xml:space="preserve"> Sohn Gottes / ist Christus nach seiner </w:t>
      </w:r>
      <w:proofErr w:type="spellStart"/>
      <w:r>
        <w:t>Goettlichen</w:t>
      </w:r>
      <w:proofErr w:type="spellEnd"/>
      <w:r>
        <w:t xml:space="preserve"> </w:t>
      </w:r>
      <w:proofErr w:type="spellStart"/>
      <w:r>
        <w:t>natur</w:t>
      </w:r>
      <w:proofErr w:type="spellEnd"/>
      <w:r>
        <w:t xml:space="preserve"> / Nach seiner </w:t>
      </w:r>
      <w:proofErr w:type="spellStart"/>
      <w:r>
        <w:t>menschheit</w:t>
      </w:r>
      <w:proofErr w:type="spellEnd"/>
      <w:r>
        <w:t xml:space="preserve"> aber ist er seiner Mutter Marien </w:t>
      </w:r>
      <w:proofErr w:type="spellStart"/>
      <w:r>
        <w:t>natuerlicher</w:t>
      </w:r>
      <w:proofErr w:type="spellEnd"/>
      <w:r>
        <w:t xml:space="preserve"> Sohn / und Gottes </w:t>
      </w:r>
      <w:proofErr w:type="spellStart"/>
      <w:r>
        <w:t>sohn</w:t>
      </w:r>
      <w:proofErr w:type="spellEnd"/>
      <w:r>
        <w:t xml:space="preserve"> / durch </w:t>
      </w:r>
      <w:proofErr w:type="spellStart"/>
      <w:r>
        <w:t>persoenliche</w:t>
      </w:r>
      <w:proofErr w:type="spellEnd"/>
      <w:r>
        <w:t xml:space="preserve"> </w:t>
      </w:r>
      <w:proofErr w:type="spellStart"/>
      <w:r>
        <w:t>vereinigung</w:t>
      </w:r>
      <w:proofErr w:type="spellEnd"/>
      <w:r>
        <w:t xml:space="preserve"> / Wird aber dennoch Christus nicht in zwo </w:t>
      </w:r>
      <w:proofErr w:type="spellStart"/>
      <w:r>
        <w:t>personen</w:t>
      </w:r>
      <w:proofErr w:type="spellEnd"/>
      <w:r>
        <w:t xml:space="preserve"> geteilet / ob schon seine </w:t>
      </w:r>
      <w:proofErr w:type="spellStart"/>
      <w:r>
        <w:t>menschheit</w:t>
      </w:r>
      <w:proofErr w:type="spellEnd"/>
      <w:r>
        <w:t xml:space="preserve"> von dem </w:t>
      </w:r>
      <w:proofErr w:type="spellStart"/>
      <w:r>
        <w:t>Goettlichen</w:t>
      </w:r>
      <w:proofErr w:type="spellEnd"/>
      <w:r>
        <w:t xml:space="preserve"> wesen der drey </w:t>
      </w:r>
      <w:proofErr w:type="spellStart"/>
      <w:r>
        <w:t>personen</w:t>
      </w:r>
      <w:proofErr w:type="spellEnd"/>
      <w:r>
        <w:t xml:space="preserve"> unterscheiden wird / Sonder die einige </w:t>
      </w:r>
      <w:proofErr w:type="spellStart"/>
      <w:r>
        <w:t>person</w:t>
      </w:r>
      <w:proofErr w:type="spellEnd"/>
      <w:r>
        <w:t xml:space="preserve"> des ewigen Sohns Gottes / welche zuvor nur eine </w:t>
      </w:r>
      <w:proofErr w:type="spellStart"/>
      <w:r>
        <w:t>natur</w:t>
      </w:r>
      <w:proofErr w:type="spellEnd"/>
      <w:r>
        <w:t xml:space="preserve"> hatte / nach welcher sie </w:t>
      </w:r>
      <w:proofErr w:type="spellStart"/>
      <w:r>
        <w:t>warer</w:t>
      </w:r>
      <w:proofErr w:type="spellEnd"/>
      <w:r>
        <w:t xml:space="preserve"> Gott ist / hat jetzund zwo </w:t>
      </w:r>
      <w:proofErr w:type="spellStart"/>
      <w:r>
        <w:t>naturen</w:t>
      </w:r>
      <w:proofErr w:type="spellEnd"/>
      <w:r>
        <w:t xml:space="preserve"> / nach deren einer sey Gott wie zuvor / ist und bleibt / Nach der andern aber nicht Gott / sonder ein </w:t>
      </w:r>
      <w:proofErr w:type="spellStart"/>
      <w:r>
        <w:t>warer</w:t>
      </w:r>
      <w:proofErr w:type="spellEnd"/>
      <w:r>
        <w:t xml:space="preserve"> von Gott </w:t>
      </w:r>
      <w:proofErr w:type="spellStart"/>
      <w:r>
        <w:t>erschaffner</w:t>
      </w:r>
      <w:proofErr w:type="spellEnd"/>
      <w:r>
        <w:t xml:space="preserve"> </w:t>
      </w:r>
      <w:proofErr w:type="spellStart"/>
      <w:r>
        <w:t>mensch</w:t>
      </w:r>
      <w:proofErr w:type="spellEnd"/>
      <w:r>
        <w:t xml:space="preserve"> ist. Und ist also jetzund dieser </w:t>
      </w:r>
      <w:proofErr w:type="spellStart"/>
      <w:r>
        <w:t>mensch</w:t>
      </w:r>
      <w:proofErr w:type="spellEnd"/>
      <w:r>
        <w:t xml:space="preserve"> Christus / die ander </w:t>
      </w:r>
      <w:proofErr w:type="spellStart"/>
      <w:r>
        <w:t>person</w:t>
      </w:r>
      <w:proofErr w:type="spellEnd"/>
      <w:r>
        <w:t xml:space="preserve"> der H. Dreifaltigkeit / aber nicht nach seiner </w:t>
      </w:r>
      <w:proofErr w:type="spellStart"/>
      <w:r>
        <w:t>menschheit</w:t>
      </w:r>
      <w:proofErr w:type="spellEnd"/>
      <w:r>
        <w:t xml:space="preserve"> / sonder nach seiner Gottheit. </w:t>
      </w:r>
    </w:p>
    <w:p w14:paraId="3EC5EE63" w14:textId="77777777" w:rsidR="008F74BD" w:rsidRDefault="008F74BD" w:rsidP="008F74BD">
      <w:pPr>
        <w:pStyle w:val="StandardWeb"/>
      </w:pPr>
      <w:r>
        <w:t xml:space="preserve">In dem wir sagen / Christi leib sey als ein </w:t>
      </w:r>
      <w:proofErr w:type="spellStart"/>
      <w:r>
        <w:t>warer</w:t>
      </w:r>
      <w:proofErr w:type="spellEnd"/>
      <w:r>
        <w:t xml:space="preserve"> menschlicher leib / zu einer zeit nicht mehr denn an einem </w:t>
      </w:r>
      <w:proofErr w:type="spellStart"/>
      <w:r>
        <w:t>ort</w:t>
      </w:r>
      <w:proofErr w:type="spellEnd"/>
      <w:r>
        <w:t xml:space="preserve"> / wundert sich Marbach hoch / daß wir uns so </w:t>
      </w:r>
      <w:proofErr w:type="spellStart"/>
      <w:r>
        <w:t>tieff</w:t>
      </w:r>
      <w:proofErr w:type="spellEnd"/>
      <w:r>
        <w:t xml:space="preserve"> an dieser sichtbaren </w:t>
      </w:r>
      <w:proofErr w:type="spellStart"/>
      <w:r>
        <w:t>welt</w:t>
      </w:r>
      <w:proofErr w:type="spellEnd"/>
      <w:r>
        <w:t xml:space="preserve"> vergaffen / </w:t>
      </w:r>
      <w:proofErr w:type="spellStart"/>
      <w:r>
        <w:t>Sihet</w:t>
      </w:r>
      <w:proofErr w:type="spellEnd"/>
      <w:r>
        <w:t xml:space="preserve"> aber der elende </w:t>
      </w:r>
      <w:proofErr w:type="spellStart"/>
      <w:r>
        <w:t>mensch</w:t>
      </w:r>
      <w:proofErr w:type="spellEnd"/>
      <w:r>
        <w:t xml:space="preserve"> nicht / daß er sich an seinem </w:t>
      </w:r>
      <w:proofErr w:type="spellStart"/>
      <w:r>
        <w:t>Paepstischen</w:t>
      </w:r>
      <w:proofErr w:type="spellEnd"/>
      <w:r>
        <w:t xml:space="preserve"> im </w:t>
      </w:r>
      <w:proofErr w:type="spellStart"/>
      <w:r>
        <w:t>brot</w:t>
      </w:r>
      <w:proofErr w:type="spellEnd"/>
      <w:r>
        <w:t xml:space="preserve"> erdichten Christo so </w:t>
      </w:r>
      <w:proofErr w:type="spellStart"/>
      <w:r>
        <w:t>tieff</w:t>
      </w:r>
      <w:proofErr w:type="spellEnd"/>
      <w:r>
        <w:t xml:space="preserve"> vergaffet / Daß er weder </w:t>
      </w:r>
      <w:proofErr w:type="spellStart"/>
      <w:r>
        <w:t>ohren</w:t>
      </w:r>
      <w:proofErr w:type="spellEnd"/>
      <w:r>
        <w:t xml:space="preserve"> noch </w:t>
      </w:r>
      <w:proofErr w:type="spellStart"/>
      <w:r>
        <w:t>augen</w:t>
      </w:r>
      <w:proofErr w:type="spellEnd"/>
      <w:r>
        <w:t xml:space="preserve"> hat / wenn man </w:t>
      </w:r>
      <w:proofErr w:type="spellStart"/>
      <w:r>
        <w:t>jm</w:t>
      </w:r>
      <w:proofErr w:type="spellEnd"/>
      <w:r>
        <w:t xml:space="preserve"> schon tausend mal sagt und schreibt / Wir glauben und bekennen solches von dem leib Christi nicht </w:t>
      </w:r>
      <w:proofErr w:type="spellStart"/>
      <w:r>
        <w:t>darumb</w:t>
      </w:r>
      <w:proofErr w:type="spellEnd"/>
      <w:r>
        <w:t xml:space="preserve"> / daß es der </w:t>
      </w:r>
      <w:proofErr w:type="spellStart"/>
      <w:r>
        <w:t>ordnung</w:t>
      </w:r>
      <w:proofErr w:type="spellEnd"/>
      <w:r>
        <w:t xml:space="preserve"> / so Gott in der Natur / geschaffen und gemacht hat / </w:t>
      </w:r>
      <w:proofErr w:type="spellStart"/>
      <w:r>
        <w:t>gemeß</w:t>
      </w:r>
      <w:proofErr w:type="spellEnd"/>
      <w:r>
        <w:t xml:space="preserve"> ist / Sonder </w:t>
      </w:r>
      <w:proofErr w:type="spellStart"/>
      <w:r>
        <w:t>darumb</w:t>
      </w:r>
      <w:proofErr w:type="spellEnd"/>
      <w:r>
        <w:t xml:space="preserve"> daß Gottes </w:t>
      </w:r>
      <w:proofErr w:type="spellStart"/>
      <w:r>
        <w:t>wort</w:t>
      </w:r>
      <w:proofErr w:type="spellEnd"/>
      <w:r>
        <w:t xml:space="preserve"> solches von dem leib Christi gewaltiglich zeuget vor und nach seiner </w:t>
      </w:r>
      <w:proofErr w:type="spellStart"/>
      <w:r>
        <w:t>verklaerung</w:t>
      </w:r>
      <w:proofErr w:type="spellEnd"/>
      <w:r>
        <w:t xml:space="preserve"> / daß er zu jeder zeit nicht an mehren denn einem </w:t>
      </w:r>
      <w:proofErr w:type="spellStart"/>
      <w:r>
        <w:t>ort</w:t>
      </w:r>
      <w:proofErr w:type="spellEnd"/>
      <w:r>
        <w:t xml:space="preserve"> gewesen / und noch ist / und ewiglich bleiben wird / für unserm </w:t>
      </w:r>
      <w:proofErr w:type="spellStart"/>
      <w:r>
        <w:t>unnd</w:t>
      </w:r>
      <w:proofErr w:type="spellEnd"/>
      <w:r>
        <w:t xml:space="preserve"> aller </w:t>
      </w:r>
      <w:proofErr w:type="spellStart"/>
      <w:r>
        <w:t>ausserwelten</w:t>
      </w:r>
      <w:proofErr w:type="spellEnd"/>
      <w:r>
        <w:t xml:space="preserve"> </w:t>
      </w:r>
      <w:proofErr w:type="spellStart"/>
      <w:r>
        <w:t>angesicht</w:t>
      </w:r>
      <w:proofErr w:type="spellEnd"/>
      <w:r>
        <w:t xml:space="preserve"> / Dargegen sey </w:t>
      </w:r>
      <w:proofErr w:type="spellStart"/>
      <w:r>
        <w:t>Marbachen</w:t>
      </w:r>
      <w:proofErr w:type="spellEnd"/>
      <w:r>
        <w:t xml:space="preserve"> / </w:t>
      </w:r>
      <w:proofErr w:type="spellStart"/>
      <w:r>
        <w:t>unnd</w:t>
      </w:r>
      <w:proofErr w:type="spellEnd"/>
      <w:r>
        <w:t xml:space="preserve"> allen </w:t>
      </w:r>
      <w:proofErr w:type="spellStart"/>
      <w:r>
        <w:t>Ubiquitisten</w:t>
      </w:r>
      <w:proofErr w:type="spellEnd"/>
      <w:r>
        <w:t xml:space="preserve"> trutz geboten / daß sie einen </w:t>
      </w:r>
      <w:proofErr w:type="spellStart"/>
      <w:r>
        <w:t>buchstaben</w:t>
      </w:r>
      <w:proofErr w:type="spellEnd"/>
      <w:r>
        <w:t xml:space="preserve"> </w:t>
      </w:r>
      <w:proofErr w:type="spellStart"/>
      <w:r>
        <w:t>auß</w:t>
      </w:r>
      <w:proofErr w:type="spellEnd"/>
      <w:r>
        <w:t xml:space="preserve"> der </w:t>
      </w:r>
      <w:proofErr w:type="spellStart"/>
      <w:r>
        <w:t>gantzen</w:t>
      </w:r>
      <w:proofErr w:type="spellEnd"/>
      <w:r>
        <w:t xml:space="preserve"> Bibel </w:t>
      </w:r>
      <w:proofErr w:type="spellStart"/>
      <w:r>
        <w:t>auffbringen</w:t>
      </w:r>
      <w:proofErr w:type="spellEnd"/>
      <w:r>
        <w:t xml:space="preserve"> / der da zeuge / daß der leib Christi zugleich an mehren denn an einem </w:t>
      </w:r>
      <w:proofErr w:type="spellStart"/>
      <w:r>
        <w:t>ort</w:t>
      </w:r>
      <w:proofErr w:type="spellEnd"/>
      <w:r>
        <w:t xml:space="preserve"> jemals gewesen sey. Wenn sie diß thun / so wollen wir sagen sie haben gewonnen. Denn die </w:t>
      </w:r>
      <w:proofErr w:type="spellStart"/>
      <w:r>
        <w:t>personliche</w:t>
      </w:r>
      <w:proofErr w:type="spellEnd"/>
      <w:r>
        <w:t xml:space="preserve"> </w:t>
      </w:r>
      <w:proofErr w:type="spellStart"/>
      <w:r>
        <w:t>vereinigung</w:t>
      </w:r>
      <w:proofErr w:type="spellEnd"/>
      <w:r>
        <w:t xml:space="preserve"> </w:t>
      </w:r>
      <w:proofErr w:type="spellStart"/>
      <w:r>
        <w:t>hilfft</w:t>
      </w:r>
      <w:proofErr w:type="spellEnd"/>
      <w:r>
        <w:t xml:space="preserve"> </w:t>
      </w:r>
      <w:proofErr w:type="spellStart"/>
      <w:r>
        <w:t>jhrer</w:t>
      </w:r>
      <w:proofErr w:type="spellEnd"/>
      <w:r>
        <w:t xml:space="preserve"> </w:t>
      </w:r>
      <w:proofErr w:type="spellStart"/>
      <w:r>
        <w:t>sachen</w:t>
      </w:r>
      <w:proofErr w:type="spellEnd"/>
      <w:r>
        <w:t xml:space="preserve"> noch lang nicht </w:t>
      </w:r>
      <w:proofErr w:type="spellStart"/>
      <w:r>
        <w:t>auß</w:t>
      </w:r>
      <w:proofErr w:type="spellEnd"/>
      <w:r>
        <w:t xml:space="preserve">. Die drey </w:t>
      </w:r>
      <w:proofErr w:type="spellStart"/>
      <w:r>
        <w:t>staende</w:t>
      </w:r>
      <w:proofErr w:type="spellEnd"/>
      <w:r>
        <w:t xml:space="preserve"> aber des </w:t>
      </w:r>
      <w:proofErr w:type="spellStart"/>
      <w:r>
        <w:t>leibs</w:t>
      </w:r>
      <w:proofErr w:type="spellEnd"/>
      <w:r>
        <w:t xml:space="preserve"> Christi schlagen </w:t>
      </w:r>
      <w:proofErr w:type="spellStart"/>
      <w:r>
        <w:t>jn</w:t>
      </w:r>
      <w:proofErr w:type="spellEnd"/>
      <w:r>
        <w:t xml:space="preserve"> mit seinem eignen </w:t>
      </w:r>
      <w:proofErr w:type="spellStart"/>
      <w:r>
        <w:t>schwert</w:t>
      </w:r>
      <w:proofErr w:type="spellEnd"/>
      <w:r>
        <w:t xml:space="preserve">. Denn erstlich / muß er bekennen / daß unsere leibe auch in dem ewigen </w:t>
      </w:r>
      <w:proofErr w:type="spellStart"/>
      <w:r>
        <w:t>himlischen</w:t>
      </w:r>
      <w:proofErr w:type="spellEnd"/>
      <w:r>
        <w:t xml:space="preserve"> leben nicht werden </w:t>
      </w:r>
      <w:proofErr w:type="spellStart"/>
      <w:r>
        <w:t>uberal</w:t>
      </w:r>
      <w:proofErr w:type="spellEnd"/>
      <w:r>
        <w:t xml:space="preserve"> sein / sonder von orte zu orte </w:t>
      </w:r>
      <w:proofErr w:type="spellStart"/>
      <w:r>
        <w:t>wandlen</w:t>
      </w:r>
      <w:proofErr w:type="spellEnd"/>
      <w:r>
        <w:t xml:space="preserve"> / ob sie </w:t>
      </w:r>
      <w:proofErr w:type="spellStart"/>
      <w:r>
        <w:t>wol</w:t>
      </w:r>
      <w:proofErr w:type="spellEnd"/>
      <w:r>
        <w:t xml:space="preserve"> solches </w:t>
      </w:r>
      <w:proofErr w:type="spellStart"/>
      <w:r>
        <w:t>one</w:t>
      </w:r>
      <w:proofErr w:type="spellEnd"/>
      <w:r>
        <w:t xml:space="preserve"> alle beschwer und </w:t>
      </w:r>
      <w:proofErr w:type="spellStart"/>
      <w:r>
        <w:t>mmuehe</w:t>
      </w:r>
      <w:proofErr w:type="spellEnd"/>
      <w:r>
        <w:t xml:space="preserve"> werden thun </w:t>
      </w:r>
      <w:proofErr w:type="spellStart"/>
      <w:r>
        <w:t>koennen</w:t>
      </w:r>
      <w:proofErr w:type="spellEnd"/>
      <w:r>
        <w:t xml:space="preserve"> / </w:t>
      </w:r>
      <w:proofErr w:type="spellStart"/>
      <w:r>
        <w:t>auff</w:t>
      </w:r>
      <w:proofErr w:type="spellEnd"/>
      <w:r>
        <w:t xml:space="preserve"> und </w:t>
      </w:r>
      <w:proofErr w:type="spellStart"/>
      <w:r>
        <w:t>nider</w:t>
      </w:r>
      <w:proofErr w:type="spellEnd"/>
      <w:r>
        <w:t xml:space="preserve"> </w:t>
      </w:r>
      <w:proofErr w:type="spellStart"/>
      <w:r>
        <w:t>faren</w:t>
      </w:r>
      <w:proofErr w:type="spellEnd"/>
      <w:r>
        <w:t xml:space="preserve"> also wie Christus sichtbarlich </w:t>
      </w:r>
      <w:proofErr w:type="spellStart"/>
      <w:r>
        <w:t>inn</w:t>
      </w:r>
      <w:proofErr w:type="spellEnd"/>
      <w:r>
        <w:t xml:space="preserve"> der </w:t>
      </w:r>
      <w:proofErr w:type="spellStart"/>
      <w:r>
        <w:t>wolcken</w:t>
      </w:r>
      <w:proofErr w:type="spellEnd"/>
      <w:r>
        <w:t xml:space="preserve"> </w:t>
      </w:r>
      <w:proofErr w:type="spellStart"/>
      <w:r>
        <w:t>auffgefaren</w:t>
      </w:r>
      <w:proofErr w:type="spellEnd"/>
      <w:r>
        <w:t xml:space="preserve"> ist. Muß auch dem leibe Christi nach seiner </w:t>
      </w:r>
      <w:proofErr w:type="spellStart"/>
      <w:r>
        <w:t>aufferstehung</w:t>
      </w:r>
      <w:proofErr w:type="spellEnd"/>
      <w:r>
        <w:t xml:space="preserve"> diesen stand oder </w:t>
      </w:r>
      <w:proofErr w:type="spellStart"/>
      <w:r>
        <w:t>art</w:t>
      </w:r>
      <w:proofErr w:type="spellEnd"/>
      <w:r>
        <w:t xml:space="preserve"> biß in </w:t>
      </w:r>
      <w:proofErr w:type="spellStart"/>
      <w:r>
        <w:t>ewigkeit</w:t>
      </w:r>
      <w:proofErr w:type="spellEnd"/>
      <w:r>
        <w:t xml:space="preserve"> lasen / dieweil </w:t>
      </w:r>
      <w:proofErr w:type="spellStart"/>
      <w:r>
        <w:t>jm</w:t>
      </w:r>
      <w:proofErr w:type="spellEnd"/>
      <w:r>
        <w:t xml:space="preserve"> unsere leibe biß in </w:t>
      </w:r>
      <w:proofErr w:type="spellStart"/>
      <w:r>
        <w:t>ewigkeit</w:t>
      </w:r>
      <w:proofErr w:type="spellEnd"/>
      <w:r>
        <w:t xml:space="preserve"> nach der </w:t>
      </w:r>
      <w:proofErr w:type="spellStart"/>
      <w:r>
        <w:t>verklaerung</w:t>
      </w:r>
      <w:proofErr w:type="spellEnd"/>
      <w:r>
        <w:t xml:space="preserve"> gleich worden sein. Ist aber diesem also / wie </w:t>
      </w:r>
      <w:proofErr w:type="spellStart"/>
      <w:r>
        <w:t>jm</w:t>
      </w:r>
      <w:proofErr w:type="spellEnd"/>
      <w:r>
        <w:t xml:space="preserve"> </w:t>
      </w:r>
      <w:proofErr w:type="spellStart"/>
      <w:r>
        <w:t>one</w:t>
      </w:r>
      <w:proofErr w:type="spellEnd"/>
      <w:r>
        <w:t xml:space="preserve"> allen </w:t>
      </w:r>
      <w:proofErr w:type="spellStart"/>
      <w:r>
        <w:t>zweivel</w:t>
      </w:r>
      <w:proofErr w:type="spellEnd"/>
      <w:r>
        <w:t xml:space="preserve"> ist / so werden sie an </w:t>
      </w:r>
      <w:proofErr w:type="spellStart"/>
      <w:r>
        <w:t>jrem</w:t>
      </w:r>
      <w:proofErr w:type="spellEnd"/>
      <w:r>
        <w:t xml:space="preserve"> gewissen </w:t>
      </w:r>
      <w:proofErr w:type="spellStart"/>
      <w:r>
        <w:t>ort</w:t>
      </w:r>
      <w:proofErr w:type="spellEnd"/>
      <w:r>
        <w:t xml:space="preserve"> bleiben biß in </w:t>
      </w:r>
      <w:proofErr w:type="spellStart"/>
      <w:r>
        <w:t>ewigkeit</w:t>
      </w:r>
      <w:proofErr w:type="spellEnd"/>
      <w:r>
        <w:t xml:space="preserve"> / nicht </w:t>
      </w:r>
      <w:proofErr w:type="spellStart"/>
      <w:r>
        <w:t>herniden</w:t>
      </w:r>
      <w:proofErr w:type="spellEnd"/>
      <w:r>
        <w:t xml:space="preserve"> unter den </w:t>
      </w:r>
      <w:proofErr w:type="spellStart"/>
      <w:r>
        <w:t>verdamten</w:t>
      </w:r>
      <w:proofErr w:type="spellEnd"/>
      <w:r>
        <w:t xml:space="preserve"> / sonder </w:t>
      </w:r>
      <w:proofErr w:type="spellStart"/>
      <w:r>
        <w:t>vonn</w:t>
      </w:r>
      <w:proofErr w:type="spellEnd"/>
      <w:r>
        <w:t xml:space="preserve"> denselben abgesondert droben </w:t>
      </w:r>
      <w:proofErr w:type="spellStart"/>
      <w:r>
        <w:t>inn</w:t>
      </w:r>
      <w:proofErr w:type="spellEnd"/>
      <w:r>
        <w:t xml:space="preserve"> der </w:t>
      </w:r>
      <w:proofErr w:type="spellStart"/>
      <w:r>
        <w:t>hoehe</w:t>
      </w:r>
      <w:proofErr w:type="spellEnd"/>
      <w:r>
        <w:t xml:space="preserve">. Luc. am 16. </w:t>
      </w:r>
      <w:proofErr w:type="spellStart"/>
      <w:r>
        <w:t>colossern</w:t>
      </w:r>
      <w:proofErr w:type="spellEnd"/>
      <w:r>
        <w:t xml:space="preserve"> am 3. Galatern 4. </w:t>
      </w:r>
      <w:proofErr w:type="spellStart"/>
      <w:r>
        <w:t>Warumb</w:t>
      </w:r>
      <w:proofErr w:type="spellEnd"/>
      <w:r>
        <w:t xml:space="preserve"> </w:t>
      </w:r>
      <w:proofErr w:type="spellStart"/>
      <w:r>
        <w:t>lestert</w:t>
      </w:r>
      <w:proofErr w:type="spellEnd"/>
      <w:r>
        <w:t xml:space="preserve"> uns den Marbach / wenn wir solches sagen / daß wir einen </w:t>
      </w:r>
      <w:proofErr w:type="spellStart"/>
      <w:r>
        <w:t>ertreumten</w:t>
      </w:r>
      <w:proofErr w:type="spellEnd"/>
      <w:r>
        <w:t xml:space="preserve"> </w:t>
      </w:r>
      <w:proofErr w:type="spellStart"/>
      <w:r>
        <w:t>Himel</w:t>
      </w:r>
      <w:proofErr w:type="spellEnd"/>
      <w:r>
        <w:t xml:space="preserve"> machen? oder was poltert </w:t>
      </w:r>
      <w:proofErr w:type="spellStart"/>
      <w:r>
        <w:t>unnd</w:t>
      </w:r>
      <w:proofErr w:type="spellEnd"/>
      <w:r>
        <w:t xml:space="preserve"> </w:t>
      </w:r>
      <w:proofErr w:type="spellStart"/>
      <w:r>
        <w:t>wirfft</w:t>
      </w:r>
      <w:proofErr w:type="spellEnd"/>
      <w:r>
        <w:t xml:space="preserve"> er mit so viel staube </w:t>
      </w:r>
      <w:proofErr w:type="spellStart"/>
      <w:r>
        <w:t>umb</w:t>
      </w:r>
      <w:proofErr w:type="spellEnd"/>
      <w:r>
        <w:t xml:space="preserve"> sich / daß er solch hin und wider wandeln / </w:t>
      </w:r>
      <w:proofErr w:type="spellStart"/>
      <w:r>
        <w:t>auff</w:t>
      </w:r>
      <w:proofErr w:type="spellEnd"/>
      <w:r>
        <w:t xml:space="preserve"> und </w:t>
      </w:r>
      <w:proofErr w:type="spellStart"/>
      <w:r>
        <w:t>niderfaren</w:t>
      </w:r>
      <w:proofErr w:type="spellEnd"/>
      <w:r>
        <w:t xml:space="preserve"> / welches in zeit und </w:t>
      </w:r>
      <w:proofErr w:type="spellStart"/>
      <w:r>
        <w:t>ort</w:t>
      </w:r>
      <w:proofErr w:type="spellEnd"/>
      <w:r>
        <w:t xml:space="preserve"> </w:t>
      </w:r>
      <w:proofErr w:type="spellStart"/>
      <w:r>
        <w:t>geschihet</w:t>
      </w:r>
      <w:proofErr w:type="spellEnd"/>
      <w:r>
        <w:t xml:space="preserve"> / </w:t>
      </w:r>
      <w:proofErr w:type="spellStart"/>
      <w:r>
        <w:t>auß</w:t>
      </w:r>
      <w:proofErr w:type="spellEnd"/>
      <w:r>
        <w:t xml:space="preserve"> dem Reich Gottes / und dem ewig </w:t>
      </w:r>
      <w:proofErr w:type="spellStart"/>
      <w:r>
        <w:t>werenden</w:t>
      </w:r>
      <w:proofErr w:type="spellEnd"/>
      <w:r>
        <w:t xml:space="preserve"> </w:t>
      </w:r>
      <w:proofErr w:type="spellStart"/>
      <w:r>
        <w:t>Himlischen</w:t>
      </w:r>
      <w:proofErr w:type="spellEnd"/>
      <w:r>
        <w:t xml:space="preserve"> leben und wesen </w:t>
      </w:r>
      <w:proofErr w:type="spellStart"/>
      <w:r>
        <w:t>hinauß</w:t>
      </w:r>
      <w:proofErr w:type="spellEnd"/>
      <w:r>
        <w:t xml:space="preserve"> stürme? Zum andern / weil er den andern stand / nemlich der </w:t>
      </w:r>
      <w:proofErr w:type="spellStart"/>
      <w:r>
        <w:t>herligkeit</w:t>
      </w:r>
      <w:proofErr w:type="spellEnd"/>
      <w:r>
        <w:t xml:space="preserve"> oder </w:t>
      </w:r>
      <w:proofErr w:type="spellStart"/>
      <w:r>
        <w:t>verklaerung</w:t>
      </w:r>
      <w:proofErr w:type="spellEnd"/>
      <w:r>
        <w:t xml:space="preserve"> / dem leib Christi muß jetzund und biß in </w:t>
      </w:r>
      <w:proofErr w:type="spellStart"/>
      <w:r>
        <w:t>ewigkeit</w:t>
      </w:r>
      <w:proofErr w:type="spellEnd"/>
      <w:r>
        <w:t xml:space="preserve"> lassen / es sey </w:t>
      </w:r>
      <w:proofErr w:type="spellStart"/>
      <w:r>
        <w:t>jm</w:t>
      </w:r>
      <w:proofErr w:type="spellEnd"/>
      <w:r>
        <w:t xml:space="preserve"> lieb oder leid / und auch </w:t>
      </w:r>
      <w:proofErr w:type="spellStart"/>
      <w:r>
        <w:t>selbest</w:t>
      </w:r>
      <w:proofErr w:type="spellEnd"/>
      <w:r>
        <w:t xml:space="preserve"> bekennet / er verliere seine </w:t>
      </w:r>
      <w:proofErr w:type="spellStart"/>
      <w:r>
        <w:t>natur</w:t>
      </w:r>
      <w:proofErr w:type="spellEnd"/>
      <w:r>
        <w:t xml:space="preserve"> und eigenschafften nicht / Wil ich </w:t>
      </w:r>
      <w:proofErr w:type="spellStart"/>
      <w:r>
        <w:t>Marbachen</w:t>
      </w:r>
      <w:proofErr w:type="spellEnd"/>
      <w:r>
        <w:t xml:space="preserve"> diß sein </w:t>
      </w:r>
      <w:proofErr w:type="spellStart"/>
      <w:r>
        <w:t>bekaentniß</w:t>
      </w:r>
      <w:proofErr w:type="spellEnd"/>
      <w:r>
        <w:t xml:space="preserve"> / mit seinem </w:t>
      </w:r>
      <w:proofErr w:type="spellStart"/>
      <w:r>
        <w:t>Ubiquitetischen</w:t>
      </w:r>
      <w:proofErr w:type="spellEnd"/>
      <w:r>
        <w:t xml:space="preserve"> </w:t>
      </w:r>
      <w:proofErr w:type="spellStart"/>
      <w:r>
        <w:t>traum</w:t>
      </w:r>
      <w:proofErr w:type="spellEnd"/>
      <w:r>
        <w:t xml:space="preserve"> lassen vergleichen / </w:t>
      </w:r>
      <w:proofErr w:type="spellStart"/>
      <w:r>
        <w:t>daz</w:t>
      </w:r>
      <w:proofErr w:type="spellEnd"/>
      <w:r>
        <w:t xml:space="preserve"> nemlich die </w:t>
      </w:r>
      <w:proofErr w:type="spellStart"/>
      <w:r>
        <w:t>menschheit</w:t>
      </w:r>
      <w:proofErr w:type="spellEnd"/>
      <w:r>
        <w:t xml:space="preserve"> Christi / nach dem dritten </w:t>
      </w:r>
      <w:proofErr w:type="spellStart"/>
      <w:r>
        <w:t>stande</w:t>
      </w:r>
      <w:proofErr w:type="spellEnd"/>
      <w:r>
        <w:t xml:space="preserve"> / soll die eigenschafften des </w:t>
      </w:r>
      <w:proofErr w:type="spellStart"/>
      <w:r>
        <w:t>Goettlichen</w:t>
      </w:r>
      <w:proofErr w:type="spellEnd"/>
      <w:r>
        <w:t xml:space="preserve"> </w:t>
      </w:r>
      <w:proofErr w:type="spellStart"/>
      <w:r>
        <w:t>wesens</w:t>
      </w:r>
      <w:proofErr w:type="spellEnd"/>
      <w:r>
        <w:t xml:space="preserve"> / durch die </w:t>
      </w:r>
      <w:proofErr w:type="spellStart"/>
      <w:r>
        <w:t>persoenliche</w:t>
      </w:r>
      <w:proofErr w:type="spellEnd"/>
      <w:r>
        <w:t xml:space="preserve"> </w:t>
      </w:r>
      <w:proofErr w:type="spellStart"/>
      <w:r>
        <w:t>vereinigung</w:t>
      </w:r>
      <w:proofErr w:type="spellEnd"/>
      <w:r>
        <w:t xml:space="preserve"> bekommen haben. Denn freilich die eigenschafft des </w:t>
      </w:r>
      <w:proofErr w:type="spellStart"/>
      <w:r>
        <w:t>verklaerten</w:t>
      </w:r>
      <w:proofErr w:type="spellEnd"/>
      <w:r>
        <w:t xml:space="preserve"> und </w:t>
      </w:r>
      <w:proofErr w:type="spellStart"/>
      <w:r>
        <w:t>onverklaerten</w:t>
      </w:r>
      <w:proofErr w:type="spellEnd"/>
      <w:r>
        <w:t xml:space="preserve"> menschlichen </w:t>
      </w:r>
      <w:proofErr w:type="spellStart"/>
      <w:r>
        <w:t>leibs</w:t>
      </w:r>
      <w:proofErr w:type="spellEnd"/>
      <w:r>
        <w:t xml:space="preserve"> ist / daß er umschrieben und zu einer zeit nur an einem </w:t>
      </w:r>
      <w:proofErr w:type="spellStart"/>
      <w:r>
        <w:t>ort</w:t>
      </w:r>
      <w:proofErr w:type="spellEnd"/>
      <w:r>
        <w:t xml:space="preserve"> sey / und von </w:t>
      </w:r>
      <w:proofErr w:type="spellStart"/>
      <w:r>
        <w:t>ort</w:t>
      </w:r>
      <w:proofErr w:type="spellEnd"/>
      <w:r>
        <w:t xml:space="preserve"> zu </w:t>
      </w:r>
      <w:proofErr w:type="spellStart"/>
      <w:r>
        <w:t>ort</w:t>
      </w:r>
      <w:proofErr w:type="spellEnd"/>
      <w:r>
        <w:t xml:space="preserve"> wandle / Die eigenschafft aber des </w:t>
      </w:r>
      <w:proofErr w:type="spellStart"/>
      <w:r>
        <w:t>Goettlichen</w:t>
      </w:r>
      <w:proofErr w:type="spellEnd"/>
      <w:r>
        <w:t xml:space="preserve"> </w:t>
      </w:r>
      <w:proofErr w:type="spellStart"/>
      <w:r>
        <w:t>wesens</w:t>
      </w:r>
      <w:proofErr w:type="spellEnd"/>
      <w:r>
        <w:t xml:space="preserve"> ist / </w:t>
      </w:r>
      <w:proofErr w:type="spellStart"/>
      <w:r>
        <w:t>onum</w:t>
      </w:r>
      <w:proofErr w:type="spellEnd"/>
      <w:r>
        <w:t xml:space="preserve"> beschrieben / </w:t>
      </w:r>
      <w:proofErr w:type="spellStart"/>
      <w:r>
        <w:t>unnd</w:t>
      </w:r>
      <w:proofErr w:type="spellEnd"/>
      <w:r>
        <w:t xml:space="preserve"> zugleich </w:t>
      </w:r>
      <w:proofErr w:type="spellStart"/>
      <w:r>
        <w:t>uberall</w:t>
      </w:r>
      <w:proofErr w:type="spellEnd"/>
      <w:r>
        <w:t xml:space="preserve"> sein / und nicht von einem </w:t>
      </w:r>
      <w:proofErr w:type="spellStart"/>
      <w:r>
        <w:t>ort</w:t>
      </w:r>
      <w:proofErr w:type="spellEnd"/>
      <w:r>
        <w:t xml:space="preserve"> zum andern </w:t>
      </w:r>
      <w:proofErr w:type="spellStart"/>
      <w:r>
        <w:t>wandlen</w:t>
      </w:r>
      <w:proofErr w:type="spellEnd"/>
      <w:r>
        <w:t xml:space="preserve">. Derhalben der ander stand des </w:t>
      </w:r>
      <w:proofErr w:type="spellStart"/>
      <w:r>
        <w:t>leibs</w:t>
      </w:r>
      <w:proofErr w:type="spellEnd"/>
      <w:r>
        <w:t xml:space="preserve"> Christi / </w:t>
      </w:r>
      <w:proofErr w:type="spellStart"/>
      <w:r>
        <w:t>unnd</w:t>
      </w:r>
      <w:proofErr w:type="spellEnd"/>
      <w:r>
        <w:t xml:space="preserve"> viel weniger der erste / nemlich die </w:t>
      </w:r>
      <w:proofErr w:type="spellStart"/>
      <w:r>
        <w:t>nidrigkeit</w:t>
      </w:r>
      <w:proofErr w:type="spellEnd"/>
      <w:r>
        <w:t xml:space="preserve"> / welche beide in der </w:t>
      </w:r>
      <w:proofErr w:type="spellStart"/>
      <w:r>
        <w:t>schrifft</w:t>
      </w:r>
      <w:proofErr w:type="spellEnd"/>
      <w:r>
        <w:t xml:space="preserve"> gegründet sind / den dritten / nemlich / den </w:t>
      </w:r>
      <w:proofErr w:type="spellStart"/>
      <w:r>
        <w:t>Ubiquitetischen</w:t>
      </w:r>
      <w:proofErr w:type="spellEnd"/>
      <w:r>
        <w:t xml:space="preserve"> / den er aus der </w:t>
      </w:r>
      <w:proofErr w:type="spellStart"/>
      <w:r>
        <w:t>menschwerdung</w:t>
      </w:r>
      <w:proofErr w:type="spellEnd"/>
      <w:r>
        <w:t xml:space="preserve"> Christi erzwingen </w:t>
      </w:r>
      <w:proofErr w:type="spellStart"/>
      <w:r>
        <w:t>wil</w:t>
      </w:r>
      <w:proofErr w:type="spellEnd"/>
      <w:r>
        <w:t xml:space="preserve"> / keines </w:t>
      </w:r>
      <w:proofErr w:type="spellStart"/>
      <w:r>
        <w:t>wegs</w:t>
      </w:r>
      <w:proofErr w:type="spellEnd"/>
      <w:r>
        <w:t xml:space="preserve"> </w:t>
      </w:r>
      <w:proofErr w:type="spellStart"/>
      <w:r>
        <w:t>nit</w:t>
      </w:r>
      <w:proofErr w:type="spellEnd"/>
      <w:r>
        <w:t xml:space="preserve"> </w:t>
      </w:r>
      <w:proofErr w:type="spellStart"/>
      <w:r>
        <w:t>koennen</w:t>
      </w:r>
      <w:proofErr w:type="spellEnd"/>
      <w:r>
        <w:t xml:space="preserve"> leiden / und als ein </w:t>
      </w:r>
      <w:proofErr w:type="spellStart"/>
      <w:r>
        <w:t>menschen</w:t>
      </w:r>
      <w:proofErr w:type="spellEnd"/>
      <w:r>
        <w:t xml:space="preserve"> </w:t>
      </w:r>
      <w:proofErr w:type="spellStart"/>
      <w:r>
        <w:t>gedicht</w:t>
      </w:r>
      <w:proofErr w:type="spellEnd"/>
      <w:r>
        <w:t xml:space="preserve"> / </w:t>
      </w:r>
      <w:proofErr w:type="spellStart"/>
      <w:r>
        <w:t>offentlich</w:t>
      </w:r>
      <w:proofErr w:type="spellEnd"/>
      <w:r>
        <w:t xml:space="preserve"> wiederlegen. Zum dritten / </w:t>
      </w:r>
      <w:proofErr w:type="spellStart"/>
      <w:r>
        <w:t>wil</w:t>
      </w:r>
      <w:proofErr w:type="spellEnd"/>
      <w:r>
        <w:t xml:space="preserve"> er das nach dem dritten </w:t>
      </w:r>
      <w:proofErr w:type="spellStart"/>
      <w:r>
        <w:t>stande</w:t>
      </w:r>
      <w:proofErr w:type="spellEnd"/>
      <w:r>
        <w:t xml:space="preserve"> / der leib Christi im </w:t>
      </w:r>
      <w:proofErr w:type="spellStart"/>
      <w:r>
        <w:t>brot</w:t>
      </w:r>
      <w:proofErr w:type="spellEnd"/>
      <w:r>
        <w:t xml:space="preserve"> sey und </w:t>
      </w:r>
      <w:proofErr w:type="spellStart"/>
      <w:r>
        <w:t>geessen</w:t>
      </w:r>
      <w:proofErr w:type="spellEnd"/>
      <w:r>
        <w:t xml:space="preserve"> werde / vermeinet damit das mündlich essen zu </w:t>
      </w:r>
      <w:proofErr w:type="spellStart"/>
      <w:r>
        <w:t>erhalben</w:t>
      </w:r>
      <w:proofErr w:type="spellEnd"/>
      <w:r>
        <w:t xml:space="preserve"> / </w:t>
      </w:r>
      <w:proofErr w:type="spellStart"/>
      <w:r>
        <w:t>unnd</w:t>
      </w:r>
      <w:proofErr w:type="spellEnd"/>
      <w:r>
        <w:t xml:space="preserve"> zerbricht erst gar den </w:t>
      </w:r>
      <w:proofErr w:type="spellStart"/>
      <w:r>
        <w:t>hafen</w:t>
      </w:r>
      <w:proofErr w:type="spellEnd"/>
      <w:r>
        <w:t xml:space="preserve"> zu dem </w:t>
      </w:r>
      <w:proofErr w:type="spellStart"/>
      <w:r>
        <w:t>verschuetten</w:t>
      </w:r>
      <w:proofErr w:type="spellEnd"/>
      <w:r>
        <w:t xml:space="preserve"> </w:t>
      </w:r>
      <w:proofErr w:type="spellStart"/>
      <w:r>
        <w:t>brey</w:t>
      </w:r>
      <w:proofErr w:type="spellEnd"/>
      <w:r>
        <w:t xml:space="preserve">. Denn ist der Leib CHRISTI allenthalben mit der Gottheit / so </w:t>
      </w:r>
      <w:proofErr w:type="spellStart"/>
      <w:r>
        <w:t>kan</w:t>
      </w:r>
      <w:proofErr w:type="spellEnd"/>
      <w:r>
        <w:t xml:space="preserve"> er so wenig von orte zu orte kommen / oder gehaben oder getragen </w:t>
      </w:r>
      <w:proofErr w:type="spellStart"/>
      <w:r>
        <w:t>werdne</w:t>
      </w:r>
      <w:proofErr w:type="spellEnd"/>
      <w:r>
        <w:t xml:space="preserve"> / und derhalben so wenig mit dem </w:t>
      </w:r>
      <w:proofErr w:type="spellStart"/>
      <w:r>
        <w:t>brot</w:t>
      </w:r>
      <w:proofErr w:type="spellEnd"/>
      <w:r>
        <w:t xml:space="preserve"> </w:t>
      </w:r>
      <w:proofErr w:type="spellStart"/>
      <w:r>
        <w:t>auß</w:t>
      </w:r>
      <w:proofErr w:type="spellEnd"/>
      <w:r>
        <w:t xml:space="preserve"> der </w:t>
      </w:r>
      <w:proofErr w:type="spellStart"/>
      <w:r>
        <w:t>hand</w:t>
      </w:r>
      <w:proofErr w:type="spellEnd"/>
      <w:r>
        <w:t xml:space="preserve"> / da er ist / </w:t>
      </w:r>
      <w:proofErr w:type="spellStart"/>
      <w:r>
        <w:t>unnd</w:t>
      </w:r>
      <w:proofErr w:type="spellEnd"/>
      <w:r>
        <w:t xml:space="preserve"> bleibet / in den </w:t>
      </w:r>
      <w:proofErr w:type="spellStart"/>
      <w:r>
        <w:t>mund</w:t>
      </w:r>
      <w:proofErr w:type="spellEnd"/>
      <w:r>
        <w:t xml:space="preserve"> / da er schon zuvor ist / eingehen / und </w:t>
      </w:r>
      <w:proofErr w:type="spellStart"/>
      <w:r>
        <w:t>muendlich</w:t>
      </w:r>
      <w:proofErr w:type="spellEnd"/>
      <w:r>
        <w:t xml:space="preserve"> </w:t>
      </w:r>
      <w:proofErr w:type="spellStart"/>
      <w:r>
        <w:t>geessen</w:t>
      </w:r>
      <w:proofErr w:type="spellEnd"/>
      <w:r>
        <w:t xml:space="preserve"> werden / als die Gottheit Christi. </w:t>
      </w:r>
    </w:p>
    <w:p w14:paraId="4A57129F" w14:textId="77777777" w:rsidR="008F74BD" w:rsidRDefault="008F74BD" w:rsidP="008F74BD">
      <w:pPr>
        <w:pStyle w:val="StandardWeb"/>
      </w:pPr>
      <w:r>
        <w:t xml:space="preserve">Zu </w:t>
      </w:r>
      <w:proofErr w:type="spellStart"/>
      <w:r>
        <w:t>letzt</w:t>
      </w:r>
      <w:proofErr w:type="spellEnd"/>
      <w:r>
        <w:t xml:space="preserve"> macht sich Marbach auch an das Sursum corda, dasselbe </w:t>
      </w:r>
      <w:proofErr w:type="spellStart"/>
      <w:r>
        <w:t>auff</w:t>
      </w:r>
      <w:proofErr w:type="spellEnd"/>
      <w:r>
        <w:t xml:space="preserve"> seine </w:t>
      </w:r>
      <w:proofErr w:type="spellStart"/>
      <w:r>
        <w:t>meinung</w:t>
      </w:r>
      <w:proofErr w:type="spellEnd"/>
      <w:r>
        <w:t xml:space="preserve"> </w:t>
      </w:r>
      <w:proofErr w:type="spellStart"/>
      <w:r>
        <w:t>zuzihen</w:t>
      </w:r>
      <w:proofErr w:type="spellEnd"/>
      <w:r>
        <w:t xml:space="preserve">. Treibt viel </w:t>
      </w:r>
      <w:proofErr w:type="spellStart"/>
      <w:r>
        <w:t>gespoett</w:t>
      </w:r>
      <w:proofErr w:type="spellEnd"/>
      <w:r>
        <w:t xml:space="preserve"> mit dem glauben der Christum droben im Himmel zur Rechten Gottes suchen soll. Ist vor gemeldet / daß er hiemit </w:t>
      </w:r>
      <w:proofErr w:type="spellStart"/>
      <w:r>
        <w:t>nit</w:t>
      </w:r>
      <w:proofErr w:type="spellEnd"/>
      <w:r>
        <w:t xml:space="preserve"> derselben die solche form zureden etwa gebrauchet / sonder erstlich des Apostels spottet der da spricht / Col. 3. Suchet was droben ist / da Christus ist / zur rechten Gottes sitzende etc. Item. Phi. 3. Unser burgerschafft ist im Himmel / </w:t>
      </w:r>
      <w:proofErr w:type="spellStart"/>
      <w:r>
        <w:t>auß</w:t>
      </w:r>
      <w:proofErr w:type="spellEnd"/>
      <w:r>
        <w:t xml:space="preserve"> welchem wir auch den </w:t>
      </w:r>
      <w:proofErr w:type="spellStart"/>
      <w:r>
        <w:t>seligmacher</w:t>
      </w:r>
      <w:proofErr w:type="spellEnd"/>
      <w:r>
        <w:t xml:space="preserve"> gewarten / den Herren Jesum Christum. Darnach auch der alten Christlichen Kirche / welche gar viel hat also geredt. Als das </w:t>
      </w:r>
      <w:proofErr w:type="spellStart"/>
      <w:r>
        <w:t>Nicenische</w:t>
      </w:r>
      <w:proofErr w:type="spellEnd"/>
      <w:r>
        <w:t xml:space="preserve"> Concilium, Hieronymus ad Hedi. </w:t>
      </w:r>
      <w:proofErr w:type="spellStart"/>
      <w:r>
        <w:t>Crysosto</w:t>
      </w:r>
      <w:proofErr w:type="spellEnd"/>
      <w:r>
        <w:t xml:space="preserve"> </w:t>
      </w:r>
      <w:proofErr w:type="spellStart"/>
      <w:r>
        <w:t>Homil</w:t>
      </w:r>
      <w:proofErr w:type="spellEnd"/>
      <w:r>
        <w:t xml:space="preserve">. 14. in 1. Cor. 11. Und wird damit nichts anders verstanden / denn daß wir sollen glauben und </w:t>
      </w:r>
      <w:proofErr w:type="spellStart"/>
      <w:r>
        <w:t>gedencken</w:t>
      </w:r>
      <w:proofErr w:type="spellEnd"/>
      <w:r>
        <w:t xml:space="preserve"> / daß Christus mit seinem leibe jetzund </w:t>
      </w:r>
      <w:proofErr w:type="spellStart"/>
      <w:r>
        <w:t>nit</w:t>
      </w:r>
      <w:proofErr w:type="spellEnd"/>
      <w:r>
        <w:t xml:space="preserve"> </w:t>
      </w:r>
      <w:proofErr w:type="spellStart"/>
      <w:r>
        <w:t>herniden</w:t>
      </w:r>
      <w:proofErr w:type="spellEnd"/>
      <w:r>
        <w:t xml:space="preserve"> </w:t>
      </w:r>
      <w:proofErr w:type="spellStart"/>
      <w:r>
        <w:t>auff</w:t>
      </w:r>
      <w:proofErr w:type="spellEnd"/>
      <w:r>
        <w:t xml:space="preserve"> erden / sonder droben im </w:t>
      </w:r>
      <w:proofErr w:type="spellStart"/>
      <w:r>
        <w:t>Himlischen</w:t>
      </w:r>
      <w:proofErr w:type="spellEnd"/>
      <w:r>
        <w:t xml:space="preserve"> wesen </w:t>
      </w:r>
      <w:proofErr w:type="spellStart"/>
      <w:r>
        <w:t>unnd</w:t>
      </w:r>
      <w:proofErr w:type="spellEnd"/>
      <w:r>
        <w:t xml:space="preserve"> </w:t>
      </w:r>
      <w:proofErr w:type="spellStart"/>
      <w:r>
        <w:t>herrligkeit</w:t>
      </w:r>
      <w:proofErr w:type="spellEnd"/>
      <w:r>
        <w:t xml:space="preserve"> ist / und wir / ob wir </w:t>
      </w:r>
      <w:proofErr w:type="spellStart"/>
      <w:r>
        <w:t>wol</w:t>
      </w:r>
      <w:proofErr w:type="spellEnd"/>
      <w:r>
        <w:t xml:space="preserve"> </w:t>
      </w:r>
      <w:proofErr w:type="spellStart"/>
      <w:r>
        <w:t>herniden</w:t>
      </w:r>
      <w:proofErr w:type="spellEnd"/>
      <w:r>
        <w:t xml:space="preserve"> </w:t>
      </w:r>
      <w:proofErr w:type="spellStart"/>
      <w:r>
        <w:t>auff</w:t>
      </w:r>
      <w:proofErr w:type="spellEnd"/>
      <w:r>
        <w:t xml:space="preserve"> erden </w:t>
      </w:r>
      <w:proofErr w:type="spellStart"/>
      <w:r>
        <w:t>umbkriechen</w:t>
      </w:r>
      <w:proofErr w:type="spellEnd"/>
      <w:r>
        <w:t xml:space="preserve"> / dennoch durch seinen </w:t>
      </w:r>
      <w:proofErr w:type="spellStart"/>
      <w:r>
        <w:t>uberal</w:t>
      </w:r>
      <w:proofErr w:type="spellEnd"/>
      <w:r>
        <w:t xml:space="preserve"> gegenwertigen / in </w:t>
      </w:r>
      <w:proofErr w:type="spellStart"/>
      <w:r>
        <w:t>jm</w:t>
      </w:r>
      <w:proofErr w:type="spellEnd"/>
      <w:r>
        <w:t xml:space="preserve"> / und in uns </w:t>
      </w:r>
      <w:proofErr w:type="spellStart"/>
      <w:r>
        <w:t>wonenden</w:t>
      </w:r>
      <w:proofErr w:type="spellEnd"/>
      <w:r>
        <w:t xml:space="preserve"> Geist </w:t>
      </w:r>
      <w:proofErr w:type="spellStart"/>
      <w:r>
        <w:t>jm</w:t>
      </w:r>
      <w:proofErr w:type="spellEnd"/>
      <w:r>
        <w:t xml:space="preserve"> der droben im Himmel ist / als die </w:t>
      </w:r>
      <w:proofErr w:type="spellStart"/>
      <w:r>
        <w:t>glieder</w:t>
      </w:r>
      <w:proofErr w:type="spellEnd"/>
      <w:r>
        <w:t xml:space="preserve"> </w:t>
      </w:r>
      <w:proofErr w:type="spellStart"/>
      <w:r>
        <w:t>jhrem</w:t>
      </w:r>
      <w:proofErr w:type="spellEnd"/>
      <w:r>
        <w:t xml:space="preserve"> </w:t>
      </w:r>
      <w:proofErr w:type="spellStart"/>
      <w:r>
        <w:t>haupt</w:t>
      </w:r>
      <w:proofErr w:type="spellEnd"/>
      <w:r>
        <w:t xml:space="preserve"> werden eingeleibet und verbunden. Was hat denn nu Marbach </w:t>
      </w:r>
      <w:proofErr w:type="spellStart"/>
      <w:r>
        <w:t>hierinn</w:t>
      </w:r>
      <w:proofErr w:type="spellEnd"/>
      <w:r>
        <w:t xml:space="preserve"> so sehr </w:t>
      </w:r>
      <w:proofErr w:type="spellStart"/>
      <w:r>
        <w:t>zuverlachen</w:t>
      </w:r>
      <w:proofErr w:type="spellEnd"/>
      <w:r>
        <w:t xml:space="preserve"> und </w:t>
      </w:r>
      <w:proofErr w:type="spellStart"/>
      <w:r>
        <w:t>zuverspotten</w:t>
      </w:r>
      <w:proofErr w:type="spellEnd"/>
      <w:r>
        <w:t xml:space="preserve">? Oder wie </w:t>
      </w:r>
      <w:proofErr w:type="spellStart"/>
      <w:r>
        <w:t>kan</w:t>
      </w:r>
      <w:proofErr w:type="spellEnd"/>
      <w:r>
        <w:t xml:space="preserve"> er sagen / daß solcher glaube kein Gottes </w:t>
      </w:r>
      <w:proofErr w:type="spellStart"/>
      <w:r>
        <w:t>wort</w:t>
      </w:r>
      <w:proofErr w:type="spellEnd"/>
      <w:r>
        <w:t xml:space="preserve"> und </w:t>
      </w:r>
      <w:proofErr w:type="spellStart"/>
      <w:r>
        <w:t>zusag</w:t>
      </w:r>
      <w:proofErr w:type="spellEnd"/>
      <w:r>
        <w:t xml:space="preserve"> habe / So doch </w:t>
      </w:r>
      <w:proofErr w:type="spellStart"/>
      <w:r>
        <w:t>zun</w:t>
      </w:r>
      <w:proofErr w:type="spellEnd"/>
      <w:r>
        <w:t xml:space="preserve"> Hebr. am 7. klar stehet / Einen solchen hohen Priester ziemet uns zuhaben / der </w:t>
      </w:r>
      <w:proofErr w:type="spellStart"/>
      <w:r>
        <w:t>hoeher</w:t>
      </w:r>
      <w:proofErr w:type="spellEnd"/>
      <w:r>
        <w:t xml:space="preserve"> denn der Himmel </w:t>
      </w:r>
      <w:proofErr w:type="spellStart"/>
      <w:r>
        <w:t>were</w:t>
      </w:r>
      <w:proofErr w:type="spellEnd"/>
      <w:r>
        <w:t xml:space="preserve"> etc. und am 8. Wir haben einen solchen hohen Priester / der sich gesetzt hat zur Rechten des Throns der </w:t>
      </w:r>
      <w:proofErr w:type="spellStart"/>
      <w:r>
        <w:t>Maiestet</w:t>
      </w:r>
      <w:proofErr w:type="spellEnd"/>
      <w:r>
        <w:t xml:space="preserve"> im Himmel / ein </w:t>
      </w:r>
      <w:proofErr w:type="spellStart"/>
      <w:r>
        <w:t>diener</w:t>
      </w:r>
      <w:proofErr w:type="spellEnd"/>
      <w:r>
        <w:t xml:space="preserve"> des </w:t>
      </w:r>
      <w:proofErr w:type="spellStart"/>
      <w:r>
        <w:t>heiligthums</w:t>
      </w:r>
      <w:proofErr w:type="spellEnd"/>
      <w:r>
        <w:t xml:space="preserve"> und der rechten </w:t>
      </w:r>
      <w:proofErr w:type="spellStart"/>
      <w:r>
        <w:t>huetten</w:t>
      </w:r>
      <w:proofErr w:type="spellEnd"/>
      <w:r>
        <w:t xml:space="preserve"> die der Herr hat </w:t>
      </w:r>
      <w:proofErr w:type="spellStart"/>
      <w:r>
        <w:t>auffgerichtet</w:t>
      </w:r>
      <w:proofErr w:type="spellEnd"/>
      <w:r>
        <w:t xml:space="preserve"> / und nicht ein </w:t>
      </w:r>
      <w:proofErr w:type="spellStart"/>
      <w:r>
        <w:t>mensch</w:t>
      </w:r>
      <w:proofErr w:type="spellEnd"/>
      <w:r>
        <w:t xml:space="preserve"> etc. Oder </w:t>
      </w:r>
      <w:proofErr w:type="spellStart"/>
      <w:r>
        <w:t>warumb</w:t>
      </w:r>
      <w:proofErr w:type="spellEnd"/>
      <w:r>
        <w:t xml:space="preserve"> muß unser glaube / der solches fasset und </w:t>
      </w:r>
      <w:proofErr w:type="spellStart"/>
      <w:r>
        <w:t>fuer</w:t>
      </w:r>
      <w:proofErr w:type="spellEnd"/>
      <w:r>
        <w:t xml:space="preserve"> gewiß </w:t>
      </w:r>
      <w:proofErr w:type="spellStart"/>
      <w:r>
        <w:t>helt</w:t>
      </w:r>
      <w:proofErr w:type="spellEnd"/>
      <w:r>
        <w:t xml:space="preserve"> / </w:t>
      </w:r>
      <w:proofErr w:type="spellStart"/>
      <w:r>
        <w:t>stercker</w:t>
      </w:r>
      <w:proofErr w:type="spellEnd"/>
      <w:r>
        <w:t xml:space="preserve"> sein denn Christus / der </w:t>
      </w:r>
      <w:proofErr w:type="spellStart"/>
      <w:r>
        <w:t>jn</w:t>
      </w:r>
      <w:proofErr w:type="spellEnd"/>
      <w:r>
        <w:t xml:space="preserve"> durch seinen geist in unsern </w:t>
      </w:r>
      <w:proofErr w:type="spellStart"/>
      <w:r>
        <w:t>hertzen</w:t>
      </w:r>
      <w:proofErr w:type="spellEnd"/>
      <w:r>
        <w:t xml:space="preserve"> </w:t>
      </w:r>
      <w:proofErr w:type="spellStart"/>
      <w:r>
        <w:t>wircket</w:t>
      </w:r>
      <w:proofErr w:type="spellEnd"/>
      <w:r>
        <w:t xml:space="preserve">? Oder </w:t>
      </w:r>
      <w:proofErr w:type="spellStart"/>
      <w:r>
        <w:t>warumb</w:t>
      </w:r>
      <w:proofErr w:type="spellEnd"/>
      <w:r>
        <w:t xml:space="preserve"> soll sich der glaube </w:t>
      </w:r>
      <w:proofErr w:type="spellStart"/>
      <w:r>
        <w:t>nit</w:t>
      </w:r>
      <w:proofErr w:type="spellEnd"/>
      <w:r>
        <w:t xml:space="preserve"> </w:t>
      </w:r>
      <w:proofErr w:type="spellStart"/>
      <w:r>
        <w:t>auff</w:t>
      </w:r>
      <w:proofErr w:type="spellEnd"/>
      <w:r>
        <w:t xml:space="preserve"> denselben Christum </w:t>
      </w:r>
      <w:proofErr w:type="spellStart"/>
      <w:r>
        <w:t>gruenden</w:t>
      </w:r>
      <w:proofErr w:type="spellEnd"/>
      <w:r>
        <w:t xml:space="preserve"> / der jetzund droben im Himmel zur rechten Gottes sitzet / </w:t>
      </w:r>
      <w:proofErr w:type="spellStart"/>
      <w:r>
        <w:t>darumb</w:t>
      </w:r>
      <w:proofErr w:type="spellEnd"/>
      <w:r>
        <w:t xml:space="preserve"> daß er </w:t>
      </w:r>
      <w:proofErr w:type="spellStart"/>
      <w:r>
        <w:t>auff</w:t>
      </w:r>
      <w:proofErr w:type="spellEnd"/>
      <w:r>
        <w:t xml:space="preserve"> das </w:t>
      </w:r>
      <w:proofErr w:type="spellStart"/>
      <w:r>
        <w:t>wort</w:t>
      </w:r>
      <w:proofErr w:type="spellEnd"/>
      <w:r>
        <w:t xml:space="preserve"> und Sacrament sehen soll / so doch das </w:t>
      </w:r>
      <w:proofErr w:type="spellStart"/>
      <w:r>
        <w:t>wort</w:t>
      </w:r>
      <w:proofErr w:type="spellEnd"/>
      <w:r>
        <w:t xml:space="preserve"> </w:t>
      </w:r>
      <w:proofErr w:type="spellStart"/>
      <w:r>
        <w:t>unnd</w:t>
      </w:r>
      <w:proofErr w:type="spellEnd"/>
      <w:r>
        <w:t xml:space="preserve"> daran </w:t>
      </w:r>
      <w:proofErr w:type="spellStart"/>
      <w:r>
        <w:t>gehengte</w:t>
      </w:r>
      <w:proofErr w:type="spellEnd"/>
      <w:r>
        <w:t xml:space="preserve"> </w:t>
      </w:r>
      <w:proofErr w:type="spellStart"/>
      <w:r>
        <w:t>zeichen</w:t>
      </w:r>
      <w:proofErr w:type="spellEnd"/>
      <w:r>
        <w:t xml:space="preserve"> keinen andern Christum unserm glauben fürtragen / ja all unser </w:t>
      </w:r>
      <w:proofErr w:type="spellStart"/>
      <w:r>
        <w:t>trost</w:t>
      </w:r>
      <w:proofErr w:type="spellEnd"/>
      <w:r>
        <w:t xml:space="preserve"> und </w:t>
      </w:r>
      <w:proofErr w:type="spellStart"/>
      <w:r>
        <w:t>seligkeit</w:t>
      </w:r>
      <w:proofErr w:type="spellEnd"/>
      <w:r>
        <w:t xml:space="preserve"> </w:t>
      </w:r>
      <w:proofErr w:type="spellStart"/>
      <w:r>
        <w:t>auff</w:t>
      </w:r>
      <w:proofErr w:type="spellEnd"/>
      <w:r>
        <w:t xml:space="preserve"> diesem zur Rechten Gottes im Himmel sitzenden Christo stehet / und er </w:t>
      </w:r>
      <w:proofErr w:type="spellStart"/>
      <w:r>
        <w:t>nit</w:t>
      </w:r>
      <w:proofErr w:type="spellEnd"/>
      <w:r>
        <w:t xml:space="preserve"> </w:t>
      </w:r>
      <w:proofErr w:type="spellStart"/>
      <w:r>
        <w:t>darumb</w:t>
      </w:r>
      <w:proofErr w:type="spellEnd"/>
      <w:r>
        <w:t xml:space="preserve"> </w:t>
      </w:r>
      <w:proofErr w:type="spellStart"/>
      <w:r>
        <w:t>wil</w:t>
      </w:r>
      <w:proofErr w:type="spellEnd"/>
      <w:r>
        <w:t xml:space="preserve"> im </w:t>
      </w:r>
      <w:proofErr w:type="spellStart"/>
      <w:r>
        <w:t>eusserlichen</w:t>
      </w:r>
      <w:proofErr w:type="spellEnd"/>
      <w:r>
        <w:t xml:space="preserve"> </w:t>
      </w:r>
      <w:proofErr w:type="spellStart"/>
      <w:r>
        <w:t>wort</w:t>
      </w:r>
      <w:proofErr w:type="spellEnd"/>
      <w:r>
        <w:t xml:space="preserve"> und </w:t>
      </w:r>
      <w:proofErr w:type="spellStart"/>
      <w:r>
        <w:t>predigamt</w:t>
      </w:r>
      <w:proofErr w:type="spellEnd"/>
      <w:r>
        <w:t xml:space="preserve"> gesucht sein / daß er leiblich darinnen verborgen </w:t>
      </w:r>
      <w:proofErr w:type="spellStart"/>
      <w:r>
        <w:t>were</w:t>
      </w:r>
      <w:proofErr w:type="spellEnd"/>
      <w:r>
        <w:t xml:space="preserve"> / oder wir </w:t>
      </w:r>
      <w:proofErr w:type="spellStart"/>
      <w:r>
        <w:t>darumb</w:t>
      </w:r>
      <w:proofErr w:type="spellEnd"/>
      <w:r>
        <w:t xml:space="preserve"> sollen bleiben hangen und </w:t>
      </w:r>
      <w:proofErr w:type="spellStart"/>
      <w:r>
        <w:t>nit</w:t>
      </w:r>
      <w:proofErr w:type="spellEnd"/>
      <w:r>
        <w:t xml:space="preserve"> ferner gehen / sonder </w:t>
      </w:r>
      <w:proofErr w:type="spellStart"/>
      <w:r>
        <w:t>darumb</w:t>
      </w:r>
      <w:proofErr w:type="spellEnd"/>
      <w:r>
        <w:t xml:space="preserve"> </w:t>
      </w:r>
      <w:proofErr w:type="spellStart"/>
      <w:r>
        <w:t>daz</w:t>
      </w:r>
      <w:proofErr w:type="spellEnd"/>
      <w:r>
        <w:t xml:space="preserve"> uns das </w:t>
      </w:r>
      <w:proofErr w:type="spellStart"/>
      <w:r>
        <w:t>predigamt</w:t>
      </w:r>
      <w:proofErr w:type="spellEnd"/>
      <w:r>
        <w:t xml:space="preserve"> zu Christo an das </w:t>
      </w:r>
      <w:proofErr w:type="spellStart"/>
      <w:r>
        <w:t>creutz</w:t>
      </w:r>
      <w:proofErr w:type="spellEnd"/>
      <w:r>
        <w:t xml:space="preserve"> / ins grab / und </w:t>
      </w:r>
      <w:proofErr w:type="spellStart"/>
      <w:r>
        <w:t>hinauff</w:t>
      </w:r>
      <w:proofErr w:type="spellEnd"/>
      <w:r>
        <w:t xml:space="preserve"> in den Himmel weiset? Wil Marbach </w:t>
      </w:r>
      <w:proofErr w:type="spellStart"/>
      <w:r>
        <w:t>auff</w:t>
      </w:r>
      <w:proofErr w:type="spellEnd"/>
      <w:r>
        <w:t xml:space="preserve"> </w:t>
      </w:r>
      <w:proofErr w:type="spellStart"/>
      <w:r>
        <w:t>disen</w:t>
      </w:r>
      <w:proofErr w:type="spellEnd"/>
      <w:r>
        <w:t xml:space="preserve"> Christum seinen glauben </w:t>
      </w:r>
      <w:proofErr w:type="spellStart"/>
      <w:r>
        <w:t>nit</w:t>
      </w:r>
      <w:proofErr w:type="spellEnd"/>
      <w:r>
        <w:t xml:space="preserve"> gründen durch </w:t>
      </w:r>
      <w:proofErr w:type="spellStart"/>
      <w:r>
        <w:t>hülff</w:t>
      </w:r>
      <w:proofErr w:type="spellEnd"/>
      <w:r>
        <w:t xml:space="preserve"> des </w:t>
      </w:r>
      <w:proofErr w:type="spellStart"/>
      <w:r>
        <w:t>worts</w:t>
      </w:r>
      <w:proofErr w:type="spellEnd"/>
      <w:r>
        <w:t xml:space="preserve"> und der Sacrament / so such er </w:t>
      </w:r>
      <w:proofErr w:type="spellStart"/>
      <w:r>
        <w:t>jm</w:t>
      </w:r>
      <w:proofErr w:type="spellEnd"/>
      <w:r>
        <w:t xml:space="preserve"> einen </w:t>
      </w:r>
      <w:proofErr w:type="spellStart"/>
      <w:r>
        <w:t>newen</w:t>
      </w:r>
      <w:proofErr w:type="spellEnd"/>
      <w:r>
        <w:t xml:space="preserve"> </w:t>
      </w:r>
      <w:proofErr w:type="spellStart"/>
      <w:r>
        <w:t>grund</w:t>
      </w:r>
      <w:proofErr w:type="spellEnd"/>
      <w:r>
        <w:t xml:space="preserve"> / wie er denn thut / so lang er </w:t>
      </w:r>
      <w:proofErr w:type="spellStart"/>
      <w:r>
        <w:t>wil</w:t>
      </w:r>
      <w:proofErr w:type="spellEnd"/>
      <w:r>
        <w:t xml:space="preserve"> / lasse aber uns damit </w:t>
      </w:r>
      <w:proofErr w:type="spellStart"/>
      <w:r>
        <w:t>zufriden</w:t>
      </w:r>
      <w:proofErr w:type="spellEnd"/>
      <w:r>
        <w:t xml:space="preserve">. </w:t>
      </w:r>
      <w:proofErr w:type="spellStart"/>
      <w:r>
        <w:t>Warumb</w:t>
      </w:r>
      <w:proofErr w:type="spellEnd"/>
      <w:r>
        <w:t xml:space="preserve"> die alten haben gesagt / Hebt </w:t>
      </w:r>
      <w:proofErr w:type="spellStart"/>
      <w:r>
        <w:t>ever</w:t>
      </w:r>
      <w:proofErr w:type="spellEnd"/>
      <w:r>
        <w:t xml:space="preserve"> </w:t>
      </w:r>
      <w:proofErr w:type="spellStart"/>
      <w:r>
        <w:t>hertzen</w:t>
      </w:r>
      <w:proofErr w:type="spellEnd"/>
      <w:r>
        <w:t xml:space="preserve"> </w:t>
      </w:r>
      <w:proofErr w:type="spellStart"/>
      <w:r>
        <w:t>auff</w:t>
      </w:r>
      <w:proofErr w:type="spellEnd"/>
      <w:r>
        <w:t xml:space="preserve"> / ist </w:t>
      </w:r>
      <w:proofErr w:type="spellStart"/>
      <w:r>
        <w:t>auß</w:t>
      </w:r>
      <w:proofErr w:type="spellEnd"/>
      <w:r>
        <w:t xml:space="preserve"> </w:t>
      </w:r>
      <w:proofErr w:type="spellStart"/>
      <w:r>
        <w:t>jren</w:t>
      </w:r>
      <w:proofErr w:type="spellEnd"/>
      <w:r>
        <w:t xml:space="preserve"> </w:t>
      </w:r>
      <w:proofErr w:type="spellStart"/>
      <w:r>
        <w:t>schrifften</w:t>
      </w:r>
      <w:proofErr w:type="spellEnd"/>
      <w:r>
        <w:t xml:space="preserve"> </w:t>
      </w:r>
      <w:proofErr w:type="spellStart"/>
      <w:r>
        <w:t>gnugsam</w:t>
      </w:r>
      <w:proofErr w:type="spellEnd"/>
      <w:r>
        <w:t xml:space="preserve"> am tag / nemlich das </w:t>
      </w:r>
      <w:proofErr w:type="spellStart"/>
      <w:r>
        <w:t>volck</w:t>
      </w:r>
      <w:proofErr w:type="spellEnd"/>
      <w:r>
        <w:t xml:space="preserve"> </w:t>
      </w:r>
      <w:proofErr w:type="spellStart"/>
      <w:r>
        <w:t>zuerinnern</w:t>
      </w:r>
      <w:proofErr w:type="spellEnd"/>
      <w:r>
        <w:t xml:space="preserve"> / daß die </w:t>
      </w:r>
      <w:proofErr w:type="spellStart"/>
      <w:r>
        <w:t>eusserlichen</w:t>
      </w:r>
      <w:proofErr w:type="spellEnd"/>
      <w:r>
        <w:t xml:space="preserve"> </w:t>
      </w:r>
      <w:proofErr w:type="spellStart"/>
      <w:r>
        <w:t>zeichen</w:t>
      </w:r>
      <w:proofErr w:type="spellEnd"/>
      <w:r>
        <w:t xml:space="preserve"> im </w:t>
      </w:r>
      <w:proofErr w:type="spellStart"/>
      <w:r>
        <w:t>Abendmal</w:t>
      </w:r>
      <w:proofErr w:type="spellEnd"/>
      <w:r>
        <w:t xml:space="preserve"> denselben Christum bedeuten / der jetzund droben im </w:t>
      </w:r>
      <w:proofErr w:type="spellStart"/>
      <w:r>
        <w:t>himel</w:t>
      </w:r>
      <w:proofErr w:type="spellEnd"/>
      <w:r>
        <w:t xml:space="preserve"> ist / und uns </w:t>
      </w:r>
      <w:proofErr w:type="spellStart"/>
      <w:r>
        <w:t>fuer</w:t>
      </w:r>
      <w:proofErr w:type="spellEnd"/>
      <w:r>
        <w:t xml:space="preserve"> dem Vater vertritt / </w:t>
      </w:r>
      <w:proofErr w:type="spellStart"/>
      <w:r>
        <w:t>unnd</w:t>
      </w:r>
      <w:proofErr w:type="spellEnd"/>
      <w:r>
        <w:t xml:space="preserve"> in diesem </w:t>
      </w:r>
      <w:proofErr w:type="spellStart"/>
      <w:r>
        <w:t>Abendmal</w:t>
      </w:r>
      <w:proofErr w:type="spellEnd"/>
      <w:r>
        <w:t xml:space="preserve"> zu seinen gliedern macht / daß er uns hernach zu sich </w:t>
      </w:r>
      <w:proofErr w:type="spellStart"/>
      <w:r>
        <w:t>hinauff</w:t>
      </w:r>
      <w:proofErr w:type="spellEnd"/>
      <w:r>
        <w:t xml:space="preserve"> </w:t>
      </w:r>
      <w:proofErr w:type="spellStart"/>
      <w:r>
        <w:t>neme</w:t>
      </w:r>
      <w:proofErr w:type="spellEnd"/>
      <w:r>
        <w:t xml:space="preserve"> / wie er </w:t>
      </w:r>
      <w:proofErr w:type="spellStart"/>
      <w:r>
        <w:t>außdruecklich</w:t>
      </w:r>
      <w:proofErr w:type="spellEnd"/>
      <w:r>
        <w:t xml:space="preserve"> verheissen hat / Johann. 14. </w:t>
      </w:r>
      <w:proofErr w:type="spellStart"/>
      <w:r>
        <w:t>Unnd</w:t>
      </w:r>
      <w:proofErr w:type="spellEnd"/>
      <w:r>
        <w:t xml:space="preserve"> anderswo / ob gleich Marbach </w:t>
      </w:r>
      <w:proofErr w:type="spellStart"/>
      <w:r>
        <w:t>jn</w:t>
      </w:r>
      <w:proofErr w:type="spellEnd"/>
      <w:r>
        <w:t xml:space="preserve"> </w:t>
      </w:r>
      <w:proofErr w:type="spellStart"/>
      <w:r>
        <w:t>luegen</w:t>
      </w:r>
      <w:proofErr w:type="spellEnd"/>
      <w:r>
        <w:t xml:space="preserve"> straffet. </w:t>
      </w:r>
    </w:p>
    <w:p w14:paraId="0972429E" w14:textId="77777777" w:rsidR="008F74BD" w:rsidRDefault="008F74BD" w:rsidP="008F74BD">
      <w:pPr>
        <w:pStyle w:val="berschrift2"/>
      </w:pPr>
      <w:r>
        <w:t xml:space="preserve">Von Marbachs einreden wider unsere </w:t>
      </w:r>
      <w:proofErr w:type="spellStart"/>
      <w:r>
        <w:t>gruende</w:t>
      </w:r>
      <w:proofErr w:type="spellEnd"/>
      <w:r>
        <w:t>.</w:t>
      </w:r>
    </w:p>
    <w:p w14:paraId="7F726D9A" w14:textId="77777777" w:rsidR="008F74BD" w:rsidRDefault="008F74BD" w:rsidP="008F74BD">
      <w:pPr>
        <w:pStyle w:val="StandardWeb"/>
      </w:pPr>
      <w:proofErr w:type="spellStart"/>
      <w:r>
        <w:t>Wiewol</w:t>
      </w:r>
      <w:proofErr w:type="spellEnd"/>
      <w:r>
        <w:t xml:space="preserve"> die </w:t>
      </w:r>
      <w:proofErr w:type="spellStart"/>
      <w:r>
        <w:t>jenigen</w:t>
      </w:r>
      <w:proofErr w:type="spellEnd"/>
      <w:r>
        <w:t xml:space="preserve"> so </w:t>
      </w:r>
      <w:proofErr w:type="spellStart"/>
      <w:r>
        <w:t>daz</w:t>
      </w:r>
      <w:proofErr w:type="spellEnd"/>
      <w:r>
        <w:t xml:space="preserve"> mündlich essen des </w:t>
      </w:r>
      <w:proofErr w:type="spellStart"/>
      <w:r>
        <w:t>fleisches</w:t>
      </w:r>
      <w:proofErr w:type="spellEnd"/>
      <w:r>
        <w:t xml:space="preserve"> Christi wollen haben / desselben </w:t>
      </w:r>
      <w:proofErr w:type="spellStart"/>
      <w:r>
        <w:t>grund</w:t>
      </w:r>
      <w:proofErr w:type="spellEnd"/>
      <w:r>
        <w:t xml:space="preserve"> darzuthun schuldig sind / ehe denn sie jemanden anmuten dasselbe zu glauben / jedoch haben die unsern viel und satte </w:t>
      </w:r>
      <w:proofErr w:type="spellStart"/>
      <w:r>
        <w:t>gruende</w:t>
      </w:r>
      <w:proofErr w:type="spellEnd"/>
      <w:r>
        <w:t xml:space="preserve"> / und </w:t>
      </w:r>
      <w:proofErr w:type="spellStart"/>
      <w:r>
        <w:t>beweiß</w:t>
      </w:r>
      <w:proofErr w:type="spellEnd"/>
      <w:r>
        <w:t xml:space="preserve"> </w:t>
      </w:r>
      <w:proofErr w:type="spellStart"/>
      <w:r>
        <w:t>auß</w:t>
      </w:r>
      <w:proofErr w:type="spellEnd"/>
      <w:r>
        <w:t xml:space="preserve"> Gottes </w:t>
      </w:r>
      <w:proofErr w:type="spellStart"/>
      <w:r>
        <w:t>wort</w:t>
      </w:r>
      <w:proofErr w:type="spellEnd"/>
      <w:r>
        <w:t xml:space="preserve"> </w:t>
      </w:r>
      <w:proofErr w:type="spellStart"/>
      <w:r>
        <w:t>vielfeltig</w:t>
      </w:r>
      <w:proofErr w:type="spellEnd"/>
      <w:r>
        <w:t xml:space="preserve"> dargethan / dadurch solches </w:t>
      </w:r>
      <w:proofErr w:type="spellStart"/>
      <w:r>
        <w:t>gedicht</w:t>
      </w:r>
      <w:proofErr w:type="spellEnd"/>
      <w:r>
        <w:t xml:space="preserve"> </w:t>
      </w:r>
      <w:proofErr w:type="spellStart"/>
      <w:r>
        <w:t>offentlich</w:t>
      </w:r>
      <w:proofErr w:type="spellEnd"/>
      <w:r>
        <w:t xml:space="preserve"> und </w:t>
      </w:r>
      <w:proofErr w:type="spellStart"/>
      <w:r>
        <w:t>onwidersprechlich</w:t>
      </w:r>
      <w:proofErr w:type="spellEnd"/>
      <w:r>
        <w:t xml:space="preserve"> </w:t>
      </w:r>
      <w:proofErr w:type="spellStart"/>
      <w:r>
        <w:t>umbgestossen</w:t>
      </w:r>
      <w:proofErr w:type="spellEnd"/>
      <w:r>
        <w:t xml:space="preserve"> wird. Sind auch dieselben wider alle einreden </w:t>
      </w:r>
      <w:proofErr w:type="spellStart"/>
      <w:r>
        <w:t>unnd</w:t>
      </w:r>
      <w:proofErr w:type="spellEnd"/>
      <w:r>
        <w:t xml:space="preserve"> </w:t>
      </w:r>
      <w:proofErr w:type="spellStart"/>
      <w:r>
        <w:t>anlauff</w:t>
      </w:r>
      <w:proofErr w:type="spellEnd"/>
      <w:r>
        <w:t xml:space="preserve"> des </w:t>
      </w:r>
      <w:proofErr w:type="spellStart"/>
      <w:r>
        <w:t>gegenteils</w:t>
      </w:r>
      <w:proofErr w:type="spellEnd"/>
      <w:r>
        <w:t xml:space="preserve"> genugsam </w:t>
      </w:r>
      <w:proofErr w:type="spellStart"/>
      <w:r>
        <w:t>vertediget</w:t>
      </w:r>
      <w:proofErr w:type="spellEnd"/>
      <w:r>
        <w:t xml:space="preserve">. Weil aber Marbach deren etliche in </w:t>
      </w:r>
      <w:proofErr w:type="spellStart"/>
      <w:r>
        <w:t>ordnung</w:t>
      </w:r>
      <w:proofErr w:type="spellEnd"/>
      <w:r>
        <w:t xml:space="preserve"> </w:t>
      </w:r>
      <w:proofErr w:type="spellStart"/>
      <w:r>
        <w:t>unnd</w:t>
      </w:r>
      <w:proofErr w:type="spellEnd"/>
      <w:r>
        <w:t xml:space="preserve"> form / die </w:t>
      </w:r>
      <w:proofErr w:type="spellStart"/>
      <w:r>
        <w:t>jm</w:t>
      </w:r>
      <w:proofErr w:type="spellEnd"/>
      <w:r>
        <w:t xml:space="preserve"> gefallen / </w:t>
      </w:r>
      <w:proofErr w:type="spellStart"/>
      <w:r>
        <w:t>fuergenomen</w:t>
      </w:r>
      <w:proofErr w:type="spellEnd"/>
      <w:r>
        <w:t xml:space="preserve"> und seine </w:t>
      </w:r>
      <w:proofErr w:type="spellStart"/>
      <w:r>
        <w:t>zaene</w:t>
      </w:r>
      <w:proofErr w:type="spellEnd"/>
      <w:r>
        <w:t xml:space="preserve"> daran </w:t>
      </w:r>
      <w:proofErr w:type="spellStart"/>
      <w:r>
        <w:t>zuwetzen</w:t>
      </w:r>
      <w:proofErr w:type="spellEnd"/>
      <w:r>
        <w:t xml:space="preserve"> sich unterstanden hat / </w:t>
      </w:r>
      <w:proofErr w:type="spellStart"/>
      <w:r>
        <w:t>wil</w:t>
      </w:r>
      <w:proofErr w:type="spellEnd"/>
      <w:r>
        <w:t xml:space="preserve"> ich dem gemeinen Christlichen Leser zu gut noch einen kleinen </w:t>
      </w:r>
      <w:proofErr w:type="spellStart"/>
      <w:r>
        <w:t>gesellengang</w:t>
      </w:r>
      <w:proofErr w:type="spellEnd"/>
      <w:r>
        <w:t xml:space="preserve"> mit </w:t>
      </w:r>
      <w:proofErr w:type="spellStart"/>
      <w:r>
        <w:t>jm</w:t>
      </w:r>
      <w:proofErr w:type="spellEnd"/>
      <w:r>
        <w:t xml:space="preserve"> thun / </w:t>
      </w:r>
      <w:proofErr w:type="spellStart"/>
      <w:r>
        <w:t>zubesichtigen</w:t>
      </w:r>
      <w:proofErr w:type="spellEnd"/>
      <w:r>
        <w:t xml:space="preserve"> was doch </w:t>
      </w:r>
      <w:proofErr w:type="spellStart"/>
      <w:r>
        <w:t>fuer</w:t>
      </w:r>
      <w:proofErr w:type="spellEnd"/>
      <w:r>
        <w:t xml:space="preserve"> wunder grosse stück er darauß gebissen habe. Denn die </w:t>
      </w:r>
      <w:proofErr w:type="spellStart"/>
      <w:r>
        <w:t>personen</w:t>
      </w:r>
      <w:proofErr w:type="spellEnd"/>
      <w:r>
        <w:t xml:space="preserve"> so er in </w:t>
      </w:r>
      <w:proofErr w:type="spellStart"/>
      <w:r>
        <w:t>sonderheit</w:t>
      </w:r>
      <w:proofErr w:type="spellEnd"/>
      <w:r>
        <w:t xml:space="preserve"> und mit </w:t>
      </w:r>
      <w:proofErr w:type="spellStart"/>
      <w:r>
        <w:t>namen</w:t>
      </w:r>
      <w:proofErr w:type="spellEnd"/>
      <w:r>
        <w:t xml:space="preserve"> angegriffen / sind eins teils durch </w:t>
      </w:r>
      <w:proofErr w:type="spellStart"/>
      <w:r>
        <w:t>jre</w:t>
      </w:r>
      <w:proofErr w:type="spellEnd"/>
      <w:r>
        <w:t xml:space="preserve"> </w:t>
      </w:r>
      <w:proofErr w:type="spellStart"/>
      <w:r>
        <w:t>schriften</w:t>
      </w:r>
      <w:proofErr w:type="spellEnd"/>
      <w:r>
        <w:t xml:space="preserve"> schon </w:t>
      </w:r>
      <w:proofErr w:type="spellStart"/>
      <w:r>
        <w:t>gnugsam</w:t>
      </w:r>
      <w:proofErr w:type="spellEnd"/>
      <w:r>
        <w:t xml:space="preserve"> verantwortet / eins teils </w:t>
      </w:r>
      <w:proofErr w:type="spellStart"/>
      <w:r>
        <w:t>moegen</w:t>
      </w:r>
      <w:proofErr w:type="spellEnd"/>
      <w:r>
        <w:t xml:space="preserve"> </w:t>
      </w:r>
      <w:proofErr w:type="spellStart"/>
      <w:r>
        <w:t>villeicht</w:t>
      </w:r>
      <w:proofErr w:type="spellEnd"/>
      <w:r>
        <w:t xml:space="preserve"> noch </w:t>
      </w:r>
      <w:proofErr w:type="spellStart"/>
      <w:r>
        <w:t>Marbachen</w:t>
      </w:r>
      <w:proofErr w:type="spellEnd"/>
      <w:r>
        <w:t xml:space="preserve"> mit </w:t>
      </w:r>
      <w:proofErr w:type="spellStart"/>
      <w:r>
        <w:t>gelegenheit</w:t>
      </w:r>
      <w:proofErr w:type="spellEnd"/>
      <w:r>
        <w:t xml:space="preserve"> begegnen. </w:t>
      </w:r>
    </w:p>
    <w:p w14:paraId="63E3B4B7" w14:textId="77777777" w:rsidR="008F74BD" w:rsidRDefault="008F74BD" w:rsidP="008F74BD">
      <w:pPr>
        <w:pStyle w:val="StandardWeb"/>
      </w:pPr>
      <w:r>
        <w:t xml:space="preserve">Unser erster und bester </w:t>
      </w:r>
      <w:proofErr w:type="spellStart"/>
      <w:r>
        <w:t>grund</w:t>
      </w:r>
      <w:proofErr w:type="spellEnd"/>
      <w:r>
        <w:t xml:space="preserve"> / sagt er / sey die </w:t>
      </w:r>
      <w:proofErr w:type="spellStart"/>
      <w:r>
        <w:t>Himelfart</w:t>
      </w:r>
      <w:proofErr w:type="spellEnd"/>
      <w:r>
        <w:t xml:space="preserve"> Christi. </w:t>
      </w:r>
      <w:proofErr w:type="spellStart"/>
      <w:r>
        <w:t>Wiewol</w:t>
      </w:r>
      <w:proofErr w:type="spellEnd"/>
      <w:r>
        <w:t xml:space="preserve"> aber die unsern / nicht erst in der </w:t>
      </w:r>
      <w:proofErr w:type="spellStart"/>
      <w:r>
        <w:t>Himelfart</w:t>
      </w:r>
      <w:proofErr w:type="spellEnd"/>
      <w:r>
        <w:t xml:space="preserve"> / sonder bald in dem ersten </w:t>
      </w:r>
      <w:proofErr w:type="spellStart"/>
      <w:r>
        <w:t>Abendmal</w:t>
      </w:r>
      <w:proofErr w:type="spellEnd"/>
      <w:r>
        <w:t xml:space="preserve"> </w:t>
      </w:r>
      <w:proofErr w:type="spellStart"/>
      <w:r>
        <w:t>anfaahen</w:t>
      </w:r>
      <w:proofErr w:type="spellEnd"/>
      <w:r>
        <w:t xml:space="preserve"> </w:t>
      </w:r>
      <w:proofErr w:type="spellStart"/>
      <w:r>
        <w:t>jhren</w:t>
      </w:r>
      <w:proofErr w:type="spellEnd"/>
      <w:r>
        <w:t xml:space="preserve"> </w:t>
      </w:r>
      <w:proofErr w:type="spellStart"/>
      <w:r>
        <w:t>grund</w:t>
      </w:r>
      <w:proofErr w:type="spellEnd"/>
      <w:r>
        <w:t xml:space="preserve"> zulegen / daß nemlich / der einige </w:t>
      </w:r>
      <w:proofErr w:type="spellStart"/>
      <w:r>
        <w:t>ware</w:t>
      </w:r>
      <w:proofErr w:type="spellEnd"/>
      <w:r>
        <w:t xml:space="preserve"> leib Christi </w:t>
      </w:r>
      <w:proofErr w:type="spellStart"/>
      <w:r>
        <w:t>offentlich</w:t>
      </w:r>
      <w:proofErr w:type="spellEnd"/>
      <w:r>
        <w:t xml:space="preserve"> unter den Jüngern am tisch saß / </w:t>
      </w:r>
      <w:proofErr w:type="spellStart"/>
      <w:r>
        <w:t>unnd</w:t>
      </w:r>
      <w:proofErr w:type="spellEnd"/>
      <w:r>
        <w:t xml:space="preserve"> nicht im </w:t>
      </w:r>
      <w:proofErr w:type="spellStart"/>
      <w:r>
        <w:t>brot</w:t>
      </w:r>
      <w:proofErr w:type="spellEnd"/>
      <w:r>
        <w:t xml:space="preserve"> verborgen war / doch richtet er gleich viel </w:t>
      </w:r>
      <w:proofErr w:type="spellStart"/>
      <w:r>
        <w:t>auß</w:t>
      </w:r>
      <w:proofErr w:type="spellEnd"/>
      <w:r>
        <w:t xml:space="preserve"> / er fange an wo er wolle. </w:t>
      </w:r>
    </w:p>
    <w:p w14:paraId="3198AF6A" w14:textId="77777777" w:rsidR="008F74BD" w:rsidRDefault="008F74BD" w:rsidP="008F74BD">
      <w:pPr>
        <w:pStyle w:val="StandardWeb"/>
      </w:pPr>
      <w:r>
        <w:t xml:space="preserve">Denn wir schliessen also. Die </w:t>
      </w:r>
      <w:proofErr w:type="spellStart"/>
      <w:r>
        <w:t>Schrifft</w:t>
      </w:r>
      <w:proofErr w:type="spellEnd"/>
      <w:r>
        <w:t xml:space="preserve"> </w:t>
      </w:r>
      <w:proofErr w:type="spellStart"/>
      <w:r>
        <w:t>leret</w:t>
      </w:r>
      <w:proofErr w:type="spellEnd"/>
      <w:r>
        <w:t xml:space="preserve"> klar / daß Christus mit seinem Leibe </w:t>
      </w:r>
      <w:proofErr w:type="spellStart"/>
      <w:r>
        <w:t>warhafftig</w:t>
      </w:r>
      <w:proofErr w:type="spellEnd"/>
      <w:r>
        <w:t xml:space="preserve"> sey von der erden </w:t>
      </w:r>
      <w:proofErr w:type="spellStart"/>
      <w:r>
        <w:t>hinauff</w:t>
      </w:r>
      <w:proofErr w:type="spellEnd"/>
      <w:r>
        <w:t xml:space="preserve"> </w:t>
      </w:r>
      <w:proofErr w:type="spellStart"/>
      <w:r>
        <w:t>uber</w:t>
      </w:r>
      <w:proofErr w:type="spellEnd"/>
      <w:r>
        <w:t xml:space="preserve"> alle sichtbare Himmel </w:t>
      </w:r>
      <w:proofErr w:type="spellStart"/>
      <w:r>
        <w:t>gefaren</w:t>
      </w:r>
      <w:proofErr w:type="spellEnd"/>
      <w:r>
        <w:t xml:space="preserve"> / also daß er </w:t>
      </w:r>
      <w:proofErr w:type="spellStart"/>
      <w:r>
        <w:t>nit</w:t>
      </w:r>
      <w:proofErr w:type="spellEnd"/>
      <w:r>
        <w:t xml:space="preserve"> sichtbar </w:t>
      </w:r>
      <w:proofErr w:type="spellStart"/>
      <w:r>
        <w:t>hinauff</w:t>
      </w:r>
      <w:proofErr w:type="spellEnd"/>
      <w:r>
        <w:t xml:space="preserve"> </w:t>
      </w:r>
      <w:proofErr w:type="spellStart"/>
      <w:r>
        <w:t>gefaren</w:t>
      </w:r>
      <w:proofErr w:type="spellEnd"/>
      <w:r>
        <w:t xml:space="preserve"> / und </w:t>
      </w:r>
      <w:proofErr w:type="spellStart"/>
      <w:r>
        <w:t>onsichtbar</w:t>
      </w:r>
      <w:proofErr w:type="spellEnd"/>
      <w:r>
        <w:t xml:space="preserve"> </w:t>
      </w:r>
      <w:proofErr w:type="spellStart"/>
      <w:r>
        <w:t>herniden</w:t>
      </w:r>
      <w:proofErr w:type="spellEnd"/>
      <w:r>
        <w:t xml:space="preserve"> blieben / sonder </w:t>
      </w:r>
      <w:proofErr w:type="spellStart"/>
      <w:r>
        <w:t>warhafftig</w:t>
      </w:r>
      <w:proofErr w:type="spellEnd"/>
      <w:r>
        <w:t xml:space="preserve"> </w:t>
      </w:r>
      <w:proofErr w:type="spellStart"/>
      <w:r>
        <w:t>hinauff</w:t>
      </w:r>
      <w:proofErr w:type="spellEnd"/>
      <w:r>
        <w:t xml:space="preserve"> von den </w:t>
      </w:r>
      <w:proofErr w:type="spellStart"/>
      <w:r>
        <w:t>Juengern</w:t>
      </w:r>
      <w:proofErr w:type="spellEnd"/>
      <w:r>
        <w:t xml:space="preserve"> hinweg </w:t>
      </w:r>
      <w:proofErr w:type="spellStart"/>
      <w:r>
        <w:t>genomen</w:t>
      </w:r>
      <w:proofErr w:type="spellEnd"/>
      <w:r>
        <w:t xml:space="preserve"> sey / und hat Christus solches weder in dem </w:t>
      </w:r>
      <w:proofErr w:type="spellStart"/>
      <w:r>
        <w:t>Nachtmal</w:t>
      </w:r>
      <w:proofErr w:type="spellEnd"/>
      <w:r>
        <w:t xml:space="preserve"> noch </w:t>
      </w:r>
      <w:proofErr w:type="spellStart"/>
      <w:r>
        <w:t>jrgent</w:t>
      </w:r>
      <w:proofErr w:type="spellEnd"/>
      <w:r>
        <w:t xml:space="preserve"> in der </w:t>
      </w:r>
      <w:proofErr w:type="spellStart"/>
      <w:r>
        <w:t>gantzen</w:t>
      </w:r>
      <w:proofErr w:type="spellEnd"/>
      <w:r>
        <w:t xml:space="preserve"> </w:t>
      </w:r>
      <w:proofErr w:type="spellStart"/>
      <w:r>
        <w:t>schrifft</w:t>
      </w:r>
      <w:proofErr w:type="spellEnd"/>
      <w:r>
        <w:t xml:space="preserve"> widersprochen / noch etwa </w:t>
      </w:r>
      <w:proofErr w:type="spellStart"/>
      <w:r>
        <w:t>geleret</w:t>
      </w:r>
      <w:proofErr w:type="spellEnd"/>
      <w:r>
        <w:t xml:space="preserve"> / daß er </w:t>
      </w:r>
      <w:proofErr w:type="spellStart"/>
      <w:r>
        <w:t>onsichtbar</w:t>
      </w:r>
      <w:proofErr w:type="spellEnd"/>
      <w:r>
        <w:t xml:space="preserve"> </w:t>
      </w:r>
      <w:proofErr w:type="spellStart"/>
      <w:r>
        <w:t>herniden</w:t>
      </w:r>
      <w:proofErr w:type="spellEnd"/>
      <w:r>
        <w:t xml:space="preserve"> </w:t>
      </w:r>
      <w:proofErr w:type="spellStart"/>
      <w:r>
        <w:t>auff</w:t>
      </w:r>
      <w:proofErr w:type="spellEnd"/>
      <w:r>
        <w:t xml:space="preserve"> erden bleiben / oder sein würde. Derhalben ist er nicht im </w:t>
      </w:r>
      <w:proofErr w:type="spellStart"/>
      <w:r>
        <w:t>brot</w:t>
      </w:r>
      <w:proofErr w:type="spellEnd"/>
      <w:r>
        <w:t xml:space="preserve">. Was sagt hierzu Marbach? Er weiset uns </w:t>
      </w:r>
      <w:proofErr w:type="spellStart"/>
      <w:r>
        <w:t>inn</w:t>
      </w:r>
      <w:proofErr w:type="spellEnd"/>
      <w:r>
        <w:t xml:space="preserve"> seinem </w:t>
      </w:r>
      <w:proofErr w:type="spellStart"/>
      <w:r>
        <w:t>Vocabularium</w:t>
      </w:r>
      <w:proofErr w:type="spellEnd"/>
      <w:r>
        <w:t xml:space="preserve"> Ex quo / darinnen menschwerden und vom </w:t>
      </w:r>
      <w:proofErr w:type="spellStart"/>
      <w:r>
        <w:t>tod</w:t>
      </w:r>
      <w:proofErr w:type="spellEnd"/>
      <w:r>
        <w:t xml:space="preserve"> erstehen </w:t>
      </w:r>
      <w:proofErr w:type="spellStart"/>
      <w:r>
        <w:t>heist</w:t>
      </w:r>
      <w:proofErr w:type="spellEnd"/>
      <w:r>
        <w:t xml:space="preserve"> gen Himmel </w:t>
      </w:r>
      <w:proofErr w:type="spellStart"/>
      <w:r>
        <w:t>faren</w:t>
      </w:r>
      <w:proofErr w:type="spellEnd"/>
      <w:r>
        <w:t xml:space="preserve"> / Und gen Himmel </w:t>
      </w:r>
      <w:proofErr w:type="spellStart"/>
      <w:r>
        <w:t>faren</w:t>
      </w:r>
      <w:proofErr w:type="spellEnd"/>
      <w:r>
        <w:t xml:space="preserve"> / so </w:t>
      </w:r>
      <w:proofErr w:type="spellStart"/>
      <w:r>
        <w:t>vil</w:t>
      </w:r>
      <w:proofErr w:type="spellEnd"/>
      <w:r>
        <w:t xml:space="preserve"> als </w:t>
      </w:r>
      <w:proofErr w:type="spellStart"/>
      <w:r>
        <w:t>onsichtbar</w:t>
      </w:r>
      <w:proofErr w:type="spellEnd"/>
      <w:r>
        <w:t xml:space="preserve"> </w:t>
      </w:r>
      <w:proofErr w:type="spellStart"/>
      <w:r>
        <w:t>herniden</w:t>
      </w:r>
      <w:proofErr w:type="spellEnd"/>
      <w:r>
        <w:t xml:space="preserve"> bleiben / und </w:t>
      </w:r>
      <w:proofErr w:type="spellStart"/>
      <w:r>
        <w:t>fuer</w:t>
      </w:r>
      <w:proofErr w:type="spellEnd"/>
      <w:r>
        <w:t xml:space="preserve"> den </w:t>
      </w:r>
      <w:proofErr w:type="spellStart"/>
      <w:r>
        <w:t>augen</w:t>
      </w:r>
      <w:proofErr w:type="spellEnd"/>
      <w:r>
        <w:t xml:space="preserve"> der </w:t>
      </w:r>
      <w:proofErr w:type="spellStart"/>
      <w:r>
        <w:t>Juenger</w:t>
      </w:r>
      <w:proofErr w:type="spellEnd"/>
      <w:r>
        <w:t xml:space="preserve"> scheinen als </w:t>
      </w:r>
      <w:proofErr w:type="spellStart"/>
      <w:r>
        <w:t>fuere</w:t>
      </w:r>
      <w:proofErr w:type="spellEnd"/>
      <w:r>
        <w:t xml:space="preserve"> er </w:t>
      </w:r>
      <w:proofErr w:type="spellStart"/>
      <w:r>
        <w:t>hinauff</w:t>
      </w:r>
      <w:proofErr w:type="spellEnd"/>
      <w:r>
        <w:t xml:space="preserve"> / da er doch </w:t>
      </w:r>
      <w:proofErr w:type="spellStart"/>
      <w:r>
        <w:t>onsichtbar</w:t>
      </w:r>
      <w:proofErr w:type="spellEnd"/>
      <w:r>
        <w:t xml:space="preserve"> schon zuvor war. Damit meint Marbach er hab diesen </w:t>
      </w:r>
      <w:proofErr w:type="spellStart"/>
      <w:r>
        <w:t>grund</w:t>
      </w:r>
      <w:proofErr w:type="spellEnd"/>
      <w:r>
        <w:t xml:space="preserve"> in </w:t>
      </w:r>
      <w:proofErr w:type="spellStart"/>
      <w:r>
        <w:t>boden</w:t>
      </w:r>
      <w:proofErr w:type="spellEnd"/>
      <w:r>
        <w:t xml:space="preserve"> </w:t>
      </w:r>
      <w:proofErr w:type="spellStart"/>
      <w:r>
        <w:t>umbgestossen</w:t>
      </w:r>
      <w:proofErr w:type="spellEnd"/>
      <w:r>
        <w:t xml:space="preserve"> / und die stein an uns </w:t>
      </w:r>
      <w:proofErr w:type="spellStart"/>
      <w:r>
        <w:t>geworffen</w:t>
      </w:r>
      <w:proofErr w:type="spellEnd"/>
      <w:r>
        <w:t xml:space="preserve">. Aber thu gemach Hans / es </w:t>
      </w:r>
      <w:proofErr w:type="spellStart"/>
      <w:r>
        <w:t>hengt</w:t>
      </w:r>
      <w:proofErr w:type="spellEnd"/>
      <w:r>
        <w:t xml:space="preserve"> dir noch etwas am backen. Zuvor </w:t>
      </w:r>
      <w:proofErr w:type="spellStart"/>
      <w:r>
        <w:t>wolt</w:t>
      </w:r>
      <w:proofErr w:type="spellEnd"/>
      <w:r>
        <w:t xml:space="preserve"> Marbach die </w:t>
      </w:r>
      <w:proofErr w:type="spellStart"/>
      <w:r>
        <w:t>Ubiquitetisch</w:t>
      </w:r>
      <w:proofErr w:type="spellEnd"/>
      <w:r>
        <w:t xml:space="preserve"> </w:t>
      </w:r>
      <w:proofErr w:type="spellStart"/>
      <w:r>
        <w:t>Himelfart</w:t>
      </w:r>
      <w:proofErr w:type="spellEnd"/>
      <w:r>
        <w:t xml:space="preserve"> und </w:t>
      </w:r>
      <w:proofErr w:type="spellStart"/>
      <w:r>
        <w:t>setzung</w:t>
      </w:r>
      <w:proofErr w:type="spellEnd"/>
      <w:r>
        <w:t xml:space="preserve"> zur Rechten </w:t>
      </w:r>
      <w:proofErr w:type="spellStart"/>
      <w:r>
        <w:t>Gotes</w:t>
      </w:r>
      <w:proofErr w:type="spellEnd"/>
      <w:r>
        <w:t xml:space="preserve"> / sey schon in Mutter leibe geschehen / </w:t>
      </w:r>
      <w:proofErr w:type="spellStart"/>
      <w:r>
        <w:t>unnd</w:t>
      </w:r>
      <w:proofErr w:type="spellEnd"/>
      <w:r>
        <w:t xml:space="preserve"> müsse der leib Christi allenthalben sein / </w:t>
      </w:r>
      <w:proofErr w:type="spellStart"/>
      <w:r>
        <w:t>darumb</w:t>
      </w:r>
      <w:proofErr w:type="spellEnd"/>
      <w:r>
        <w:t xml:space="preserve"> daß er mit der Gottheit </w:t>
      </w:r>
      <w:proofErr w:type="spellStart"/>
      <w:r>
        <w:t>persoenlich</w:t>
      </w:r>
      <w:proofErr w:type="spellEnd"/>
      <w:r>
        <w:t xml:space="preserve"> vereiniget / </w:t>
      </w:r>
      <w:proofErr w:type="spellStart"/>
      <w:r>
        <w:t>Jtzund</w:t>
      </w:r>
      <w:proofErr w:type="spellEnd"/>
      <w:r>
        <w:t xml:space="preserve"> aber ist er erst durch die </w:t>
      </w:r>
      <w:proofErr w:type="spellStart"/>
      <w:r>
        <w:t>aufferstehung</w:t>
      </w:r>
      <w:proofErr w:type="spellEnd"/>
      <w:r>
        <w:t xml:space="preserve"> und </w:t>
      </w:r>
      <w:proofErr w:type="spellStart"/>
      <w:r>
        <w:t>Himelfart</w:t>
      </w:r>
      <w:proofErr w:type="spellEnd"/>
      <w:r>
        <w:t xml:space="preserve"> in das </w:t>
      </w:r>
      <w:proofErr w:type="spellStart"/>
      <w:r>
        <w:t>Himlisch</w:t>
      </w:r>
      <w:proofErr w:type="spellEnd"/>
      <w:r>
        <w:t xml:space="preserve"> ewig leben </w:t>
      </w:r>
      <w:proofErr w:type="spellStart"/>
      <w:r>
        <w:t>eingangen</w:t>
      </w:r>
      <w:proofErr w:type="spellEnd"/>
      <w:r>
        <w:t xml:space="preserve"> / </w:t>
      </w:r>
      <w:proofErr w:type="spellStart"/>
      <w:r>
        <w:t>inn</w:t>
      </w:r>
      <w:proofErr w:type="spellEnd"/>
      <w:r>
        <w:t xml:space="preserve"> dem er zu Rechten Gottes also </w:t>
      </w:r>
      <w:proofErr w:type="spellStart"/>
      <w:r>
        <w:t>erhoehet</w:t>
      </w:r>
      <w:proofErr w:type="spellEnd"/>
      <w:r>
        <w:t xml:space="preserve"> sitzet / daß er nach seiner </w:t>
      </w:r>
      <w:proofErr w:type="spellStart"/>
      <w:r>
        <w:t>menscheit</w:t>
      </w:r>
      <w:proofErr w:type="spellEnd"/>
      <w:r>
        <w:t xml:space="preserve"> alles </w:t>
      </w:r>
      <w:proofErr w:type="spellStart"/>
      <w:r>
        <w:t>erfuellet</w:t>
      </w:r>
      <w:proofErr w:type="spellEnd"/>
      <w:r>
        <w:t xml:space="preserve"> / </w:t>
      </w:r>
      <w:proofErr w:type="spellStart"/>
      <w:r>
        <w:t>unnd</w:t>
      </w:r>
      <w:proofErr w:type="spellEnd"/>
      <w:r>
        <w:t xml:space="preserve"> an allen orten ist / dahin sich die rechte </w:t>
      </w:r>
      <w:proofErr w:type="spellStart"/>
      <w:r>
        <w:t>hand</w:t>
      </w:r>
      <w:proofErr w:type="spellEnd"/>
      <w:r>
        <w:t xml:space="preserve"> Gottes erstrecket. Wie sich </w:t>
      </w:r>
      <w:proofErr w:type="spellStart"/>
      <w:r>
        <w:t>dise</w:t>
      </w:r>
      <w:proofErr w:type="spellEnd"/>
      <w:r>
        <w:t xml:space="preserve"> </w:t>
      </w:r>
      <w:proofErr w:type="spellStart"/>
      <w:r>
        <w:t>glossen</w:t>
      </w:r>
      <w:proofErr w:type="spellEnd"/>
      <w:r>
        <w:t xml:space="preserve"> die stiegen hinab reimen / und ob eine / oder gar keine war sey / dieweil sie beide </w:t>
      </w:r>
      <w:proofErr w:type="spellStart"/>
      <w:r>
        <w:t>offentlich</w:t>
      </w:r>
      <w:proofErr w:type="spellEnd"/>
      <w:r>
        <w:t xml:space="preserve"> mit sich selbst / und mit aller </w:t>
      </w:r>
      <w:proofErr w:type="spellStart"/>
      <w:r>
        <w:t>schrifft</w:t>
      </w:r>
      <w:proofErr w:type="spellEnd"/>
      <w:r>
        <w:t xml:space="preserve"> </w:t>
      </w:r>
      <w:proofErr w:type="spellStart"/>
      <w:r>
        <w:t>streitten</w:t>
      </w:r>
      <w:proofErr w:type="spellEnd"/>
      <w:r>
        <w:t xml:space="preserve"> / </w:t>
      </w:r>
      <w:proofErr w:type="spellStart"/>
      <w:r>
        <w:t>kan</w:t>
      </w:r>
      <w:proofErr w:type="spellEnd"/>
      <w:r>
        <w:t xml:space="preserve"> auch ein </w:t>
      </w:r>
      <w:proofErr w:type="spellStart"/>
      <w:r>
        <w:t>einfeltiger</w:t>
      </w:r>
      <w:proofErr w:type="spellEnd"/>
      <w:r>
        <w:t xml:space="preserve"> / so die </w:t>
      </w:r>
      <w:proofErr w:type="spellStart"/>
      <w:r>
        <w:t>warheit</w:t>
      </w:r>
      <w:proofErr w:type="spellEnd"/>
      <w:r>
        <w:t xml:space="preserve"> lieb hat / leichtlich verstehen / und urteilen. </w:t>
      </w:r>
    </w:p>
    <w:p w14:paraId="498E54AB" w14:textId="77777777" w:rsidR="008F74BD" w:rsidRDefault="008F74BD" w:rsidP="008F74BD">
      <w:pPr>
        <w:pStyle w:val="StandardWeb"/>
      </w:pPr>
      <w:r>
        <w:t xml:space="preserve">Den </w:t>
      </w:r>
      <w:proofErr w:type="spellStart"/>
      <w:r>
        <w:t>grund</w:t>
      </w:r>
      <w:proofErr w:type="spellEnd"/>
      <w:r>
        <w:t xml:space="preserve"> von eigenschafft eines waren </w:t>
      </w:r>
      <w:proofErr w:type="spellStart"/>
      <w:r>
        <w:t>leibs</w:t>
      </w:r>
      <w:proofErr w:type="spellEnd"/>
      <w:r>
        <w:t xml:space="preserve"> / daß nemlich derselbe zu einer zeit nur an einem </w:t>
      </w:r>
      <w:proofErr w:type="spellStart"/>
      <w:r>
        <w:t>ort</w:t>
      </w:r>
      <w:proofErr w:type="spellEnd"/>
      <w:r>
        <w:t xml:space="preserve"> ist / hat </w:t>
      </w:r>
      <w:proofErr w:type="spellStart"/>
      <w:r>
        <w:t>nit</w:t>
      </w:r>
      <w:proofErr w:type="spellEnd"/>
      <w:r>
        <w:t xml:space="preserve"> S. Augustin / </w:t>
      </w:r>
      <w:proofErr w:type="spellStart"/>
      <w:r>
        <w:t>vil</w:t>
      </w:r>
      <w:proofErr w:type="spellEnd"/>
      <w:r>
        <w:t xml:space="preserve"> weniger die </w:t>
      </w:r>
      <w:proofErr w:type="spellStart"/>
      <w:r>
        <w:t>Philosophj</w:t>
      </w:r>
      <w:proofErr w:type="spellEnd"/>
      <w:r>
        <w:t xml:space="preserve"> / sonder Christus selbst gelegt Luc. 24. da er sagt / Sehet und </w:t>
      </w:r>
      <w:proofErr w:type="spellStart"/>
      <w:r>
        <w:t>greiffet</w:t>
      </w:r>
      <w:proofErr w:type="spellEnd"/>
      <w:r>
        <w:t xml:space="preserve"> / ein geist hat </w:t>
      </w:r>
      <w:proofErr w:type="spellStart"/>
      <w:r>
        <w:t>nit</w:t>
      </w:r>
      <w:proofErr w:type="spellEnd"/>
      <w:r>
        <w:t xml:space="preserve"> </w:t>
      </w:r>
      <w:proofErr w:type="spellStart"/>
      <w:r>
        <w:t>fleisch</w:t>
      </w:r>
      <w:proofErr w:type="spellEnd"/>
      <w:r>
        <w:t xml:space="preserve"> und </w:t>
      </w:r>
      <w:proofErr w:type="spellStart"/>
      <w:r>
        <w:t>bein</w:t>
      </w:r>
      <w:proofErr w:type="spellEnd"/>
      <w:r>
        <w:t xml:space="preserve"> / wie </w:t>
      </w:r>
      <w:proofErr w:type="spellStart"/>
      <w:r>
        <w:t>jr</w:t>
      </w:r>
      <w:proofErr w:type="spellEnd"/>
      <w:r>
        <w:t xml:space="preserve"> sehet das ich hab. Und in summa die </w:t>
      </w:r>
      <w:proofErr w:type="spellStart"/>
      <w:r>
        <w:t>gantze</w:t>
      </w:r>
      <w:proofErr w:type="spellEnd"/>
      <w:r>
        <w:t xml:space="preserve"> </w:t>
      </w:r>
      <w:proofErr w:type="spellStart"/>
      <w:r>
        <w:t>schrifft</w:t>
      </w:r>
      <w:proofErr w:type="spellEnd"/>
      <w:r>
        <w:t xml:space="preserve"> / so </w:t>
      </w:r>
      <w:proofErr w:type="spellStart"/>
      <w:r>
        <w:t>durchauß</w:t>
      </w:r>
      <w:proofErr w:type="spellEnd"/>
      <w:r>
        <w:t xml:space="preserve"> von Christo </w:t>
      </w:r>
      <w:proofErr w:type="spellStart"/>
      <w:r>
        <w:t>einhelliglich</w:t>
      </w:r>
      <w:proofErr w:type="spellEnd"/>
      <w:r>
        <w:t xml:space="preserve"> zeuget / daß sein einiger </w:t>
      </w:r>
      <w:proofErr w:type="spellStart"/>
      <w:r>
        <w:t>warer</w:t>
      </w:r>
      <w:proofErr w:type="spellEnd"/>
      <w:r>
        <w:t xml:space="preserve"> menschlicher leib nie an mehren denn an einem </w:t>
      </w:r>
      <w:proofErr w:type="spellStart"/>
      <w:r>
        <w:t>ort</w:t>
      </w:r>
      <w:proofErr w:type="spellEnd"/>
      <w:r>
        <w:t xml:space="preserve"> gewesen sey. </w:t>
      </w:r>
      <w:proofErr w:type="spellStart"/>
      <w:r>
        <w:t>Drumb</w:t>
      </w:r>
      <w:proofErr w:type="spellEnd"/>
      <w:r>
        <w:t xml:space="preserve"> auch S. Augustin </w:t>
      </w:r>
      <w:proofErr w:type="spellStart"/>
      <w:r>
        <w:t>one</w:t>
      </w:r>
      <w:proofErr w:type="spellEnd"/>
      <w:r>
        <w:t xml:space="preserve"> allen streit und </w:t>
      </w:r>
      <w:proofErr w:type="spellStart"/>
      <w:r>
        <w:t>zweiffel</w:t>
      </w:r>
      <w:proofErr w:type="spellEnd"/>
      <w:r>
        <w:t xml:space="preserve"> / </w:t>
      </w:r>
      <w:proofErr w:type="spellStart"/>
      <w:r>
        <w:t>solchs</w:t>
      </w:r>
      <w:proofErr w:type="spellEnd"/>
      <w:r>
        <w:t xml:space="preserve"> </w:t>
      </w:r>
      <w:proofErr w:type="spellStart"/>
      <w:r>
        <w:t>nit</w:t>
      </w:r>
      <w:proofErr w:type="spellEnd"/>
      <w:r>
        <w:t xml:space="preserve"> allein von unsern leiben sagt / sondern auch von dem leib Christi / daß er kein </w:t>
      </w:r>
      <w:proofErr w:type="spellStart"/>
      <w:r>
        <w:t>warer</w:t>
      </w:r>
      <w:proofErr w:type="spellEnd"/>
      <w:r>
        <w:t xml:space="preserve"> leib mehr bleibe / so man sagen </w:t>
      </w:r>
      <w:proofErr w:type="spellStart"/>
      <w:r>
        <w:t>wolte</w:t>
      </w:r>
      <w:proofErr w:type="spellEnd"/>
      <w:r>
        <w:t xml:space="preserve"> </w:t>
      </w:r>
      <w:proofErr w:type="spellStart"/>
      <w:r>
        <w:t>daz</w:t>
      </w:r>
      <w:proofErr w:type="spellEnd"/>
      <w:r>
        <w:t xml:space="preserve"> er zugleich allenthalben </w:t>
      </w:r>
      <w:proofErr w:type="spellStart"/>
      <w:r>
        <w:t>were</w:t>
      </w:r>
      <w:proofErr w:type="spellEnd"/>
      <w:r>
        <w:t xml:space="preserve"> so </w:t>
      </w:r>
      <w:proofErr w:type="spellStart"/>
      <w:r>
        <w:t>wol</w:t>
      </w:r>
      <w:proofErr w:type="spellEnd"/>
      <w:r>
        <w:t xml:space="preserve"> als die </w:t>
      </w:r>
      <w:proofErr w:type="spellStart"/>
      <w:r>
        <w:t>gottheit</w:t>
      </w:r>
      <w:proofErr w:type="spellEnd"/>
      <w:r>
        <w:t xml:space="preserve">. Wie </w:t>
      </w:r>
      <w:proofErr w:type="spellStart"/>
      <w:r>
        <w:t>wil</w:t>
      </w:r>
      <w:proofErr w:type="spellEnd"/>
      <w:r>
        <w:t xml:space="preserve"> aber Mar. </w:t>
      </w:r>
      <w:proofErr w:type="spellStart"/>
      <w:r>
        <w:t>disen</w:t>
      </w:r>
      <w:proofErr w:type="spellEnd"/>
      <w:r>
        <w:t xml:space="preserve"> </w:t>
      </w:r>
      <w:proofErr w:type="spellStart"/>
      <w:r>
        <w:t>grund</w:t>
      </w:r>
      <w:proofErr w:type="spellEnd"/>
      <w:r>
        <w:t xml:space="preserve"> </w:t>
      </w:r>
      <w:proofErr w:type="spellStart"/>
      <w:r>
        <w:t>umstossen</w:t>
      </w:r>
      <w:proofErr w:type="spellEnd"/>
      <w:r>
        <w:t xml:space="preserve">? mit seine ander erdichten </w:t>
      </w:r>
      <w:proofErr w:type="spellStart"/>
      <w:r>
        <w:t>Himelfart</w:t>
      </w:r>
      <w:proofErr w:type="spellEnd"/>
      <w:r>
        <w:t xml:space="preserve"> / die bald vom Creutz geschehen </w:t>
      </w:r>
      <w:proofErr w:type="spellStart"/>
      <w:r>
        <w:t>sol</w:t>
      </w:r>
      <w:proofErr w:type="spellEnd"/>
      <w:r>
        <w:t xml:space="preserve"> / da der Herr sprach: Es ist alles </w:t>
      </w:r>
      <w:proofErr w:type="spellStart"/>
      <w:r>
        <w:t>volbracht</w:t>
      </w:r>
      <w:proofErr w:type="spellEnd"/>
      <w:r>
        <w:t xml:space="preserve">. Wie aber wenn </w:t>
      </w:r>
      <w:proofErr w:type="spellStart"/>
      <w:r>
        <w:t>jm</w:t>
      </w:r>
      <w:proofErr w:type="spellEnd"/>
      <w:r>
        <w:t xml:space="preserve"> Nicodemus und Joseph von Arimathia </w:t>
      </w:r>
      <w:proofErr w:type="spellStart"/>
      <w:r>
        <w:t>dise</w:t>
      </w:r>
      <w:proofErr w:type="spellEnd"/>
      <w:r>
        <w:t xml:space="preserve"> </w:t>
      </w:r>
      <w:proofErr w:type="spellStart"/>
      <w:r>
        <w:t>himelfart</w:t>
      </w:r>
      <w:proofErr w:type="spellEnd"/>
      <w:r>
        <w:t xml:space="preserve"> </w:t>
      </w:r>
      <w:proofErr w:type="spellStart"/>
      <w:r>
        <w:t>nit</w:t>
      </w:r>
      <w:proofErr w:type="spellEnd"/>
      <w:r>
        <w:t xml:space="preserve"> gestünden / die den Herrn eine gute weil nach </w:t>
      </w:r>
      <w:proofErr w:type="spellStart"/>
      <w:r>
        <w:t>gemeldten</w:t>
      </w:r>
      <w:proofErr w:type="spellEnd"/>
      <w:r>
        <w:t xml:space="preserve"> seinen worten noch am </w:t>
      </w:r>
      <w:proofErr w:type="spellStart"/>
      <w:r>
        <w:t>creutz</w:t>
      </w:r>
      <w:proofErr w:type="spellEnd"/>
      <w:r>
        <w:t xml:space="preserve"> funden / mit </w:t>
      </w:r>
      <w:proofErr w:type="spellStart"/>
      <w:r>
        <w:t>jren</w:t>
      </w:r>
      <w:proofErr w:type="spellEnd"/>
      <w:r>
        <w:t xml:space="preserve"> </w:t>
      </w:r>
      <w:proofErr w:type="spellStart"/>
      <w:r>
        <w:t>henden</w:t>
      </w:r>
      <w:proofErr w:type="spellEnd"/>
      <w:r>
        <w:t xml:space="preserve"> herab </w:t>
      </w:r>
      <w:proofErr w:type="spellStart"/>
      <w:r>
        <w:t>namen</w:t>
      </w:r>
      <w:proofErr w:type="spellEnd"/>
      <w:r>
        <w:t xml:space="preserve"> / und ins grab legten? Wo </w:t>
      </w:r>
      <w:proofErr w:type="spellStart"/>
      <w:r>
        <w:t>wolte</w:t>
      </w:r>
      <w:proofErr w:type="spellEnd"/>
      <w:r>
        <w:t xml:space="preserve"> sie Mar. als denn beweisen? </w:t>
      </w:r>
      <w:proofErr w:type="spellStart"/>
      <w:r>
        <w:t>Solte</w:t>
      </w:r>
      <w:proofErr w:type="spellEnd"/>
      <w:r>
        <w:t xml:space="preserve"> </w:t>
      </w:r>
      <w:proofErr w:type="spellStart"/>
      <w:r>
        <w:t>jm</w:t>
      </w:r>
      <w:proofErr w:type="spellEnd"/>
      <w:r>
        <w:t xml:space="preserve"> </w:t>
      </w:r>
      <w:proofErr w:type="spellStart"/>
      <w:r>
        <w:t>alda</w:t>
      </w:r>
      <w:proofErr w:type="spellEnd"/>
      <w:r>
        <w:t xml:space="preserve"> die erste </w:t>
      </w:r>
      <w:proofErr w:type="spellStart"/>
      <w:r>
        <w:t>himelfart</w:t>
      </w:r>
      <w:proofErr w:type="spellEnd"/>
      <w:r>
        <w:t xml:space="preserve"> / so in </w:t>
      </w:r>
      <w:proofErr w:type="spellStart"/>
      <w:r>
        <w:t>mutter</w:t>
      </w:r>
      <w:proofErr w:type="spellEnd"/>
      <w:r>
        <w:t xml:space="preserve"> leib geschehen / zu </w:t>
      </w:r>
      <w:proofErr w:type="spellStart"/>
      <w:r>
        <w:t>hülffe</w:t>
      </w:r>
      <w:proofErr w:type="spellEnd"/>
      <w:r>
        <w:t xml:space="preserve"> kommen? Vergebens ist die </w:t>
      </w:r>
      <w:proofErr w:type="spellStart"/>
      <w:r>
        <w:t>hoffnung</w:t>
      </w:r>
      <w:proofErr w:type="spellEnd"/>
      <w:r>
        <w:t xml:space="preserve"> / Denn erstlich hat sie Mar. </w:t>
      </w:r>
      <w:proofErr w:type="spellStart"/>
      <w:r>
        <w:t>alhie</w:t>
      </w:r>
      <w:proofErr w:type="spellEnd"/>
      <w:r>
        <w:t xml:space="preserve"> abermal </w:t>
      </w:r>
      <w:proofErr w:type="spellStart"/>
      <w:r>
        <w:t>verschertzet</w:t>
      </w:r>
      <w:proofErr w:type="spellEnd"/>
      <w:r>
        <w:t xml:space="preserve"> und </w:t>
      </w:r>
      <w:proofErr w:type="spellStart"/>
      <w:r>
        <w:t>jaemerlich</w:t>
      </w:r>
      <w:proofErr w:type="spellEnd"/>
      <w:r>
        <w:t xml:space="preserve"> </w:t>
      </w:r>
      <w:proofErr w:type="spellStart"/>
      <w:r>
        <w:t>ubergeben</w:t>
      </w:r>
      <w:proofErr w:type="spellEnd"/>
      <w:r>
        <w:t xml:space="preserve"> / Dieweil er die Regel S. Augustins war lest sein / auch mit der </w:t>
      </w:r>
      <w:proofErr w:type="spellStart"/>
      <w:r>
        <w:t>menschheit</w:t>
      </w:r>
      <w:proofErr w:type="spellEnd"/>
      <w:r>
        <w:t xml:space="preserve"> Christi oder seinem leibe / </w:t>
      </w:r>
      <w:r>
        <w:rPr>
          <w:rStyle w:val="Fett"/>
          <w:rFonts w:eastAsiaTheme="majorEastAsia"/>
        </w:rPr>
        <w:t>So lang der in dieser Welt</w:t>
      </w:r>
      <w:r>
        <w:t xml:space="preserve"> gewesen ist / nemlich / die zeit seiner </w:t>
      </w:r>
      <w:proofErr w:type="spellStart"/>
      <w:r>
        <w:t>ernidrigung</w:t>
      </w:r>
      <w:proofErr w:type="spellEnd"/>
      <w:r>
        <w:t xml:space="preserve"> etc. </w:t>
      </w:r>
      <w:proofErr w:type="spellStart"/>
      <w:r>
        <w:t>Unnd</w:t>
      </w:r>
      <w:proofErr w:type="spellEnd"/>
      <w:r>
        <w:t xml:space="preserve"> </w:t>
      </w:r>
      <w:proofErr w:type="spellStart"/>
      <w:r>
        <w:t>jm</w:t>
      </w:r>
      <w:proofErr w:type="spellEnd"/>
      <w:r>
        <w:t xml:space="preserve"> erst nach erlangter unserer </w:t>
      </w:r>
      <w:proofErr w:type="spellStart"/>
      <w:r>
        <w:t>erloesung</w:t>
      </w:r>
      <w:proofErr w:type="spellEnd"/>
      <w:r>
        <w:t xml:space="preserve"> / als er diese </w:t>
      </w:r>
      <w:proofErr w:type="spellStart"/>
      <w:r>
        <w:t>rWelt</w:t>
      </w:r>
      <w:proofErr w:type="spellEnd"/>
      <w:r>
        <w:t xml:space="preserve"> verlassen / und in Gottes reich / in das ewig selig leben </w:t>
      </w:r>
      <w:proofErr w:type="spellStart"/>
      <w:r>
        <w:t>eingangen</w:t>
      </w:r>
      <w:proofErr w:type="spellEnd"/>
      <w:r>
        <w:t xml:space="preserve"> ist / </w:t>
      </w:r>
      <w:proofErr w:type="spellStart"/>
      <w:r>
        <w:t>dise</w:t>
      </w:r>
      <w:proofErr w:type="spellEnd"/>
      <w:r>
        <w:t xml:space="preserve"> eigenschafft </w:t>
      </w:r>
      <w:proofErr w:type="spellStart"/>
      <w:r>
        <w:t>zugibet</w:t>
      </w:r>
      <w:proofErr w:type="spellEnd"/>
      <w:r>
        <w:t xml:space="preserve"> / daß er zur rechten </w:t>
      </w:r>
      <w:proofErr w:type="spellStart"/>
      <w:r>
        <w:t>hand</w:t>
      </w:r>
      <w:proofErr w:type="spellEnd"/>
      <w:r>
        <w:t xml:space="preserve"> Gottes </w:t>
      </w:r>
      <w:proofErr w:type="spellStart"/>
      <w:r>
        <w:t>erhoehet</w:t>
      </w:r>
      <w:proofErr w:type="spellEnd"/>
      <w:r>
        <w:t xml:space="preserve"> / alles </w:t>
      </w:r>
      <w:proofErr w:type="spellStart"/>
      <w:r>
        <w:t>erfuellet</w:t>
      </w:r>
      <w:proofErr w:type="spellEnd"/>
      <w:r>
        <w:t xml:space="preserve"> / und seiner Gottheit gleich allen </w:t>
      </w:r>
      <w:proofErr w:type="spellStart"/>
      <w:r>
        <w:t>gewalt</w:t>
      </w:r>
      <w:proofErr w:type="spellEnd"/>
      <w:r>
        <w:t xml:space="preserve"> und </w:t>
      </w:r>
      <w:proofErr w:type="spellStart"/>
      <w:r>
        <w:t>herligkeit</w:t>
      </w:r>
      <w:proofErr w:type="spellEnd"/>
      <w:r>
        <w:t xml:space="preserve"> empfangen habe. Zum andern / hat er zu allem seinem </w:t>
      </w:r>
      <w:proofErr w:type="spellStart"/>
      <w:r>
        <w:t>onglueck</w:t>
      </w:r>
      <w:proofErr w:type="spellEnd"/>
      <w:r>
        <w:t xml:space="preserve"> auch des ersten Abendmals vergessen / da der leib Christi noch in seiner </w:t>
      </w:r>
      <w:proofErr w:type="spellStart"/>
      <w:r>
        <w:t>nidrigheit</w:t>
      </w:r>
      <w:proofErr w:type="spellEnd"/>
      <w:r>
        <w:t xml:space="preserve"> / und derwegen nach S. Augustins Regel / und Marbachs eignem </w:t>
      </w:r>
      <w:proofErr w:type="spellStart"/>
      <w:r>
        <w:t>bekentniß</w:t>
      </w:r>
      <w:proofErr w:type="spellEnd"/>
      <w:r>
        <w:t xml:space="preserve"> / noch nicht an mehren denn an einem orte war. </w:t>
      </w:r>
      <w:proofErr w:type="spellStart"/>
      <w:r>
        <w:t>Erhelt</w:t>
      </w:r>
      <w:proofErr w:type="spellEnd"/>
      <w:r>
        <w:t xml:space="preserve"> derwegen </w:t>
      </w:r>
      <w:proofErr w:type="spellStart"/>
      <w:r>
        <w:t>diser</w:t>
      </w:r>
      <w:proofErr w:type="spellEnd"/>
      <w:r>
        <w:t xml:space="preserve"> </w:t>
      </w:r>
      <w:proofErr w:type="spellStart"/>
      <w:r>
        <w:t>grund</w:t>
      </w:r>
      <w:proofErr w:type="spellEnd"/>
      <w:r>
        <w:t xml:space="preserve"> festiglich / daß der leib Christi dazumal nicht im </w:t>
      </w:r>
      <w:proofErr w:type="spellStart"/>
      <w:r>
        <w:t>brot</w:t>
      </w:r>
      <w:proofErr w:type="spellEnd"/>
      <w:r>
        <w:t xml:space="preserve"> gewesen noch </w:t>
      </w:r>
      <w:proofErr w:type="spellStart"/>
      <w:r>
        <w:t>muendlich</w:t>
      </w:r>
      <w:proofErr w:type="spellEnd"/>
      <w:r>
        <w:t xml:space="preserve"> </w:t>
      </w:r>
      <w:proofErr w:type="spellStart"/>
      <w:r>
        <w:t>geessen</w:t>
      </w:r>
      <w:proofErr w:type="spellEnd"/>
      <w:r>
        <w:t xml:space="preserve"> worden sey / </w:t>
      </w:r>
      <w:proofErr w:type="spellStart"/>
      <w:r>
        <w:t>unnd</w:t>
      </w:r>
      <w:proofErr w:type="spellEnd"/>
      <w:r>
        <w:t xml:space="preserve"> auch noch heut nicht werde / dieweil Christus von uns biß ans ende der </w:t>
      </w:r>
      <w:proofErr w:type="spellStart"/>
      <w:r>
        <w:t>welt</w:t>
      </w:r>
      <w:proofErr w:type="spellEnd"/>
      <w:r>
        <w:t xml:space="preserve"> / je </w:t>
      </w:r>
      <w:proofErr w:type="spellStart"/>
      <w:r>
        <w:t>nit</w:t>
      </w:r>
      <w:proofErr w:type="spellEnd"/>
      <w:r>
        <w:t xml:space="preserve"> anders / denn von seinen Jüngern / im ersten </w:t>
      </w:r>
      <w:proofErr w:type="spellStart"/>
      <w:r>
        <w:t>Abendmal</w:t>
      </w:r>
      <w:proofErr w:type="spellEnd"/>
      <w:r>
        <w:t xml:space="preserve"> </w:t>
      </w:r>
      <w:proofErr w:type="spellStart"/>
      <w:r>
        <w:t>geessen</w:t>
      </w:r>
      <w:proofErr w:type="spellEnd"/>
      <w:r>
        <w:t xml:space="preserve"> sein </w:t>
      </w:r>
      <w:proofErr w:type="spellStart"/>
      <w:r>
        <w:t>wil</w:t>
      </w:r>
      <w:proofErr w:type="spellEnd"/>
      <w:r>
        <w:t xml:space="preserve">. O Marbach Marbach / wer liegen </w:t>
      </w:r>
      <w:proofErr w:type="spellStart"/>
      <w:r>
        <w:t>wil</w:t>
      </w:r>
      <w:proofErr w:type="spellEnd"/>
      <w:r>
        <w:t xml:space="preserve"> der </w:t>
      </w:r>
      <w:proofErr w:type="spellStart"/>
      <w:r>
        <w:t>darff</w:t>
      </w:r>
      <w:proofErr w:type="spellEnd"/>
      <w:r>
        <w:t xml:space="preserve"> ein gut </w:t>
      </w:r>
      <w:proofErr w:type="spellStart"/>
      <w:r>
        <w:t>gedaeachtniß</w:t>
      </w:r>
      <w:proofErr w:type="spellEnd"/>
      <w:r>
        <w:t xml:space="preserve">. </w:t>
      </w:r>
    </w:p>
    <w:p w14:paraId="7452F1D2" w14:textId="77777777" w:rsidR="008F74BD" w:rsidRDefault="008F74BD" w:rsidP="008F74BD">
      <w:pPr>
        <w:pStyle w:val="StandardWeb"/>
      </w:pPr>
      <w:r>
        <w:t xml:space="preserve">Die </w:t>
      </w:r>
      <w:proofErr w:type="spellStart"/>
      <w:r>
        <w:t>eusserliche</w:t>
      </w:r>
      <w:proofErr w:type="spellEnd"/>
      <w:r>
        <w:t xml:space="preserve"> sichtbare </w:t>
      </w:r>
      <w:proofErr w:type="spellStart"/>
      <w:r>
        <w:t>niessung</w:t>
      </w:r>
      <w:proofErr w:type="spellEnd"/>
      <w:r>
        <w:t xml:space="preserve"> </w:t>
      </w:r>
      <w:proofErr w:type="spellStart"/>
      <w:r>
        <w:t>brots</w:t>
      </w:r>
      <w:proofErr w:type="spellEnd"/>
      <w:r>
        <w:t xml:space="preserve"> und </w:t>
      </w:r>
      <w:proofErr w:type="spellStart"/>
      <w:r>
        <w:t>weins</w:t>
      </w:r>
      <w:proofErr w:type="spellEnd"/>
      <w:r>
        <w:t xml:space="preserve"> / wie alle </w:t>
      </w:r>
      <w:proofErr w:type="spellStart"/>
      <w:r>
        <w:t>eusserliche</w:t>
      </w:r>
      <w:proofErr w:type="spellEnd"/>
      <w:r>
        <w:t xml:space="preserve"> </w:t>
      </w:r>
      <w:proofErr w:type="spellStart"/>
      <w:r>
        <w:t>zeichen</w:t>
      </w:r>
      <w:proofErr w:type="spellEnd"/>
      <w:r>
        <w:t xml:space="preserve"> in allen Sacramenten/ bedeutet und bezeuget kein andere </w:t>
      </w:r>
      <w:proofErr w:type="spellStart"/>
      <w:r>
        <w:t>niessung</w:t>
      </w:r>
      <w:proofErr w:type="spellEnd"/>
      <w:r>
        <w:t xml:space="preserve"> oder gemeinschafft des </w:t>
      </w:r>
      <w:proofErr w:type="spellStart"/>
      <w:r>
        <w:t>leibs</w:t>
      </w:r>
      <w:proofErr w:type="spellEnd"/>
      <w:r>
        <w:t xml:space="preserve"> und </w:t>
      </w:r>
      <w:proofErr w:type="spellStart"/>
      <w:r>
        <w:t>bluts</w:t>
      </w:r>
      <w:proofErr w:type="spellEnd"/>
      <w:r>
        <w:t xml:space="preserve"> Christi / denn die in der </w:t>
      </w:r>
      <w:proofErr w:type="spellStart"/>
      <w:r>
        <w:t>verheissung</w:t>
      </w:r>
      <w:proofErr w:type="spellEnd"/>
      <w:r>
        <w:t xml:space="preserve"> des </w:t>
      </w:r>
      <w:proofErr w:type="spellStart"/>
      <w:r>
        <w:t>Evangelij</w:t>
      </w:r>
      <w:proofErr w:type="spellEnd"/>
      <w:r>
        <w:t xml:space="preserve"> gemeldet und </w:t>
      </w:r>
      <w:proofErr w:type="spellStart"/>
      <w:r>
        <w:t>erklaeret</w:t>
      </w:r>
      <w:proofErr w:type="spellEnd"/>
      <w:r>
        <w:t xml:space="preserve"> wird. Nu ist aber kein andere im </w:t>
      </w:r>
      <w:proofErr w:type="spellStart"/>
      <w:r>
        <w:t>gantzen</w:t>
      </w:r>
      <w:proofErr w:type="spellEnd"/>
      <w:r>
        <w:t xml:space="preserve"> Evangelio beschrieben / denn die geistlichen durch den glauben / von welcher Christus Johan. am 6. redet / Derwegen </w:t>
      </w:r>
      <w:proofErr w:type="spellStart"/>
      <w:r>
        <w:t>kan</w:t>
      </w:r>
      <w:proofErr w:type="spellEnd"/>
      <w:r>
        <w:t xml:space="preserve"> auch kein andere durch die </w:t>
      </w:r>
      <w:proofErr w:type="spellStart"/>
      <w:r>
        <w:t>niessung</w:t>
      </w:r>
      <w:proofErr w:type="spellEnd"/>
      <w:r>
        <w:t xml:space="preserve"> </w:t>
      </w:r>
      <w:proofErr w:type="spellStart"/>
      <w:r>
        <w:t>brots</w:t>
      </w:r>
      <w:proofErr w:type="spellEnd"/>
      <w:r>
        <w:t xml:space="preserve"> </w:t>
      </w:r>
      <w:proofErr w:type="spellStart"/>
      <w:r>
        <w:t>unnd</w:t>
      </w:r>
      <w:proofErr w:type="spellEnd"/>
      <w:r>
        <w:t xml:space="preserve"> </w:t>
      </w:r>
      <w:proofErr w:type="spellStart"/>
      <w:r>
        <w:t>weins</w:t>
      </w:r>
      <w:proofErr w:type="spellEnd"/>
      <w:r>
        <w:t xml:space="preserve"> / als ein </w:t>
      </w:r>
      <w:proofErr w:type="spellStart"/>
      <w:r>
        <w:t>warzeichen</w:t>
      </w:r>
      <w:proofErr w:type="spellEnd"/>
      <w:r>
        <w:t xml:space="preserve"> </w:t>
      </w:r>
      <w:proofErr w:type="spellStart"/>
      <w:r>
        <w:t>unnd</w:t>
      </w:r>
      <w:proofErr w:type="spellEnd"/>
      <w:r>
        <w:t xml:space="preserve"> </w:t>
      </w:r>
      <w:proofErr w:type="spellStart"/>
      <w:r>
        <w:t>eusserlich</w:t>
      </w:r>
      <w:proofErr w:type="spellEnd"/>
      <w:r>
        <w:t xml:space="preserve"> </w:t>
      </w:r>
      <w:proofErr w:type="spellStart"/>
      <w:r>
        <w:t>zeugniß</w:t>
      </w:r>
      <w:proofErr w:type="spellEnd"/>
      <w:r>
        <w:t xml:space="preserve"> an die </w:t>
      </w:r>
      <w:proofErr w:type="spellStart"/>
      <w:r>
        <w:t>verheissung</w:t>
      </w:r>
      <w:proofErr w:type="spellEnd"/>
      <w:r>
        <w:t xml:space="preserve"> der </w:t>
      </w:r>
      <w:proofErr w:type="spellStart"/>
      <w:r>
        <w:t>genaden</w:t>
      </w:r>
      <w:proofErr w:type="spellEnd"/>
      <w:r>
        <w:t xml:space="preserve"> und </w:t>
      </w:r>
      <w:proofErr w:type="spellStart"/>
      <w:r>
        <w:t>wolthaten</w:t>
      </w:r>
      <w:proofErr w:type="spellEnd"/>
      <w:r>
        <w:t xml:space="preserve"> Christi </w:t>
      </w:r>
      <w:proofErr w:type="spellStart"/>
      <w:r>
        <w:t>gehengt</w:t>
      </w:r>
      <w:proofErr w:type="spellEnd"/>
      <w:r>
        <w:t xml:space="preserve"> ist / bedeutet </w:t>
      </w:r>
      <w:proofErr w:type="spellStart"/>
      <w:r>
        <w:t>unnd</w:t>
      </w:r>
      <w:proofErr w:type="spellEnd"/>
      <w:r>
        <w:t xml:space="preserve"> bezeuget werden. </w:t>
      </w:r>
      <w:proofErr w:type="spellStart"/>
      <w:r>
        <w:t>Darumb</w:t>
      </w:r>
      <w:proofErr w:type="spellEnd"/>
      <w:r>
        <w:t xml:space="preserve"> auch </w:t>
      </w:r>
      <w:proofErr w:type="spellStart"/>
      <w:r>
        <w:t>nit</w:t>
      </w:r>
      <w:proofErr w:type="spellEnd"/>
      <w:r>
        <w:t xml:space="preserve"> allein S. Augustin / sonder fast alle alte Christliche </w:t>
      </w:r>
      <w:proofErr w:type="spellStart"/>
      <w:r>
        <w:t>Lerer</w:t>
      </w:r>
      <w:proofErr w:type="spellEnd"/>
      <w:r>
        <w:t xml:space="preserve"> in dem </w:t>
      </w:r>
      <w:proofErr w:type="spellStart"/>
      <w:r>
        <w:t>Abendmal</w:t>
      </w:r>
      <w:proofErr w:type="spellEnd"/>
      <w:r>
        <w:t xml:space="preserve"> kein andere </w:t>
      </w:r>
      <w:proofErr w:type="spellStart"/>
      <w:r>
        <w:t>niessung</w:t>
      </w:r>
      <w:proofErr w:type="spellEnd"/>
      <w:r>
        <w:t xml:space="preserve"> Christi setzen / denn die er Johan. am 6. </w:t>
      </w:r>
      <w:proofErr w:type="spellStart"/>
      <w:r>
        <w:t>selbest</w:t>
      </w:r>
      <w:proofErr w:type="spellEnd"/>
      <w:r>
        <w:t xml:space="preserve"> beschreibet. Ja es </w:t>
      </w:r>
      <w:proofErr w:type="spellStart"/>
      <w:r>
        <w:t>verwirfft</w:t>
      </w:r>
      <w:proofErr w:type="spellEnd"/>
      <w:r>
        <w:t xml:space="preserve"> auch der HERR </w:t>
      </w:r>
      <w:proofErr w:type="spellStart"/>
      <w:r>
        <w:t>selbest</w:t>
      </w:r>
      <w:proofErr w:type="spellEnd"/>
      <w:r>
        <w:t xml:space="preserve"> Johannis am 6. alle </w:t>
      </w:r>
      <w:proofErr w:type="spellStart"/>
      <w:r>
        <w:t>muendliche</w:t>
      </w:r>
      <w:proofErr w:type="spellEnd"/>
      <w:r>
        <w:t xml:space="preserve"> </w:t>
      </w:r>
      <w:proofErr w:type="spellStart"/>
      <w:r>
        <w:t>niessung</w:t>
      </w:r>
      <w:proofErr w:type="spellEnd"/>
      <w:r>
        <w:t xml:space="preserve"> seines </w:t>
      </w:r>
      <w:proofErr w:type="spellStart"/>
      <w:r>
        <w:t>fleisches</w:t>
      </w:r>
      <w:proofErr w:type="spellEnd"/>
      <w:r>
        <w:t xml:space="preserve">. Hat derhalben kein solche im </w:t>
      </w:r>
      <w:proofErr w:type="spellStart"/>
      <w:r>
        <w:t>Abendmal</w:t>
      </w:r>
      <w:proofErr w:type="spellEnd"/>
      <w:r>
        <w:t xml:space="preserve"> wollen einsetzen oder </w:t>
      </w:r>
      <w:proofErr w:type="spellStart"/>
      <w:r>
        <w:t>leren</w:t>
      </w:r>
      <w:proofErr w:type="spellEnd"/>
      <w:r>
        <w:t xml:space="preserve">. </w:t>
      </w:r>
      <w:proofErr w:type="spellStart"/>
      <w:r>
        <w:t>Hierauff</w:t>
      </w:r>
      <w:proofErr w:type="spellEnd"/>
      <w:r>
        <w:t xml:space="preserve"> sagt Marbach / Christus rede nicht von seinem </w:t>
      </w:r>
      <w:proofErr w:type="spellStart"/>
      <w:r>
        <w:t>fleisch</w:t>
      </w:r>
      <w:proofErr w:type="spellEnd"/>
      <w:r>
        <w:t xml:space="preserve"> / das es kein nutz sey / sondern von fleischlichem verstand. Wie reimet sich aber diese </w:t>
      </w:r>
      <w:proofErr w:type="spellStart"/>
      <w:r>
        <w:t>gloß</w:t>
      </w:r>
      <w:proofErr w:type="spellEnd"/>
      <w:r>
        <w:t xml:space="preserve"> zu dem </w:t>
      </w:r>
      <w:proofErr w:type="spellStart"/>
      <w:r>
        <w:t>text</w:t>
      </w:r>
      <w:proofErr w:type="spellEnd"/>
      <w:r>
        <w:t xml:space="preserve">? Die </w:t>
      </w:r>
      <w:proofErr w:type="spellStart"/>
      <w:r>
        <w:t>Capernaiter</w:t>
      </w:r>
      <w:proofErr w:type="spellEnd"/>
      <w:r>
        <w:t xml:space="preserve"> hielten das </w:t>
      </w:r>
      <w:proofErr w:type="spellStart"/>
      <w:r>
        <w:t>fleisch</w:t>
      </w:r>
      <w:proofErr w:type="spellEnd"/>
      <w:r>
        <w:t xml:space="preserve"> Christi anderer </w:t>
      </w:r>
      <w:proofErr w:type="spellStart"/>
      <w:r>
        <w:t>menschen</w:t>
      </w:r>
      <w:proofErr w:type="spellEnd"/>
      <w:r>
        <w:t xml:space="preserve"> </w:t>
      </w:r>
      <w:proofErr w:type="spellStart"/>
      <w:r>
        <w:t>fleisch</w:t>
      </w:r>
      <w:proofErr w:type="spellEnd"/>
      <w:r>
        <w:t xml:space="preserve"> gleich / und </w:t>
      </w:r>
      <w:proofErr w:type="spellStart"/>
      <w:r>
        <w:t>verstunden</w:t>
      </w:r>
      <w:proofErr w:type="spellEnd"/>
      <w:r>
        <w:t xml:space="preserve"> sie </w:t>
      </w:r>
      <w:proofErr w:type="spellStart"/>
      <w:r>
        <w:t>müsten</w:t>
      </w:r>
      <w:proofErr w:type="spellEnd"/>
      <w:r>
        <w:t xml:space="preserve"> dasselbe mit dem leiblichen munde essen / es </w:t>
      </w:r>
      <w:proofErr w:type="spellStart"/>
      <w:r>
        <w:t>were</w:t>
      </w:r>
      <w:proofErr w:type="spellEnd"/>
      <w:r>
        <w:t xml:space="preserve"> gleich sichtbar oder </w:t>
      </w:r>
      <w:proofErr w:type="spellStart"/>
      <w:r>
        <w:t>onsichtbar</w:t>
      </w:r>
      <w:proofErr w:type="spellEnd"/>
      <w:r>
        <w:t xml:space="preserve"> / </w:t>
      </w:r>
      <w:proofErr w:type="spellStart"/>
      <w:r>
        <w:t>gantz</w:t>
      </w:r>
      <w:proofErr w:type="spellEnd"/>
      <w:r>
        <w:t xml:space="preserve"> oder </w:t>
      </w:r>
      <w:proofErr w:type="spellStart"/>
      <w:r>
        <w:t>stueckweiß</w:t>
      </w:r>
      <w:proofErr w:type="spellEnd"/>
      <w:r>
        <w:t xml:space="preserve"> / </w:t>
      </w:r>
      <w:proofErr w:type="spellStart"/>
      <w:r>
        <w:t>natuerlich</w:t>
      </w:r>
      <w:proofErr w:type="spellEnd"/>
      <w:r>
        <w:t xml:space="preserve"> oder </w:t>
      </w:r>
      <w:proofErr w:type="spellStart"/>
      <w:r>
        <w:t>ubernatuerlich</w:t>
      </w:r>
      <w:proofErr w:type="spellEnd"/>
      <w:r>
        <w:t xml:space="preserve">. Denn sie sagen schlecht / wie </w:t>
      </w:r>
      <w:proofErr w:type="spellStart"/>
      <w:r>
        <w:t>kan</w:t>
      </w:r>
      <w:proofErr w:type="spellEnd"/>
      <w:r>
        <w:t xml:space="preserve"> uns der sein </w:t>
      </w:r>
      <w:proofErr w:type="spellStart"/>
      <w:r>
        <w:t>fleisch</w:t>
      </w:r>
      <w:proofErr w:type="spellEnd"/>
      <w:r>
        <w:t xml:space="preserve"> </w:t>
      </w:r>
      <w:proofErr w:type="spellStart"/>
      <w:r>
        <w:t>zuessen</w:t>
      </w:r>
      <w:proofErr w:type="spellEnd"/>
      <w:r>
        <w:t xml:space="preserve"> geben / nemlich / mit unserm leiblichen munde? Fragten </w:t>
      </w:r>
      <w:proofErr w:type="spellStart"/>
      <w:r>
        <w:t>nit</w:t>
      </w:r>
      <w:proofErr w:type="spellEnd"/>
      <w:r>
        <w:t xml:space="preserve">: wie </w:t>
      </w:r>
      <w:proofErr w:type="spellStart"/>
      <w:r>
        <w:t>kan</w:t>
      </w:r>
      <w:proofErr w:type="spellEnd"/>
      <w:r>
        <w:t xml:space="preserve"> ers uns </w:t>
      </w:r>
      <w:proofErr w:type="spellStart"/>
      <w:r>
        <w:t>gemetzget</w:t>
      </w:r>
      <w:proofErr w:type="spellEnd"/>
      <w:r>
        <w:t xml:space="preserve"> oder </w:t>
      </w:r>
      <w:proofErr w:type="spellStart"/>
      <w:r>
        <w:t>zukewen</w:t>
      </w:r>
      <w:proofErr w:type="spellEnd"/>
      <w:r>
        <w:t xml:space="preserve"> und </w:t>
      </w:r>
      <w:proofErr w:type="spellStart"/>
      <w:r>
        <w:t>zuverdewen</w:t>
      </w:r>
      <w:proofErr w:type="spellEnd"/>
      <w:r>
        <w:t xml:space="preserve"> geben? Sonder nur / wie </w:t>
      </w:r>
      <w:proofErr w:type="spellStart"/>
      <w:r>
        <w:t>kan</w:t>
      </w:r>
      <w:proofErr w:type="spellEnd"/>
      <w:r>
        <w:t xml:space="preserve"> ers uns geben </w:t>
      </w:r>
      <w:proofErr w:type="spellStart"/>
      <w:r>
        <w:t>muendlich</w:t>
      </w:r>
      <w:proofErr w:type="spellEnd"/>
      <w:r>
        <w:t xml:space="preserve"> zu essen? Als </w:t>
      </w:r>
      <w:proofErr w:type="spellStart"/>
      <w:r>
        <w:t>wolten</w:t>
      </w:r>
      <w:proofErr w:type="spellEnd"/>
      <w:r>
        <w:t xml:space="preserve"> sie sagen / </w:t>
      </w:r>
      <w:proofErr w:type="spellStart"/>
      <w:r>
        <w:t>warlich</w:t>
      </w:r>
      <w:proofErr w:type="spellEnd"/>
      <w:r>
        <w:t xml:space="preserve"> </w:t>
      </w:r>
      <w:proofErr w:type="spellStart"/>
      <w:r>
        <w:t>auff</w:t>
      </w:r>
      <w:proofErr w:type="spellEnd"/>
      <w:r>
        <w:t xml:space="preserve"> </w:t>
      </w:r>
      <w:proofErr w:type="spellStart"/>
      <w:r>
        <w:t>keinerley</w:t>
      </w:r>
      <w:proofErr w:type="spellEnd"/>
      <w:r>
        <w:t xml:space="preserve"> weise / sie sey wie sie wolle. </w:t>
      </w:r>
      <w:proofErr w:type="spellStart"/>
      <w:r>
        <w:t>Disen</w:t>
      </w:r>
      <w:proofErr w:type="spellEnd"/>
      <w:r>
        <w:t xml:space="preserve"> verstand aber der </w:t>
      </w:r>
      <w:proofErr w:type="spellStart"/>
      <w:r>
        <w:t>Capernaiter</w:t>
      </w:r>
      <w:proofErr w:type="spellEnd"/>
      <w:r>
        <w:t xml:space="preserve"> / </w:t>
      </w:r>
      <w:proofErr w:type="spellStart"/>
      <w:r>
        <w:t>wil</w:t>
      </w:r>
      <w:proofErr w:type="spellEnd"/>
      <w:r>
        <w:t xml:space="preserve"> Christus mit seiner </w:t>
      </w:r>
      <w:proofErr w:type="spellStart"/>
      <w:r>
        <w:t>antwort</w:t>
      </w:r>
      <w:proofErr w:type="spellEnd"/>
      <w:r>
        <w:t xml:space="preserve"> </w:t>
      </w:r>
      <w:proofErr w:type="spellStart"/>
      <w:r>
        <w:t>verwerffen</w:t>
      </w:r>
      <w:proofErr w:type="spellEnd"/>
      <w:r>
        <w:t xml:space="preserve"> / da er sagt / </w:t>
      </w:r>
      <w:proofErr w:type="spellStart"/>
      <w:r>
        <w:t>daz</w:t>
      </w:r>
      <w:proofErr w:type="spellEnd"/>
      <w:r>
        <w:t xml:space="preserve"> </w:t>
      </w:r>
      <w:proofErr w:type="spellStart"/>
      <w:r>
        <w:t>fleisch</w:t>
      </w:r>
      <w:proofErr w:type="spellEnd"/>
      <w:r>
        <w:t xml:space="preserve"> ist kein </w:t>
      </w:r>
      <w:proofErr w:type="spellStart"/>
      <w:r>
        <w:t>nuetz</w:t>
      </w:r>
      <w:proofErr w:type="spellEnd"/>
      <w:r>
        <w:t xml:space="preserve"> / der Geist macht lebendig. Derhalben ist gewiß und sicher / daß er den </w:t>
      </w:r>
      <w:proofErr w:type="spellStart"/>
      <w:r>
        <w:t>gantzen</w:t>
      </w:r>
      <w:proofErr w:type="spellEnd"/>
      <w:r>
        <w:t xml:space="preserve"> </w:t>
      </w:r>
      <w:proofErr w:type="spellStart"/>
      <w:r>
        <w:t>jrthum</w:t>
      </w:r>
      <w:proofErr w:type="spellEnd"/>
      <w:r>
        <w:t xml:space="preserve"> der </w:t>
      </w:r>
      <w:proofErr w:type="spellStart"/>
      <w:r>
        <w:t>Capernaiter</w:t>
      </w:r>
      <w:proofErr w:type="spellEnd"/>
      <w:r>
        <w:t xml:space="preserve"> hiemit straffet / das ist / sein </w:t>
      </w:r>
      <w:proofErr w:type="spellStart"/>
      <w:r>
        <w:t>fleisch</w:t>
      </w:r>
      <w:proofErr w:type="spellEnd"/>
      <w:r>
        <w:t xml:space="preserve"> als ein lebendigmachendes </w:t>
      </w:r>
      <w:proofErr w:type="spellStart"/>
      <w:r>
        <w:t>fleisch</w:t>
      </w:r>
      <w:proofErr w:type="spellEnd"/>
      <w:r>
        <w:t xml:space="preserve"> von wegen des </w:t>
      </w:r>
      <w:proofErr w:type="spellStart"/>
      <w:r>
        <w:t>geistes</w:t>
      </w:r>
      <w:proofErr w:type="spellEnd"/>
      <w:r>
        <w:t xml:space="preserve"> und der </w:t>
      </w:r>
      <w:proofErr w:type="spellStart"/>
      <w:r>
        <w:t>gottheit</w:t>
      </w:r>
      <w:proofErr w:type="spellEnd"/>
      <w:r>
        <w:t xml:space="preserve"> / damit es vereiniget ist / </w:t>
      </w:r>
      <w:proofErr w:type="spellStart"/>
      <w:r>
        <w:t>wil</w:t>
      </w:r>
      <w:proofErr w:type="spellEnd"/>
      <w:r>
        <w:t xml:space="preserve"> angesehen haben / und alle </w:t>
      </w:r>
      <w:proofErr w:type="spellStart"/>
      <w:r>
        <w:t>muendliche</w:t>
      </w:r>
      <w:proofErr w:type="spellEnd"/>
      <w:r>
        <w:t xml:space="preserve"> </w:t>
      </w:r>
      <w:proofErr w:type="spellStart"/>
      <w:r>
        <w:t>niessung</w:t>
      </w:r>
      <w:proofErr w:type="spellEnd"/>
      <w:r>
        <w:t xml:space="preserve"> desselben / ob welcher sich die </w:t>
      </w:r>
      <w:proofErr w:type="spellStart"/>
      <w:r>
        <w:t>Capernaiter</w:t>
      </w:r>
      <w:proofErr w:type="spellEnd"/>
      <w:r>
        <w:t xml:space="preserve"> entsetzten / sie sey wie sie wolle / verneinet / und dargegen die </w:t>
      </w:r>
      <w:proofErr w:type="spellStart"/>
      <w:r>
        <w:t>niessung</w:t>
      </w:r>
      <w:proofErr w:type="spellEnd"/>
      <w:r>
        <w:t xml:space="preserve"> des </w:t>
      </w:r>
      <w:proofErr w:type="spellStart"/>
      <w:r>
        <w:t>fleisches</w:t>
      </w:r>
      <w:proofErr w:type="spellEnd"/>
      <w:r>
        <w:t xml:space="preserve"> / so durch gemeinschafft seines </w:t>
      </w:r>
      <w:proofErr w:type="spellStart"/>
      <w:r>
        <w:t>geistes</w:t>
      </w:r>
      <w:proofErr w:type="spellEnd"/>
      <w:r>
        <w:t xml:space="preserve"> </w:t>
      </w:r>
      <w:proofErr w:type="spellStart"/>
      <w:r>
        <w:t>geschihet</w:t>
      </w:r>
      <w:proofErr w:type="spellEnd"/>
      <w:r>
        <w:t xml:space="preserve"> / </w:t>
      </w:r>
      <w:proofErr w:type="spellStart"/>
      <w:r>
        <w:t>leret</w:t>
      </w:r>
      <w:proofErr w:type="spellEnd"/>
      <w:r>
        <w:t xml:space="preserve"> und </w:t>
      </w:r>
      <w:proofErr w:type="spellStart"/>
      <w:r>
        <w:t>bestetiget</w:t>
      </w:r>
      <w:proofErr w:type="spellEnd"/>
      <w:r>
        <w:t xml:space="preserve">. Denn daß sein </w:t>
      </w:r>
      <w:proofErr w:type="spellStart"/>
      <w:r>
        <w:t>fleisch</w:t>
      </w:r>
      <w:proofErr w:type="spellEnd"/>
      <w:r>
        <w:t xml:space="preserve"> nütze sey / hat er </w:t>
      </w:r>
      <w:proofErr w:type="spellStart"/>
      <w:r>
        <w:t>gnugsam</w:t>
      </w:r>
      <w:proofErr w:type="spellEnd"/>
      <w:r>
        <w:t xml:space="preserve"> daselbst </w:t>
      </w:r>
      <w:proofErr w:type="spellStart"/>
      <w:r>
        <w:t>geleret</w:t>
      </w:r>
      <w:proofErr w:type="spellEnd"/>
      <w:r>
        <w:t xml:space="preserve"> / da er sagt / er werde </w:t>
      </w:r>
      <w:proofErr w:type="spellStart"/>
      <w:r>
        <w:t>fuer</w:t>
      </w:r>
      <w:proofErr w:type="spellEnd"/>
      <w:r>
        <w:t xml:space="preserve"> der </w:t>
      </w:r>
      <w:proofErr w:type="spellStart"/>
      <w:r>
        <w:t>welt</w:t>
      </w:r>
      <w:proofErr w:type="spellEnd"/>
      <w:r>
        <w:t xml:space="preserve"> leben gegeben / und sey die </w:t>
      </w:r>
      <w:proofErr w:type="spellStart"/>
      <w:r>
        <w:t>speiß</w:t>
      </w:r>
      <w:proofErr w:type="spellEnd"/>
      <w:r>
        <w:t xml:space="preserve"> des ewigen </w:t>
      </w:r>
      <w:proofErr w:type="spellStart"/>
      <w:r>
        <w:t>lebens</w:t>
      </w:r>
      <w:proofErr w:type="spellEnd"/>
      <w:r>
        <w:t xml:space="preserve">. </w:t>
      </w:r>
      <w:proofErr w:type="spellStart"/>
      <w:r>
        <w:t>Darumb</w:t>
      </w:r>
      <w:proofErr w:type="spellEnd"/>
      <w:r>
        <w:t xml:space="preserve"> </w:t>
      </w:r>
      <w:proofErr w:type="spellStart"/>
      <w:r>
        <w:t>wil</w:t>
      </w:r>
      <w:proofErr w:type="spellEnd"/>
      <w:r>
        <w:t xml:space="preserve"> er freilich es sey </w:t>
      </w:r>
      <w:proofErr w:type="spellStart"/>
      <w:r>
        <w:t>nit</w:t>
      </w:r>
      <w:proofErr w:type="spellEnd"/>
      <w:r>
        <w:t xml:space="preserve"> nütze / so es </w:t>
      </w:r>
      <w:proofErr w:type="spellStart"/>
      <w:r>
        <w:t>one</w:t>
      </w:r>
      <w:proofErr w:type="spellEnd"/>
      <w:r>
        <w:t xml:space="preserve"> den geist / und mit dem leiblichen munde </w:t>
      </w:r>
      <w:proofErr w:type="spellStart"/>
      <w:r>
        <w:t>geessen</w:t>
      </w:r>
      <w:proofErr w:type="spellEnd"/>
      <w:r>
        <w:t xml:space="preserve"> </w:t>
      </w:r>
      <w:proofErr w:type="spellStart"/>
      <w:r>
        <w:t>wuerde</w:t>
      </w:r>
      <w:proofErr w:type="spellEnd"/>
      <w:r>
        <w:t xml:space="preserve"> / wie die </w:t>
      </w:r>
      <w:proofErr w:type="spellStart"/>
      <w:r>
        <w:t>Capernaiter</w:t>
      </w:r>
      <w:proofErr w:type="spellEnd"/>
      <w:r>
        <w:t xml:space="preserve"> </w:t>
      </w:r>
      <w:proofErr w:type="spellStart"/>
      <w:r>
        <w:t>meineten</w:t>
      </w:r>
      <w:proofErr w:type="spellEnd"/>
      <w:r>
        <w:t xml:space="preserve">. </w:t>
      </w:r>
      <w:proofErr w:type="spellStart"/>
      <w:r>
        <w:t>Hette</w:t>
      </w:r>
      <w:proofErr w:type="spellEnd"/>
      <w:r>
        <w:t xml:space="preserve"> allhie CHRISTUS nur das metzgen / </w:t>
      </w:r>
      <w:proofErr w:type="spellStart"/>
      <w:r>
        <w:t>kewen</w:t>
      </w:r>
      <w:proofErr w:type="spellEnd"/>
      <w:r>
        <w:t xml:space="preserve"> </w:t>
      </w:r>
      <w:proofErr w:type="spellStart"/>
      <w:r>
        <w:t>unnd</w:t>
      </w:r>
      <w:proofErr w:type="spellEnd"/>
      <w:r>
        <w:t xml:space="preserve"> </w:t>
      </w:r>
      <w:proofErr w:type="spellStart"/>
      <w:r>
        <w:t>dewen</w:t>
      </w:r>
      <w:proofErr w:type="spellEnd"/>
      <w:r>
        <w:t xml:space="preserve"> seines </w:t>
      </w:r>
      <w:proofErr w:type="spellStart"/>
      <w:r>
        <w:t>fleisches</w:t>
      </w:r>
      <w:proofErr w:type="spellEnd"/>
      <w:r>
        <w:t xml:space="preserve"> wollen </w:t>
      </w:r>
      <w:proofErr w:type="spellStart"/>
      <w:r>
        <w:t>verwerffen</w:t>
      </w:r>
      <w:proofErr w:type="spellEnd"/>
      <w:r>
        <w:t xml:space="preserve"> / so </w:t>
      </w:r>
      <w:proofErr w:type="spellStart"/>
      <w:r>
        <w:t>hette</w:t>
      </w:r>
      <w:proofErr w:type="spellEnd"/>
      <w:r>
        <w:t xml:space="preserve"> er </w:t>
      </w:r>
      <w:proofErr w:type="spellStart"/>
      <w:r>
        <w:t>one</w:t>
      </w:r>
      <w:proofErr w:type="spellEnd"/>
      <w:r>
        <w:t xml:space="preserve"> </w:t>
      </w:r>
      <w:proofErr w:type="spellStart"/>
      <w:r>
        <w:t>zweiffel</w:t>
      </w:r>
      <w:proofErr w:type="spellEnd"/>
      <w:r>
        <w:t xml:space="preserve"> die </w:t>
      </w:r>
      <w:proofErr w:type="spellStart"/>
      <w:r>
        <w:t>Capernaiter</w:t>
      </w:r>
      <w:proofErr w:type="spellEnd"/>
      <w:r>
        <w:t xml:space="preserve"> anders </w:t>
      </w:r>
      <w:proofErr w:type="spellStart"/>
      <w:r>
        <w:t>jhres</w:t>
      </w:r>
      <w:proofErr w:type="spellEnd"/>
      <w:r>
        <w:t xml:space="preserve"> </w:t>
      </w:r>
      <w:proofErr w:type="spellStart"/>
      <w:r>
        <w:t>jrrthums</w:t>
      </w:r>
      <w:proofErr w:type="spellEnd"/>
      <w:r>
        <w:t xml:space="preserve"> entledigen / und das </w:t>
      </w:r>
      <w:proofErr w:type="spellStart"/>
      <w:r>
        <w:t>muendlich</w:t>
      </w:r>
      <w:proofErr w:type="spellEnd"/>
      <w:r>
        <w:t xml:space="preserve"> leiblich essen / </w:t>
      </w:r>
      <w:proofErr w:type="spellStart"/>
      <w:r>
        <w:t>nit</w:t>
      </w:r>
      <w:proofErr w:type="spellEnd"/>
      <w:r>
        <w:t xml:space="preserve"> also </w:t>
      </w:r>
      <w:proofErr w:type="spellStart"/>
      <w:r>
        <w:t>one</w:t>
      </w:r>
      <w:proofErr w:type="spellEnd"/>
      <w:r>
        <w:t xml:space="preserve"> allen unterscheid </w:t>
      </w:r>
      <w:proofErr w:type="spellStart"/>
      <w:r>
        <w:t>verwerffen</w:t>
      </w:r>
      <w:proofErr w:type="spellEnd"/>
      <w:r>
        <w:t xml:space="preserve"> </w:t>
      </w:r>
      <w:proofErr w:type="spellStart"/>
      <w:r>
        <w:t>muessen</w:t>
      </w:r>
      <w:proofErr w:type="spellEnd"/>
      <w:r>
        <w:t xml:space="preserve"> / damit er </w:t>
      </w:r>
      <w:proofErr w:type="spellStart"/>
      <w:r>
        <w:t>nit</w:t>
      </w:r>
      <w:proofErr w:type="spellEnd"/>
      <w:r>
        <w:t xml:space="preserve"> hernach </w:t>
      </w:r>
      <w:proofErr w:type="spellStart"/>
      <w:r>
        <w:t>jm</w:t>
      </w:r>
      <w:proofErr w:type="spellEnd"/>
      <w:r>
        <w:t xml:space="preserve"> </w:t>
      </w:r>
      <w:proofErr w:type="spellStart"/>
      <w:r>
        <w:t>selbest</w:t>
      </w:r>
      <w:proofErr w:type="spellEnd"/>
      <w:r>
        <w:t xml:space="preserve"> zu wider </w:t>
      </w:r>
      <w:proofErr w:type="spellStart"/>
      <w:r>
        <w:t>were</w:t>
      </w:r>
      <w:proofErr w:type="spellEnd"/>
      <w:r>
        <w:t xml:space="preserve">. </w:t>
      </w:r>
      <w:proofErr w:type="spellStart"/>
      <w:r>
        <w:t>Laest</w:t>
      </w:r>
      <w:proofErr w:type="spellEnd"/>
      <w:r>
        <w:t xml:space="preserve"> sich derhalben die </w:t>
      </w:r>
      <w:proofErr w:type="spellStart"/>
      <w:r>
        <w:t>antwort</w:t>
      </w:r>
      <w:proofErr w:type="spellEnd"/>
      <w:r>
        <w:t xml:space="preserve"> Christi / damit sie sich </w:t>
      </w:r>
      <w:proofErr w:type="spellStart"/>
      <w:r>
        <w:t>auff</w:t>
      </w:r>
      <w:proofErr w:type="spellEnd"/>
      <w:r>
        <w:t xml:space="preserve"> der </w:t>
      </w:r>
      <w:proofErr w:type="spellStart"/>
      <w:r>
        <w:t>Capernaiter</w:t>
      </w:r>
      <w:proofErr w:type="spellEnd"/>
      <w:r>
        <w:t xml:space="preserve"> frage reime / anders </w:t>
      </w:r>
      <w:proofErr w:type="spellStart"/>
      <w:r>
        <w:t>nit</w:t>
      </w:r>
      <w:proofErr w:type="spellEnd"/>
      <w:r>
        <w:t xml:space="preserve"> verstehen / denn von seinem </w:t>
      </w:r>
      <w:proofErr w:type="spellStart"/>
      <w:r>
        <w:t>one</w:t>
      </w:r>
      <w:proofErr w:type="spellEnd"/>
      <w:r>
        <w:t xml:space="preserve"> den geist und leiblich oder </w:t>
      </w:r>
      <w:proofErr w:type="spellStart"/>
      <w:r>
        <w:t>muendlich</w:t>
      </w:r>
      <w:proofErr w:type="spellEnd"/>
      <w:r>
        <w:t xml:space="preserve"> </w:t>
      </w:r>
      <w:proofErr w:type="spellStart"/>
      <w:r>
        <w:t>geessenem</w:t>
      </w:r>
      <w:proofErr w:type="spellEnd"/>
      <w:r>
        <w:t xml:space="preserve"> fleische / daß nemlich ein solche </w:t>
      </w:r>
      <w:proofErr w:type="spellStart"/>
      <w:r>
        <w:t>niessung</w:t>
      </w:r>
      <w:proofErr w:type="spellEnd"/>
      <w:r>
        <w:t xml:space="preserve"> desselben nicht </w:t>
      </w:r>
      <w:proofErr w:type="spellStart"/>
      <w:r>
        <w:t>nuetze</w:t>
      </w:r>
      <w:proofErr w:type="spellEnd"/>
      <w:r>
        <w:t xml:space="preserve"> sey / und derwegen Christus kein solche haben </w:t>
      </w:r>
      <w:proofErr w:type="spellStart"/>
      <w:r>
        <w:t>wil</w:t>
      </w:r>
      <w:proofErr w:type="spellEnd"/>
      <w:r>
        <w:t xml:space="preserve">. Denn diß ist freilich derselbe fleischliche verstand der </w:t>
      </w:r>
      <w:proofErr w:type="spellStart"/>
      <w:r>
        <w:t>Capernaiter</w:t>
      </w:r>
      <w:proofErr w:type="spellEnd"/>
      <w:r>
        <w:t xml:space="preserve"> / den Christus hiemit </w:t>
      </w:r>
      <w:proofErr w:type="spellStart"/>
      <w:r>
        <w:t>wil</w:t>
      </w:r>
      <w:proofErr w:type="spellEnd"/>
      <w:r>
        <w:t xml:space="preserve"> </w:t>
      </w:r>
      <w:proofErr w:type="spellStart"/>
      <w:r>
        <w:t>strafffen</w:t>
      </w:r>
      <w:proofErr w:type="spellEnd"/>
      <w:r>
        <w:t xml:space="preserve">. </w:t>
      </w:r>
    </w:p>
    <w:p w14:paraId="2D13ECFE" w14:textId="77777777" w:rsidR="008F74BD" w:rsidRDefault="008F74BD" w:rsidP="008F74BD">
      <w:pPr>
        <w:pStyle w:val="StandardWeb"/>
      </w:pPr>
      <w:r>
        <w:t xml:space="preserve">Die Regel S. Augustinus / daß in der </w:t>
      </w:r>
      <w:proofErr w:type="spellStart"/>
      <w:r>
        <w:t>schrifft</w:t>
      </w:r>
      <w:proofErr w:type="spellEnd"/>
      <w:r>
        <w:t xml:space="preserve"> nicht beim </w:t>
      </w:r>
      <w:proofErr w:type="spellStart"/>
      <w:r>
        <w:t>buchstaben</w:t>
      </w:r>
      <w:proofErr w:type="spellEnd"/>
      <w:r>
        <w:t xml:space="preserve"> zu bleiben / wenn er wider den glauben oder die liebe lautet / wird von den unsern dahin angezogen / daß keine </w:t>
      </w:r>
      <w:proofErr w:type="spellStart"/>
      <w:r>
        <w:t>außlegung</w:t>
      </w:r>
      <w:proofErr w:type="spellEnd"/>
      <w:r>
        <w:t xml:space="preserve"> der </w:t>
      </w:r>
      <w:proofErr w:type="spellStart"/>
      <w:r>
        <w:t>schrifft</w:t>
      </w:r>
      <w:proofErr w:type="spellEnd"/>
      <w:r>
        <w:t xml:space="preserve"> wider die </w:t>
      </w:r>
      <w:proofErr w:type="spellStart"/>
      <w:r>
        <w:t>Articul</w:t>
      </w:r>
      <w:proofErr w:type="spellEnd"/>
      <w:r>
        <w:t xml:space="preserve"> des </w:t>
      </w:r>
      <w:proofErr w:type="spellStart"/>
      <w:r>
        <w:t>glaubens</w:t>
      </w:r>
      <w:proofErr w:type="spellEnd"/>
      <w:r>
        <w:t xml:space="preserve"> </w:t>
      </w:r>
      <w:proofErr w:type="spellStart"/>
      <w:r>
        <w:t>anzunemen</w:t>
      </w:r>
      <w:proofErr w:type="spellEnd"/>
      <w:r>
        <w:t xml:space="preserve"> sey / dieweil gewiß ist / daß Gott in seinem </w:t>
      </w:r>
      <w:proofErr w:type="spellStart"/>
      <w:r>
        <w:t>wort</w:t>
      </w:r>
      <w:proofErr w:type="spellEnd"/>
      <w:r>
        <w:t xml:space="preserve"> </w:t>
      </w:r>
      <w:proofErr w:type="spellStart"/>
      <w:r>
        <w:t>jm</w:t>
      </w:r>
      <w:proofErr w:type="spellEnd"/>
      <w:r>
        <w:t xml:space="preserve"> selbst </w:t>
      </w:r>
      <w:proofErr w:type="spellStart"/>
      <w:r>
        <w:t>nit</w:t>
      </w:r>
      <w:proofErr w:type="spellEnd"/>
      <w:r>
        <w:t xml:space="preserve"> widerstrebet. Darauß folget / weil der </w:t>
      </w:r>
      <w:proofErr w:type="spellStart"/>
      <w:r>
        <w:t>buchstabische</w:t>
      </w:r>
      <w:proofErr w:type="spellEnd"/>
      <w:r>
        <w:t xml:space="preserve"> verstand dieser rede Christi / daß das </w:t>
      </w:r>
      <w:proofErr w:type="spellStart"/>
      <w:r>
        <w:t>brot</w:t>
      </w:r>
      <w:proofErr w:type="spellEnd"/>
      <w:r>
        <w:t xml:space="preserve"> und wein sein leib und </w:t>
      </w:r>
      <w:proofErr w:type="spellStart"/>
      <w:r>
        <w:t>blut</w:t>
      </w:r>
      <w:proofErr w:type="spellEnd"/>
      <w:r>
        <w:t xml:space="preserve"> sey / also </w:t>
      </w:r>
      <w:proofErr w:type="spellStart"/>
      <w:r>
        <w:t>offentlich</w:t>
      </w:r>
      <w:proofErr w:type="spellEnd"/>
      <w:r>
        <w:t xml:space="preserve"> und viel </w:t>
      </w:r>
      <w:proofErr w:type="spellStart"/>
      <w:r>
        <w:t>feltig</w:t>
      </w:r>
      <w:proofErr w:type="spellEnd"/>
      <w:r>
        <w:t xml:space="preserve"> wider die </w:t>
      </w:r>
      <w:proofErr w:type="spellStart"/>
      <w:r>
        <w:t>Articul</w:t>
      </w:r>
      <w:proofErr w:type="spellEnd"/>
      <w:r>
        <w:t xml:space="preserve"> des </w:t>
      </w:r>
      <w:proofErr w:type="spellStart"/>
      <w:r>
        <w:t>glaubens</w:t>
      </w:r>
      <w:proofErr w:type="spellEnd"/>
      <w:r>
        <w:t xml:space="preserve"> </w:t>
      </w:r>
      <w:proofErr w:type="spellStart"/>
      <w:r>
        <w:t>anstoesset</w:t>
      </w:r>
      <w:proofErr w:type="spellEnd"/>
      <w:r>
        <w:t xml:space="preserve"> / daß </w:t>
      </w:r>
      <w:proofErr w:type="spellStart"/>
      <w:r>
        <w:t>jn</w:t>
      </w:r>
      <w:proofErr w:type="spellEnd"/>
      <w:r>
        <w:t xml:space="preserve"> auch </w:t>
      </w:r>
      <w:proofErr w:type="spellStart"/>
      <w:r>
        <w:t>gegenteil</w:t>
      </w:r>
      <w:proofErr w:type="spellEnd"/>
      <w:r>
        <w:t xml:space="preserve"> / sie sagen gleich was sie wollen / nicht </w:t>
      </w:r>
      <w:proofErr w:type="spellStart"/>
      <w:r>
        <w:t>behelt</w:t>
      </w:r>
      <w:proofErr w:type="spellEnd"/>
      <w:r>
        <w:t xml:space="preserve"> / noch behalten </w:t>
      </w:r>
      <w:proofErr w:type="spellStart"/>
      <w:r>
        <w:t>kan</w:t>
      </w:r>
      <w:proofErr w:type="spellEnd"/>
      <w:r>
        <w:t xml:space="preserve"> / so </w:t>
      </w:r>
      <w:proofErr w:type="spellStart"/>
      <w:r>
        <w:t>muesse</w:t>
      </w:r>
      <w:proofErr w:type="spellEnd"/>
      <w:r>
        <w:t xml:space="preserve"> man den rechten verstand </w:t>
      </w:r>
      <w:proofErr w:type="spellStart"/>
      <w:r>
        <w:t>unnd</w:t>
      </w:r>
      <w:proofErr w:type="spellEnd"/>
      <w:r>
        <w:t xml:space="preserve"> </w:t>
      </w:r>
      <w:proofErr w:type="spellStart"/>
      <w:r>
        <w:t>meinung</w:t>
      </w:r>
      <w:proofErr w:type="spellEnd"/>
      <w:r>
        <w:t xml:space="preserve"> Christi / nicht </w:t>
      </w:r>
      <w:proofErr w:type="spellStart"/>
      <w:r>
        <w:t>auß</w:t>
      </w:r>
      <w:proofErr w:type="spellEnd"/>
      <w:r>
        <w:t xml:space="preserve"> menschlichen </w:t>
      </w:r>
      <w:proofErr w:type="spellStart"/>
      <w:r>
        <w:t>gedichten</w:t>
      </w:r>
      <w:proofErr w:type="spellEnd"/>
      <w:r>
        <w:t xml:space="preserve"> / wie </w:t>
      </w:r>
      <w:proofErr w:type="spellStart"/>
      <w:r>
        <w:t>gegentheil</w:t>
      </w:r>
      <w:proofErr w:type="spellEnd"/>
      <w:r>
        <w:t xml:space="preserve"> thut / sonder </w:t>
      </w:r>
      <w:proofErr w:type="spellStart"/>
      <w:r>
        <w:t>auß</w:t>
      </w:r>
      <w:proofErr w:type="spellEnd"/>
      <w:r>
        <w:t xml:space="preserve"> der </w:t>
      </w:r>
      <w:proofErr w:type="spellStart"/>
      <w:r>
        <w:t>Schrifft</w:t>
      </w:r>
      <w:proofErr w:type="spellEnd"/>
      <w:r>
        <w:t xml:space="preserve"> eigenen </w:t>
      </w:r>
      <w:proofErr w:type="spellStart"/>
      <w:r>
        <w:t>erklaerung</w:t>
      </w:r>
      <w:proofErr w:type="spellEnd"/>
      <w:r>
        <w:t xml:space="preserve"> / an diesem und anderen orten suchen. Hie deutet Marbach die Regel S. Augustinus allein </w:t>
      </w:r>
      <w:proofErr w:type="spellStart"/>
      <w:r>
        <w:t>auff</w:t>
      </w:r>
      <w:proofErr w:type="spellEnd"/>
      <w:r>
        <w:t xml:space="preserve"> das metzgen / </w:t>
      </w:r>
      <w:proofErr w:type="spellStart"/>
      <w:r>
        <w:t>kewen</w:t>
      </w:r>
      <w:proofErr w:type="spellEnd"/>
      <w:r>
        <w:t xml:space="preserve"> und </w:t>
      </w:r>
      <w:proofErr w:type="spellStart"/>
      <w:r>
        <w:t>drewen</w:t>
      </w:r>
      <w:proofErr w:type="spellEnd"/>
      <w:r>
        <w:t xml:space="preserve"> des </w:t>
      </w:r>
      <w:proofErr w:type="spellStart"/>
      <w:r>
        <w:t>fleisches</w:t>
      </w:r>
      <w:proofErr w:type="spellEnd"/>
      <w:r>
        <w:t xml:space="preserve"> Christi / und </w:t>
      </w:r>
      <w:proofErr w:type="spellStart"/>
      <w:r>
        <w:t>zeuhet</w:t>
      </w:r>
      <w:proofErr w:type="spellEnd"/>
      <w:r>
        <w:t xml:space="preserve"> uns </w:t>
      </w:r>
      <w:proofErr w:type="spellStart"/>
      <w:r>
        <w:t>fuer</w:t>
      </w:r>
      <w:proofErr w:type="spellEnd"/>
      <w:r>
        <w:t xml:space="preserve"> eine grosse </w:t>
      </w:r>
      <w:proofErr w:type="spellStart"/>
      <w:r>
        <w:t>sünde</w:t>
      </w:r>
      <w:proofErr w:type="spellEnd"/>
      <w:r>
        <w:t xml:space="preserve"> an / daß wir dieselbe </w:t>
      </w:r>
      <w:proofErr w:type="spellStart"/>
      <w:r>
        <w:t>muendliche</w:t>
      </w:r>
      <w:proofErr w:type="spellEnd"/>
      <w:r>
        <w:t xml:space="preserve"> </w:t>
      </w:r>
      <w:proofErr w:type="spellStart"/>
      <w:r>
        <w:t>niessung</w:t>
      </w:r>
      <w:proofErr w:type="spellEnd"/>
      <w:r>
        <w:t xml:space="preserve"> des </w:t>
      </w:r>
      <w:proofErr w:type="spellStart"/>
      <w:r>
        <w:t>leibs</w:t>
      </w:r>
      <w:proofErr w:type="spellEnd"/>
      <w:r>
        <w:t xml:space="preserve"> Christi davon </w:t>
      </w:r>
      <w:proofErr w:type="spellStart"/>
      <w:r>
        <w:t>gegenteil</w:t>
      </w:r>
      <w:proofErr w:type="spellEnd"/>
      <w:r>
        <w:t xml:space="preserve"> saget / auch </w:t>
      </w:r>
      <w:proofErr w:type="spellStart"/>
      <w:r>
        <w:t>fuer</w:t>
      </w:r>
      <w:proofErr w:type="spellEnd"/>
      <w:r>
        <w:t xml:space="preserve"> ein </w:t>
      </w:r>
      <w:proofErr w:type="spellStart"/>
      <w:r>
        <w:t>boeses</w:t>
      </w:r>
      <w:proofErr w:type="spellEnd"/>
      <w:r>
        <w:t xml:space="preserve"> stück halten / So doch Christus dieselbe in seinem Testament </w:t>
      </w:r>
      <w:proofErr w:type="spellStart"/>
      <w:r>
        <w:t>befolhen</w:t>
      </w:r>
      <w:proofErr w:type="spellEnd"/>
      <w:r>
        <w:t xml:space="preserve"> und eingesetzt habe. Er </w:t>
      </w:r>
      <w:proofErr w:type="spellStart"/>
      <w:r>
        <w:t>hette</w:t>
      </w:r>
      <w:proofErr w:type="spellEnd"/>
      <w:r>
        <w:t xml:space="preserve"> aber vor allen dingen sollen beweisen / daß Christus solches in der </w:t>
      </w:r>
      <w:proofErr w:type="spellStart"/>
      <w:r>
        <w:t>einsetzung</w:t>
      </w:r>
      <w:proofErr w:type="spellEnd"/>
      <w:r>
        <w:t xml:space="preserve"> seines Abendmals je geredt oder gemeint habe / das Marbach </w:t>
      </w:r>
      <w:proofErr w:type="spellStart"/>
      <w:r>
        <w:t>fürgibt</w:t>
      </w:r>
      <w:proofErr w:type="spellEnd"/>
      <w:r>
        <w:t xml:space="preserve">. Als denn </w:t>
      </w:r>
      <w:proofErr w:type="spellStart"/>
      <w:r>
        <w:t>hetten</w:t>
      </w:r>
      <w:proofErr w:type="spellEnd"/>
      <w:r>
        <w:t xml:space="preserve"> wir </w:t>
      </w:r>
      <w:proofErr w:type="spellStart"/>
      <w:r>
        <w:t>geren</w:t>
      </w:r>
      <w:proofErr w:type="spellEnd"/>
      <w:r>
        <w:t xml:space="preserve"> gestanden / daß solches kein </w:t>
      </w:r>
      <w:proofErr w:type="spellStart"/>
      <w:r>
        <w:t>boeses</w:t>
      </w:r>
      <w:proofErr w:type="spellEnd"/>
      <w:r>
        <w:t xml:space="preserve"> stucke </w:t>
      </w:r>
      <w:proofErr w:type="spellStart"/>
      <w:r>
        <w:t>were</w:t>
      </w:r>
      <w:proofErr w:type="spellEnd"/>
      <w:r>
        <w:t xml:space="preserve">. Ehe denn er aber dieses thut / </w:t>
      </w:r>
      <w:proofErr w:type="spellStart"/>
      <w:r>
        <w:t>koennen</w:t>
      </w:r>
      <w:proofErr w:type="spellEnd"/>
      <w:r>
        <w:t xml:space="preserve"> wir nicht für ein besser </w:t>
      </w:r>
      <w:proofErr w:type="spellStart"/>
      <w:r>
        <w:t>stueck</w:t>
      </w:r>
      <w:proofErr w:type="spellEnd"/>
      <w:r>
        <w:t xml:space="preserve"> / und den </w:t>
      </w:r>
      <w:proofErr w:type="spellStart"/>
      <w:r>
        <w:t>Articuln</w:t>
      </w:r>
      <w:proofErr w:type="spellEnd"/>
      <w:r>
        <w:t xml:space="preserve"> des </w:t>
      </w:r>
      <w:proofErr w:type="spellStart"/>
      <w:r>
        <w:t>glaubens</w:t>
      </w:r>
      <w:proofErr w:type="spellEnd"/>
      <w:r>
        <w:t xml:space="preserve"> </w:t>
      </w:r>
      <w:proofErr w:type="spellStart"/>
      <w:r>
        <w:t>gemesser</w:t>
      </w:r>
      <w:proofErr w:type="spellEnd"/>
      <w:r>
        <w:t xml:space="preserve"> halten / wenn man den leib Christi </w:t>
      </w:r>
      <w:proofErr w:type="spellStart"/>
      <w:r>
        <w:t>onsichtbar</w:t>
      </w:r>
      <w:proofErr w:type="spellEnd"/>
      <w:r>
        <w:t xml:space="preserve"> / </w:t>
      </w:r>
      <w:proofErr w:type="spellStart"/>
      <w:r>
        <w:t>gantz</w:t>
      </w:r>
      <w:proofErr w:type="spellEnd"/>
      <w:r>
        <w:t xml:space="preserve"> und </w:t>
      </w:r>
      <w:proofErr w:type="spellStart"/>
      <w:r>
        <w:t>ongekewen</w:t>
      </w:r>
      <w:proofErr w:type="spellEnd"/>
      <w:r>
        <w:t xml:space="preserve"> / als wenn man </w:t>
      </w:r>
      <w:proofErr w:type="spellStart"/>
      <w:r>
        <w:t>jn</w:t>
      </w:r>
      <w:proofErr w:type="spellEnd"/>
      <w:r>
        <w:t xml:space="preserve"> sichtbar / </w:t>
      </w:r>
      <w:proofErr w:type="spellStart"/>
      <w:r>
        <w:t>stueckweis</w:t>
      </w:r>
      <w:proofErr w:type="spellEnd"/>
      <w:r>
        <w:t xml:space="preserve"> und </w:t>
      </w:r>
      <w:proofErr w:type="spellStart"/>
      <w:r>
        <w:t>gekewen</w:t>
      </w:r>
      <w:proofErr w:type="spellEnd"/>
      <w:r>
        <w:t xml:space="preserve"> / mit dem leiblichen munde essen und </w:t>
      </w:r>
      <w:proofErr w:type="spellStart"/>
      <w:r>
        <w:t>einnemen</w:t>
      </w:r>
      <w:proofErr w:type="spellEnd"/>
      <w:r>
        <w:t xml:space="preserve"> </w:t>
      </w:r>
      <w:proofErr w:type="spellStart"/>
      <w:r>
        <w:t>wil</w:t>
      </w:r>
      <w:proofErr w:type="spellEnd"/>
      <w:r>
        <w:t xml:space="preserve">. </w:t>
      </w:r>
    </w:p>
    <w:p w14:paraId="70778EBB" w14:textId="77777777" w:rsidR="008F74BD" w:rsidRDefault="008F74BD" w:rsidP="008F74BD">
      <w:pPr>
        <w:pStyle w:val="StandardWeb"/>
      </w:pPr>
      <w:r>
        <w:t xml:space="preserve">Der </w:t>
      </w:r>
      <w:proofErr w:type="spellStart"/>
      <w:r>
        <w:t>fuenffte</w:t>
      </w:r>
      <w:proofErr w:type="spellEnd"/>
      <w:r>
        <w:t xml:space="preserve"> </w:t>
      </w:r>
      <w:proofErr w:type="spellStart"/>
      <w:r>
        <w:t>grund</w:t>
      </w:r>
      <w:proofErr w:type="spellEnd"/>
      <w:r>
        <w:t xml:space="preserve"> ist eben der / welchen Marbach droben hat für den dritten gesetzt / </w:t>
      </w:r>
      <w:proofErr w:type="spellStart"/>
      <w:r>
        <w:t>auß</w:t>
      </w:r>
      <w:proofErr w:type="spellEnd"/>
      <w:r>
        <w:t xml:space="preserve"> dem 6. Cap. Joh. Daß nemlich Christus daselbst </w:t>
      </w:r>
      <w:proofErr w:type="spellStart"/>
      <w:r>
        <w:t>außdruecklich</w:t>
      </w:r>
      <w:proofErr w:type="spellEnd"/>
      <w:r>
        <w:t xml:space="preserve"> </w:t>
      </w:r>
      <w:proofErr w:type="spellStart"/>
      <w:r>
        <w:t>erklaeret</w:t>
      </w:r>
      <w:proofErr w:type="spellEnd"/>
      <w:r>
        <w:t xml:space="preserve"> / was seinen leib essen und sein </w:t>
      </w:r>
      <w:proofErr w:type="spellStart"/>
      <w:r>
        <w:t>blut</w:t>
      </w:r>
      <w:proofErr w:type="spellEnd"/>
      <w:r>
        <w:t xml:space="preserve"> </w:t>
      </w:r>
      <w:proofErr w:type="spellStart"/>
      <w:r>
        <w:t>trincken</w:t>
      </w:r>
      <w:proofErr w:type="spellEnd"/>
      <w:r>
        <w:t xml:space="preserve"> </w:t>
      </w:r>
      <w:proofErr w:type="spellStart"/>
      <w:r>
        <w:t>heisse</w:t>
      </w:r>
      <w:proofErr w:type="spellEnd"/>
      <w:r>
        <w:t xml:space="preserve"> / und derhalben im </w:t>
      </w:r>
      <w:proofErr w:type="spellStart"/>
      <w:r>
        <w:t>Abendmal</w:t>
      </w:r>
      <w:proofErr w:type="spellEnd"/>
      <w:r>
        <w:t xml:space="preserve"> ausser und wider dieselbe </w:t>
      </w:r>
      <w:proofErr w:type="spellStart"/>
      <w:r>
        <w:t>erklaerung</w:t>
      </w:r>
      <w:proofErr w:type="spellEnd"/>
      <w:r>
        <w:t xml:space="preserve"> keine </w:t>
      </w:r>
      <w:proofErr w:type="spellStart"/>
      <w:r>
        <w:t>niessung</w:t>
      </w:r>
      <w:proofErr w:type="spellEnd"/>
      <w:r>
        <w:t xml:space="preserve"> Christi </w:t>
      </w:r>
      <w:proofErr w:type="spellStart"/>
      <w:r>
        <w:t>zusuchen</w:t>
      </w:r>
      <w:proofErr w:type="spellEnd"/>
      <w:r>
        <w:t xml:space="preserve"> sey dieweil je die </w:t>
      </w:r>
      <w:proofErr w:type="spellStart"/>
      <w:r>
        <w:t>streittigen</w:t>
      </w:r>
      <w:proofErr w:type="spellEnd"/>
      <w:r>
        <w:t xml:space="preserve"> </w:t>
      </w:r>
      <w:proofErr w:type="spellStart"/>
      <w:r>
        <w:t>ort</w:t>
      </w:r>
      <w:proofErr w:type="spellEnd"/>
      <w:r>
        <w:t xml:space="preserve"> der </w:t>
      </w:r>
      <w:proofErr w:type="spellStart"/>
      <w:r>
        <w:t>Schrifft</w:t>
      </w:r>
      <w:proofErr w:type="spellEnd"/>
      <w:r>
        <w:t xml:space="preserve"> durch die klaren und </w:t>
      </w:r>
      <w:proofErr w:type="spellStart"/>
      <w:r>
        <w:t>ongezweivelten</w:t>
      </w:r>
      <w:proofErr w:type="spellEnd"/>
      <w:r>
        <w:t xml:space="preserve"> </w:t>
      </w:r>
      <w:proofErr w:type="spellStart"/>
      <w:r>
        <w:t>zuerklaeren</w:t>
      </w:r>
      <w:proofErr w:type="spellEnd"/>
      <w:r>
        <w:t xml:space="preserve"> sind. </w:t>
      </w:r>
      <w:proofErr w:type="spellStart"/>
      <w:r>
        <w:t>Darauff</w:t>
      </w:r>
      <w:proofErr w:type="spellEnd"/>
      <w:r>
        <w:t xml:space="preserve"> antwortet Marbach / Es rede Christus nicht von </w:t>
      </w:r>
      <w:proofErr w:type="spellStart"/>
      <w:r>
        <w:t>einerley</w:t>
      </w:r>
      <w:proofErr w:type="spellEnd"/>
      <w:r>
        <w:t xml:space="preserve"> </w:t>
      </w:r>
      <w:proofErr w:type="spellStart"/>
      <w:r>
        <w:t>niessung</w:t>
      </w:r>
      <w:proofErr w:type="spellEnd"/>
      <w:r>
        <w:t xml:space="preserve"> seines </w:t>
      </w:r>
      <w:proofErr w:type="spellStart"/>
      <w:r>
        <w:t>leibes</w:t>
      </w:r>
      <w:proofErr w:type="spellEnd"/>
      <w:r>
        <w:t xml:space="preserve"> Johan. am 6. und im </w:t>
      </w:r>
      <w:proofErr w:type="spellStart"/>
      <w:r>
        <w:t>Abendmal</w:t>
      </w:r>
      <w:proofErr w:type="spellEnd"/>
      <w:r>
        <w:t xml:space="preserve">. Wo hat er </w:t>
      </w:r>
      <w:proofErr w:type="spellStart"/>
      <w:r>
        <w:t>abe</w:t>
      </w:r>
      <w:proofErr w:type="spellEnd"/>
      <w:r>
        <w:t xml:space="preserve"> den unterscheid gefunden? denn Christus im </w:t>
      </w:r>
      <w:proofErr w:type="spellStart"/>
      <w:r>
        <w:t>Abendmal</w:t>
      </w:r>
      <w:proofErr w:type="spellEnd"/>
      <w:r>
        <w:t xml:space="preserve"> nicht seinen leib / sonder das </w:t>
      </w:r>
      <w:proofErr w:type="spellStart"/>
      <w:r>
        <w:t>brot</w:t>
      </w:r>
      <w:proofErr w:type="spellEnd"/>
      <w:r>
        <w:t xml:space="preserve"> </w:t>
      </w:r>
      <w:proofErr w:type="spellStart"/>
      <w:r>
        <w:t>heist</w:t>
      </w:r>
      <w:proofErr w:type="spellEnd"/>
      <w:r>
        <w:t xml:space="preserve"> </w:t>
      </w:r>
      <w:proofErr w:type="spellStart"/>
      <w:r>
        <w:t>muendlich</w:t>
      </w:r>
      <w:proofErr w:type="spellEnd"/>
      <w:r>
        <w:t xml:space="preserve"> essen / </w:t>
      </w:r>
      <w:proofErr w:type="spellStart"/>
      <w:r>
        <w:t>unnd</w:t>
      </w:r>
      <w:proofErr w:type="spellEnd"/>
      <w:r>
        <w:t xml:space="preserve"> nennet dasselbe seinen leib. </w:t>
      </w:r>
      <w:proofErr w:type="spellStart"/>
      <w:r>
        <w:t>Warumb</w:t>
      </w:r>
      <w:proofErr w:type="spellEnd"/>
      <w:r>
        <w:t xml:space="preserve"> diß? Marbach sagt / </w:t>
      </w:r>
      <w:proofErr w:type="spellStart"/>
      <w:r>
        <w:t>drumb</w:t>
      </w:r>
      <w:proofErr w:type="spellEnd"/>
      <w:r>
        <w:t xml:space="preserve"> daß der leib Christi im </w:t>
      </w:r>
      <w:proofErr w:type="spellStart"/>
      <w:r>
        <w:t>brot</w:t>
      </w:r>
      <w:proofErr w:type="spellEnd"/>
      <w:r>
        <w:t xml:space="preserve"> sey / </w:t>
      </w:r>
      <w:proofErr w:type="spellStart"/>
      <w:r>
        <w:t>undmit</w:t>
      </w:r>
      <w:proofErr w:type="spellEnd"/>
      <w:r>
        <w:t xml:space="preserve"> demselben in den </w:t>
      </w:r>
      <w:proofErr w:type="spellStart"/>
      <w:r>
        <w:t>mund</w:t>
      </w:r>
      <w:proofErr w:type="spellEnd"/>
      <w:r>
        <w:t xml:space="preserve"> gehe. Christus aber sagt / </w:t>
      </w:r>
      <w:proofErr w:type="spellStart"/>
      <w:r>
        <w:t>darumb</w:t>
      </w:r>
      <w:proofErr w:type="spellEnd"/>
      <w:r>
        <w:t xml:space="preserve"> daß wir diß </w:t>
      </w:r>
      <w:proofErr w:type="spellStart"/>
      <w:r>
        <w:t>brot</w:t>
      </w:r>
      <w:proofErr w:type="spellEnd"/>
      <w:r>
        <w:t xml:space="preserve"> zu seinem </w:t>
      </w:r>
      <w:proofErr w:type="spellStart"/>
      <w:r>
        <w:t>gedaechtnis</w:t>
      </w:r>
      <w:proofErr w:type="spellEnd"/>
      <w:r>
        <w:t xml:space="preserve"> sollen essen / und S. Paulus / </w:t>
      </w:r>
      <w:proofErr w:type="spellStart"/>
      <w:r>
        <w:t>drumb</w:t>
      </w:r>
      <w:proofErr w:type="spellEnd"/>
      <w:r>
        <w:t xml:space="preserve"> daß wir durch </w:t>
      </w:r>
      <w:proofErr w:type="spellStart"/>
      <w:r>
        <w:t>niessung</w:t>
      </w:r>
      <w:proofErr w:type="spellEnd"/>
      <w:r>
        <w:t xml:space="preserve"> dieses </w:t>
      </w:r>
      <w:proofErr w:type="spellStart"/>
      <w:r>
        <w:t>brots</w:t>
      </w:r>
      <w:proofErr w:type="spellEnd"/>
      <w:r>
        <w:t xml:space="preserve"> dieselbe gemeinschafft des </w:t>
      </w:r>
      <w:proofErr w:type="spellStart"/>
      <w:r>
        <w:t>leibs</w:t>
      </w:r>
      <w:proofErr w:type="spellEnd"/>
      <w:r>
        <w:t xml:space="preserve"> Christi / haben / durch welche wir alle in Christo ein leib sind. Schliessen wir derhalben nicht also / wie Marbach </w:t>
      </w:r>
      <w:proofErr w:type="spellStart"/>
      <w:r>
        <w:t>fürgibt</w:t>
      </w:r>
      <w:proofErr w:type="spellEnd"/>
      <w:r>
        <w:t xml:space="preserve"> / Das </w:t>
      </w:r>
      <w:proofErr w:type="spellStart"/>
      <w:r>
        <w:t>woertlein</w:t>
      </w:r>
      <w:proofErr w:type="spellEnd"/>
      <w:r>
        <w:t xml:space="preserve"> / ist / </w:t>
      </w:r>
      <w:proofErr w:type="spellStart"/>
      <w:r>
        <w:t>heist</w:t>
      </w:r>
      <w:proofErr w:type="spellEnd"/>
      <w:r>
        <w:t xml:space="preserve"> anderswo so viel als bedeuten / </w:t>
      </w:r>
      <w:proofErr w:type="spellStart"/>
      <w:r>
        <w:t>darumb</w:t>
      </w:r>
      <w:proofErr w:type="spellEnd"/>
      <w:r>
        <w:t xml:space="preserve"> muß es auch hie also viel heissen. Sonder diß ist unser </w:t>
      </w:r>
      <w:proofErr w:type="spellStart"/>
      <w:r>
        <w:t>schluß</w:t>
      </w:r>
      <w:proofErr w:type="spellEnd"/>
      <w:r>
        <w:t xml:space="preserve"> / So </w:t>
      </w:r>
      <w:proofErr w:type="spellStart"/>
      <w:r>
        <w:t>offt</w:t>
      </w:r>
      <w:proofErr w:type="spellEnd"/>
      <w:r>
        <w:t xml:space="preserve"> in Sacramenten die sichtbaren leiblichen </w:t>
      </w:r>
      <w:proofErr w:type="spellStart"/>
      <w:r>
        <w:t>zeichen</w:t>
      </w:r>
      <w:proofErr w:type="spellEnd"/>
      <w:r>
        <w:t xml:space="preserve"> werden die </w:t>
      </w:r>
      <w:proofErr w:type="spellStart"/>
      <w:r>
        <w:t>onsichtbaren</w:t>
      </w:r>
      <w:proofErr w:type="spellEnd"/>
      <w:r>
        <w:t xml:space="preserve"> geistlichen gaben Gottes </w:t>
      </w:r>
      <w:proofErr w:type="spellStart"/>
      <w:r>
        <w:t>genent</w:t>
      </w:r>
      <w:proofErr w:type="spellEnd"/>
      <w:r>
        <w:t xml:space="preserve"> / So </w:t>
      </w:r>
      <w:proofErr w:type="spellStart"/>
      <w:r>
        <w:t>heist</w:t>
      </w:r>
      <w:proofErr w:type="spellEnd"/>
      <w:r>
        <w:t xml:space="preserve"> / Sein / so viel als bedeuten. </w:t>
      </w:r>
      <w:proofErr w:type="spellStart"/>
      <w:r>
        <w:t>Alhie</w:t>
      </w:r>
      <w:proofErr w:type="spellEnd"/>
      <w:r>
        <w:t xml:space="preserve"> aber wird in </w:t>
      </w:r>
      <w:proofErr w:type="spellStart"/>
      <w:r>
        <w:t>einsetzung</w:t>
      </w:r>
      <w:proofErr w:type="spellEnd"/>
      <w:r>
        <w:t xml:space="preserve"> des Sacraments das sichtbare leibliche </w:t>
      </w:r>
      <w:proofErr w:type="spellStart"/>
      <w:r>
        <w:t>brot</w:t>
      </w:r>
      <w:proofErr w:type="spellEnd"/>
      <w:r>
        <w:t xml:space="preserve"> und wein / die </w:t>
      </w:r>
      <w:proofErr w:type="spellStart"/>
      <w:r>
        <w:t>onsichtbare</w:t>
      </w:r>
      <w:proofErr w:type="spellEnd"/>
      <w:r>
        <w:t xml:space="preserve"> geistliche speise / </w:t>
      </w:r>
      <w:proofErr w:type="spellStart"/>
      <w:r>
        <w:t>nelich</w:t>
      </w:r>
      <w:proofErr w:type="spellEnd"/>
      <w:r>
        <w:t xml:space="preserve"> </w:t>
      </w:r>
      <w:proofErr w:type="spellStart"/>
      <w:r>
        <w:t>daz</w:t>
      </w:r>
      <w:proofErr w:type="spellEnd"/>
      <w:r>
        <w:t xml:space="preserve"> </w:t>
      </w:r>
      <w:proofErr w:type="spellStart"/>
      <w:r>
        <w:t>fleisch</w:t>
      </w:r>
      <w:proofErr w:type="spellEnd"/>
      <w:r>
        <w:t xml:space="preserve"> und </w:t>
      </w:r>
      <w:proofErr w:type="spellStart"/>
      <w:r>
        <w:t>blut</w:t>
      </w:r>
      <w:proofErr w:type="spellEnd"/>
      <w:r>
        <w:t xml:space="preserve"> Christi </w:t>
      </w:r>
      <w:proofErr w:type="spellStart"/>
      <w:r>
        <w:t>genent</w:t>
      </w:r>
      <w:proofErr w:type="spellEnd"/>
      <w:r>
        <w:t xml:space="preserve"> / Derhalben </w:t>
      </w:r>
      <w:proofErr w:type="spellStart"/>
      <w:r>
        <w:t>heist</w:t>
      </w:r>
      <w:proofErr w:type="spellEnd"/>
      <w:r>
        <w:t xml:space="preserve"> auch / wie in allen andern Sacramenten / und eben </w:t>
      </w:r>
      <w:proofErr w:type="spellStart"/>
      <w:r>
        <w:t>umb</w:t>
      </w:r>
      <w:proofErr w:type="spellEnd"/>
      <w:r>
        <w:t xml:space="preserve"> derselben </w:t>
      </w:r>
      <w:proofErr w:type="spellStart"/>
      <w:r>
        <w:t>ursachen</w:t>
      </w:r>
      <w:proofErr w:type="spellEnd"/>
      <w:r>
        <w:t xml:space="preserve"> willen / die solches in andern Sacramenten erfordern / </w:t>
      </w:r>
      <w:proofErr w:type="spellStart"/>
      <w:r>
        <w:t>alhie</w:t>
      </w:r>
      <w:proofErr w:type="spellEnd"/>
      <w:r>
        <w:t xml:space="preserve"> Sein / also </w:t>
      </w:r>
      <w:proofErr w:type="spellStart"/>
      <w:r>
        <w:t>vil</w:t>
      </w:r>
      <w:proofErr w:type="spellEnd"/>
      <w:r>
        <w:t xml:space="preserve"> / als bedeuten / Geschweige / daß es Christus </w:t>
      </w:r>
      <w:proofErr w:type="spellStart"/>
      <w:r>
        <w:t>selbest</w:t>
      </w:r>
      <w:proofErr w:type="spellEnd"/>
      <w:r>
        <w:t xml:space="preserve"> also </w:t>
      </w:r>
      <w:proofErr w:type="spellStart"/>
      <w:r>
        <w:t>erklaeret</w:t>
      </w:r>
      <w:proofErr w:type="spellEnd"/>
      <w:r>
        <w:t xml:space="preserve"> / dieweil er sagt / Das </w:t>
      </w:r>
      <w:proofErr w:type="spellStart"/>
      <w:r>
        <w:t>brot</w:t>
      </w:r>
      <w:proofErr w:type="spellEnd"/>
      <w:r>
        <w:t xml:space="preserve"> soll ein </w:t>
      </w:r>
      <w:proofErr w:type="spellStart"/>
      <w:r>
        <w:t>gedaechtnis</w:t>
      </w:r>
      <w:proofErr w:type="spellEnd"/>
      <w:r>
        <w:t xml:space="preserve"> seines für uns in todt gegebenen </w:t>
      </w:r>
      <w:proofErr w:type="spellStart"/>
      <w:r>
        <w:t>leibes</w:t>
      </w:r>
      <w:proofErr w:type="spellEnd"/>
      <w:r>
        <w:t xml:space="preserve"> sein. </w:t>
      </w:r>
    </w:p>
    <w:p w14:paraId="35ABA08F" w14:textId="77777777" w:rsidR="008F74BD" w:rsidRDefault="008F74BD" w:rsidP="008F74BD">
      <w:pPr>
        <w:pStyle w:val="StandardWeb"/>
      </w:pPr>
      <w:r>
        <w:t xml:space="preserve">Item er </w:t>
      </w:r>
      <w:proofErr w:type="spellStart"/>
      <w:r>
        <w:t>wil</w:t>
      </w:r>
      <w:proofErr w:type="spellEnd"/>
      <w:r>
        <w:t xml:space="preserve"> das wir </w:t>
      </w:r>
      <w:proofErr w:type="spellStart"/>
      <w:r>
        <w:t>jm</w:t>
      </w:r>
      <w:proofErr w:type="spellEnd"/>
      <w:r>
        <w:t xml:space="preserve"> beweisen / </w:t>
      </w:r>
      <w:proofErr w:type="spellStart"/>
      <w:r>
        <w:t>daz</w:t>
      </w:r>
      <w:proofErr w:type="spellEnd"/>
      <w:r>
        <w:t xml:space="preserve"> die </w:t>
      </w:r>
      <w:proofErr w:type="spellStart"/>
      <w:r>
        <w:t>wort</w:t>
      </w:r>
      <w:proofErr w:type="spellEnd"/>
      <w:r>
        <w:t xml:space="preserve"> des Abendmals </w:t>
      </w:r>
      <w:proofErr w:type="spellStart"/>
      <w:r>
        <w:t>dunckel</w:t>
      </w:r>
      <w:proofErr w:type="spellEnd"/>
      <w:r>
        <w:t xml:space="preserve"> und </w:t>
      </w:r>
      <w:proofErr w:type="spellStart"/>
      <w:r>
        <w:t>zweivelhafftig</w:t>
      </w:r>
      <w:proofErr w:type="spellEnd"/>
      <w:r>
        <w:t xml:space="preserve"> sind. Diß ist uns nicht not / dieweil wir sie nicht </w:t>
      </w:r>
      <w:proofErr w:type="spellStart"/>
      <w:r>
        <w:t>fuer</w:t>
      </w:r>
      <w:proofErr w:type="spellEnd"/>
      <w:r>
        <w:t xml:space="preserve"> </w:t>
      </w:r>
      <w:proofErr w:type="spellStart"/>
      <w:r>
        <w:t>dunckel</w:t>
      </w:r>
      <w:proofErr w:type="spellEnd"/>
      <w:r>
        <w:t xml:space="preserve"> und </w:t>
      </w:r>
      <w:proofErr w:type="spellStart"/>
      <w:r>
        <w:t>zweivelhafftig</w:t>
      </w:r>
      <w:proofErr w:type="spellEnd"/>
      <w:r>
        <w:t xml:space="preserve"> / sonder einem jeden für klar und </w:t>
      </w:r>
      <w:proofErr w:type="spellStart"/>
      <w:r>
        <w:t>verstendlich</w:t>
      </w:r>
      <w:proofErr w:type="spellEnd"/>
      <w:r>
        <w:t xml:space="preserve"> halten / Der nur bey den </w:t>
      </w:r>
      <w:proofErr w:type="spellStart"/>
      <w:r>
        <w:t>Articuln</w:t>
      </w:r>
      <w:proofErr w:type="spellEnd"/>
      <w:r>
        <w:t xml:space="preserve"> seines Christlichen </w:t>
      </w:r>
      <w:proofErr w:type="spellStart"/>
      <w:r>
        <w:t>glaubens</w:t>
      </w:r>
      <w:proofErr w:type="spellEnd"/>
      <w:r>
        <w:t xml:space="preserve"> und der gemeinen </w:t>
      </w:r>
      <w:proofErr w:type="spellStart"/>
      <w:r>
        <w:t>wol</w:t>
      </w:r>
      <w:proofErr w:type="spellEnd"/>
      <w:r>
        <w:t xml:space="preserve"> </w:t>
      </w:r>
      <w:proofErr w:type="spellStart"/>
      <w:r>
        <w:t>bekanten</w:t>
      </w:r>
      <w:proofErr w:type="spellEnd"/>
      <w:r>
        <w:t xml:space="preserve"> </w:t>
      </w:r>
      <w:proofErr w:type="spellStart"/>
      <w:r>
        <w:t>art</w:t>
      </w:r>
      <w:proofErr w:type="spellEnd"/>
      <w:r>
        <w:t xml:space="preserve"> von allen Sacramenten zureden und zuhalten </w:t>
      </w:r>
      <w:proofErr w:type="spellStart"/>
      <w:r>
        <w:t>wil</w:t>
      </w:r>
      <w:proofErr w:type="spellEnd"/>
      <w:r>
        <w:t xml:space="preserve"> bleiben / und sich nicht </w:t>
      </w:r>
      <w:proofErr w:type="spellStart"/>
      <w:r>
        <w:t>selbest</w:t>
      </w:r>
      <w:proofErr w:type="spellEnd"/>
      <w:r>
        <w:t xml:space="preserve"> in finstere </w:t>
      </w:r>
      <w:proofErr w:type="spellStart"/>
      <w:r>
        <w:t>onnoetige</w:t>
      </w:r>
      <w:proofErr w:type="spellEnd"/>
      <w:r>
        <w:t xml:space="preserve"> </w:t>
      </w:r>
      <w:proofErr w:type="spellStart"/>
      <w:r>
        <w:t>gezenck</w:t>
      </w:r>
      <w:proofErr w:type="spellEnd"/>
      <w:r>
        <w:t xml:space="preserve"> und </w:t>
      </w:r>
      <w:proofErr w:type="spellStart"/>
      <w:r>
        <w:t>verwürrungen</w:t>
      </w:r>
      <w:proofErr w:type="spellEnd"/>
      <w:r>
        <w:t xml:space="preserve"> gibet / von leib im </w:t>
      </w:r>
      <w:proofErr w:type="spellStart"/>
      <w:r>
        <w:t>brot</w:t>
      </w:r>
      <w:proofErr w:type="spellEnd"/>
      <w:r>
        <w:t xml:space="preserve"> / von der </w:t>
      </w:r>
      <w:proofErr w:type="spellStart"/>
      <w:r>
        <w:t>allenthalb</w:t>
      </w:r>
      <w:proofErr w:type="spellEnd"/>
      <w:r>
        <w:t xml:space="preserve"> </w:t>
      </w:r>
      <w:proofErr w:type="spellStart"/>
      <w:r>
        <w:t>enheit</w:t>
      </w:r>
      <w:proofErr w:type="spellEnd"/>
      <w:r>
        <w:t xml:space="preserve"> und dergleichen </w:t>
      </w:r>
      <w:proofErr w:type="spellStart"/>
      <w:r>
        <w:t>abgoettischen</w:t>
      </w:r>
      <w:proofErr w:type="spellEnd"/>
      <w:r>
        <w:t xml:space="preserve"> </w:t>
      </w:r>
      <w:proofErr w:type="spellStart"/>
      <w:r>
        <w:t>ongehewren</w:t>
      </w:r>
      <w:proofErr w:type="spellEnd"/>
      <w:r>
        <w:t xml:space="preserve"> </w:t>
      </w:r>
      <w:proofErr w:type="spellStart"/>
      <w:r>
        <w:t>newen</w:t>
      </w:r>
      <w:proofErr w:type="spellEnd"/>
      <w:r>
        <w:t xml:space="preserve"> </w:t>
      </w:r>
      <w:proofErr w:type="spellStart"/>
      <w:r>
        <w:t>gedichten</w:t>
      </w:r>
      <w:proofErr w:type="spellEnd"/>
      <w:r>
        <w:t xml:space="preserve">. Und zwar weil der </w:t>
      </w:r>
      <w:proofErr w:type="spellStart"/>
      <w:r>
        <w:t>herr</w:t>
      </w:r>
      <w:proofErr w:type="spellEnd"/>
      <w:r>
        <w:t xml:space="preserve"> nicht sagt / im </w:t>
      </w:r>
      <w:proofErr w:type="spellStart"/>
      <w:r>
        <w:t>brot</w:t>
      </w:r>
      <w:proofErr w:type="spellEnd"/>
      <w:r>
        <w:t xml:space="preserve"> / sonder / diß </w:t>
      </w:r>
      <w:proofErr w:type="spellStart"/>
      <w:r>
        <w:t>brot</w:t>
      </w:r>
      <w:proofErr w:type="spellEnd"/>
      <w:r>
        <w:t xml:space="preserve"> </w:t>
      </w:r>
      <w:proofErr w:type="spellStart"/>
      <w:r>
        <w:t>selbest</w:t>
      </w:r>
      <w:proofErr w:type="spellEnd"/>
      <w:r>
        <w:t xml:space="preserve"> sey sein leib / </w:t>
      </w:r>
      <w:proofErr w:type="spellStart"/>
      <w:r>
        <w:t>kan</w:t>
      </w:r>
      <w:proofErr w:type="spellEnd"/>
      <w:r>
        <w:t xml:space="preserve"> ein jeder / der es sehen </w:t>
      </w:r>
      <w:proofErr w:type="spellStart"/>
      <w:r>
        <w:t>wil</w:t>
      </w:r>
      <w:proofErr w:type="spellEnd"/>
      <w:r>
        <w:t xml:space="preserve"> / gar leichtlich sehen / was er damit meinet. Daß man aber die </w:t>
      </w:r>
      <w:proofErr w:type="spellStart"/>
      <w:r>
        <w:t>erklaerungen</w:t>
      </w:r>
      <w:proofErr w:type="spellEnd"/>
      <w:r>
        <w:t xml:space="preserve"> </w:t>
      </w:r>
      <w:proofErr w:type="spellStart"/>
      <w:r>
        <w:t>auß</w:t>
      </w:r>
      <w:proofErr w:type="spellEnd"/>
      <w:r>
        <w:t xml:space="preserve"> andern orten der </w:t>
      </w:r>
      <w:proofErr w:type="spellStart"/>
      <w:r>
        <w:t>Schrifft</w:t>
      </w:r>
      <w:proofErr w:type="spellEnd"/>
      <w:r>
        <w:t xml:space="preserve"> / </w:t>
      </w:r>
      <w:proofErr w:type="spellStart"/>
      <w:r>
        <w:t>darueber</w:t>
      </w:r>
      <w:proofErr w:type="spellEnd"/>
      <w:r>
        <w:t xml:space="preserve"> anziehen muß / darzu geben die </w:t>
      </w:r>
      <w:proofErr w:type="spellStart"/>
      <w:r>
        <w:t>zenckischen</w:t>
      </w:r>
      <w:proofErr w:type="spellEnd"/>
      <w:r>
        <w:t xml:space="preserve"> / und eigensinnigen </w:t>
      </w:r>
      <w:proofErr w:type="spellStart"/>
      <w:r>
        <w:t>leute</w:t>
      </w:r>
      <w:proofErr w:type="spellEnd"/>
      <w:r>
        <w:t xml:space="preserve"> </w:t>
      </w:r>
      <w:proofErr w:type="spellStart"/>
      <w:r>
        <w:t>ursach</w:t>
      </w:r>
      <w:proofErr w:type="spellEnd"/>
      <w:r>
        <w:t xml:space="preserve"> / welche die </w:t>
      </w:r>
      <w:proofErr w:type="spellStart"/>
      <w:r>
        <w:t>verstendlichen</w:t>
      </w:r>
      <w:proofErr w:type="spellEnd"/>
      <w:r>
        <w:t xml:space="preserve"> worte Christi und die helle </w:t>
      </w:r>
      <w:proofErr w:type="spellStart"/>
      <w:r>
        <w:t>warheit</w:t>
      </w:r>
      <w:proofErr w:type="spellEnd"/>
      <w:r>
        <w:t xml:space="preserve"> / mit </w:t>
      </w:r>
      <w:proofErr w:type="spellStart"/>
      <w:r>
        <w:t>jren</w:t>
      </w:r>
      <w:proofErr w:type="spellEnd"/>
      <w:r>
        <w:t xml:space="preserve"> </w:t>
      </w:r>
      <w:proofErr w:type="spellStart"/>
      <w:r>
        <w:t>frembden</w:t>
      </w:r>
      <w:proofErr w:type="spellEnd"/>
      <w:r>
        <w:t xml:space="preserve"> und </w:t>
      </w:r>
      <w:proofErr w:type="spellStart"/>
      <w:r>
        <w:t>ongereimten</w:t>
      </w:r>
      <w:proofErr w:type="spellEnd"/>
      <w:r>
        <w:t xml:space="preserve"> </w:t>
      </w:r>
      <w:proofErr w:type="spellStart"/>
      <w:r>
        <w:t>glossen</w:t>
      </w:r>
      <w:proofErr w:type="spellEnd"/>
      <w:r>
        <w:t xml:space="preserve"> </w:t>
      </w:r>
      <w:proofErr w:type="spellStart"/>
      <w:r>
        <w:t>verdunckeln</w:t>
      </w:r>
      <w:proofErr w:type="spellEnd"/>
      <w:r>
        <w:t xml:space="preserve"> und </w:t>
      </w:r>
      <w:proofErr w:type="spellStart"/>
      <w:r>
        <w:t>verfelschen</w:t>
      </w:r>
      <w:proofErr w:type="spellEnd"/>
      <w:r>
        <w:t xml:space="preserve"> / und die </w:t>
      </w:r>
      <w:proofErr w:type="spellStart"/>
      <w:r>
        <w:t>einfatltigen</w:t>
      </w:r>
      <w:proofErr w:type="spellEnd"/>
      <w:r>
        <w:t xml:space="preserve"> in </w:t>
      </w:r>
      <w:proofErr w:type="spellStart"/>
      <w:r>
        <w:t>zweivel</w:t>
      </w:r>
      <w:proofErr w:type="spellEnd"/>
      <w:r>
        <w:t xml:space="preserve"> bringen / da sonst keiner wer </w:t>
      </w:r>
      <w:proofErr w:type="spellStart"/>
      <w:r>
        <w:t>zufinden</w:t>
      </w:r>
      <w:proofErr w:type="spellEnd"/>
      <w:r>
        <w:t xml:space="preserve">. </w:t>
      </w:r>
    </w:p>
    <w:p w14:paraId="143B54E9" w14:textId="77777777" w:rsidR="008F74BD" w:rsidRDefault="008F74BD" w:rsidP="008F74BD">
      <w:pPr>
        <w:pStyle w:val="StandardWeb"/>
      </w:pPr>
      <w:r>
        <w:t xml:space="preserve">Item / Er fragt </w:t>
      </w:r>
      <w:proofErr w:type="spellStart"/>
      <w:r>
        <w:t>wormit</w:t>
      </w:r>
      <w:proofErr w:type="spellEnd"/>
      <w:r>
        <w:t xml:space="preserve"> wir wollen erhalten / daß eigentliche worte / wie vom essen des </w:t>
      </w:r>
      <w:proofErr w:type="spellStart"/>
      <w:r>
        <w:t>leibs</w:t>
      </w:r>
      <w:proofErr w:type="spellEnd"/>
      <w:r>
        <w:t xml:space="preserve"> Christi im </w:t>
      </w:r>
      <w:proofErr w:type="spellStart"/>
      <w:r>
        <w:t>Abendmal</w:t>
      </w:r>
      <w:proofErr w:type="spellEnd"/>
      <w:r>
        <w:t xml:space="preserve"> / durch </w:t>
      </w:r>
      <w:proofErr w:type="spellStart"/>
      <w:r>
        <w:t>verbluemte</w:t>
      </w:r>
      <w:proofErr w:type="spellEnd"/>
      <w:r>
        <w:t xml:space="preserve"> / als das essen des </w:t>
      </w:r>
      <w:proofErr w:type="spellStart"/>
      <w:r>
        <w:t>leibs</w:t>
      </w:r>
      <w:proofErr w:type="spellEnd"/>
      <w:r>
        <w:t xml:space="preserve"> Christi im 6. Cap. Johan. sollen </w:t>
      </w:r>
      <w:proofErr w:type="spellStart"/>
      <w:r>
        <w:t>erklaeret</w:t>
      </w:r>
      <w:proofErr w:type="spellEnd"/>
      <w:r>
        <w:t xml:space="preserve"> werden? Ich aber frage </w:t>
      </w:r>
      <w:proofErr w:type="spellStart"/>
      <w:r>
        <w:t>jn</w:t>
      </w:r>
      <w:proofErr w:type="spellEnd"/>
      <w:r>
        <w:t xml:space="preserve"> / womit er wolle beweisen / daß essen und </w:t>
      </w:r>
      <w:proofErr w:type="spellStart"/>
      <w:r>
        <w:t>trincken</w:t>
      </w:r>
      <w:proofErr w:type="spellEnd"/>
      <w:r>
        <w:t xml:space="preserve"> im </w:t>
      </w:r>
      <w:proofErr w:type="spellStart"/>
      <w:r>
        <w:t>Abendmal</w:t>
      </w:r>
      <w:proofErr w:type="spellEnd"/>
      <w:r>
        <w:t xml:space="preserve"> vorm leib Christi anders denn Johan. am 6. das ist / in </w:t>
      </w:r>
      <w:proofErr w:type="spellStart"/>
      <w:r>
        <w:t>jrer</w:t>
      </w:r>
      <w:proofErr w:type="spellEnd"/>
      <w:r>
        <w:t xml:space="preserve"> eignen / gemeinen / </w:t>
      </w:r>
      <w:proofErr w:type="spellStart"/>
      <w:r>
        <w:t>onverblümten</w:t>
      </w:r>
      <w:proofErr w:type="spellEnd"/>
      <w:r>
        <w:t xml:space="preserve"> </w:t>
      </w:r>
      <w:proofErr w:type="spellStart"/>
      <w:r>
        <w:t>bedeutung</w:t>
      </w:r>
      <w:proofErr w:type="spellEnd"/>
      <w:r>
        <w:t xml:space="preserve"> / so </w:t>
      </w:r>
      <w:proofErr w:type="spellStart"/>
      <w:r>
        <w:t>wol</w:t>
      </w:r>
      <w:proofErr w:type="spellEnd"/>
      <w:r>
        <w:t xml:space="preserve"> als vom </w:t>
      </w:r>
      <w:proofErr w:type="spellStart"/>
      <w:r>
        <w:t>brot</w:t>
      </w:r>
      <w:proofErr w:type="spellEnd"/>
      <w:r>
        <w:t xml:space="preserve"> / sollen verstanden werden. Und </w:t>
      </w:r>
      <w:proofErr w:type="spellStart"/>
      <w:r>
        <w:t>kan</w:t>
      </w:r>
      <w:proofErr w:type="spellEnd"/>
      <w:r>
        <w:t xml:space="preserve"> aber </w:t>
      </w:r>
      <w:proofErr w:type="spellStart"/>
      <w:r>
        <w:t>wol</w:t>
      </w:r>
      <w:proofErr w:type="spellEnd"/>
      <w:r>
        <w:t xml:space="preserve"> ein </w:t>
      </w:r>
      <w:proofErr w:type="spellStart"/>
      <w:r>
        <w:t>verbllümte</w:t>
      </w:r>
      <w:proofErr w:type="spellEnd"/>
      <w:r>
        <w:t xml:space="preserve"> rede durch die ander </w:t>
      </w:r>
      <w:proofErr w:type="spellStart"/>
      <w:r>
        <w:t>erklaeret</w:t>
      </w:r>
      <w:proofErr w:type="spellEnd"/>
      <w:r>
        <w:t xml:space="preserve"> werden / wenn nur eine deutlicher / oder ja so deutlich und </w:t>
      </w:r>
      <w:proofErr w:type="spellStart"/>
      <w:r>
        <w:t>ongezweiffeltes</w:t>
      </w:r>
      <w:proofErr w:type="spellEnd"/>
      <w:r>
        <w:t xml:space="preserve"> verstands ist als die ander. Item er zeihet uns mit </w:t>
      </w:r>
      <w:proofErr w:type="spellStart"/>
      <w:r>
        <w:t>ungrund</w:t>
      </w:r>
      <w:proofErr w:type="spellEnd"/>
      <w:r>
        <w:t xml:space="preserve"> / daß uns die Evangelisten </w:t>
      </w:r>
      <w:proofErr w:type="spellStart"/>
      <w:r>
        <w:t>nit</w:t>
      </w:r>
      <w:proofErr w:type="spellEnd"/>
      <w:r>
        <w:t xml:space="preserve"> </w:t>
      </w:r>
      <w:proofErr w:type="spellStart"/>
      <w:r>
        <w:t>gugsame</w:t>
      </w:r>
      <w:proofErr w:type="spellEnd"/>
      <w:r>
        <w:t xml:space="preserve"> zeugen sind / und wir einen </w:t>
      </w:r>
      <w:proofErr w:type="spellStart"/>
      <w:r>
        <w:t>nti</w:t>
      </w:r>
      <w:proofErr w:type="spellEnd"/>
      <w:r>
        <w:t xml:space="preserve"> durch den andern / da sie vom </w:t>
      </w:r>
      <w:proofErr w:type="spellStart"/>
      <w:r>
        <w:t>Abendmal</w:t>
      </w:r>
      <w:proofErr w:type="spellEnd"/>
      <w:r>
        <w:t xml:space="preserve"> reden / </w:t>
      </w:r>
      <w:proofErr w:type="spellStart"/>
      <w:r>
        <w:t>erklaeren</w:t>
      </w:r>
      <w:proofErr w:type="spellEnd"/>
      <w:r>
        <w:t xml:space="preserve">. Denn wir solches / Gott lob / mehr und besser thun denn Marbach und alle unsere Widersacher / doch in denen worten / </w:t>
      </w:r>
      <w:proofErr w:type="spellStart"/>
      <w:r>
        <w:t>darumb</w:t>
      </w:r>
      <w:proofErr w:type="spellEnd"/>
      <w:r>
        <w:t xml:space="preserve"> die Evangelisten etwas haben </w:t>
      </w:r>
      <w:proofErr w:type="spellStart"/>
      <w:r>
        <w:t>geendert</w:t>
      </w:r>
      <w:proofErr w:type="spellEnd"/>
      <w:r>
        <w:t xml:space="preserve"> / Als daß der Kelch das </w:t>
      </w:r>
      <w:proofErr w:type="spellStart"/>
      <w:r>
        <w:t>blut</w:t>
      </w:r>
      <w:proofErr w:type="spellEnd"/>
      <w:r>
        <w:t xml:space="preserve"> des </w:t>
      </w:r>
      <w:proofErr w:type="spellStart"/>
      <w:r>
        <w:t>neuwen</w:t>
      </w:r>
      <w:proofErr w:type="spellEnd"/>
      <w:r>
        <w:t xml:space="preserve"> </w:t>
      </w:r>
      <w:proofErr w:type="spellStart"/>
      <w:r>
        <w:t>bundes</w:t>
      </w:r>
      <w:proofErr w:type="spellEnd"/>
      <w:r>
        <w:t xml:space="preserve"> / und der </w:t>
      </w:r>
      <w:proofErr w:type="spellStart"/>
      <w:r>
        <w:t>newe</w:t>
      </w:r>
      <w:proofErr w:type="spellEnd"/>
      <w:r>
        <w:t xml:space="preserve"> </w:t>
      </w:r>
      <w:proofErr w:type="spellStart"/>
      <w:r>
        <w:t>bund</w:t>
      </w:r>
      <w:proofErr w:type="spellEnd"/>
      <w:r>
        <w:t xml:space="preserve"> durchs </w:t>
      </w:r>
      <w:proofErr w:type="spellStart"/>
      <w:r>
        <w:t>blut</w:t>
      </w:r>
      <w:proofErr w:type="spellEnd"/>
      <w:r>
        <w:t xml:space="preserve"> Christi sey / Allda wir schliessen / daß der </w:t>
      </w:r>
      <w:proofErr w:type="spellStart"/>
      <w:r>
        <w:t>kelch</w:t>
      </w:r>
      <w:proofErr w:type="spellEnd"/>
      <w:r>
        <w:t xml:space="preserve"> nicht anders das </w:t>
      </w:r>
      <w:proofErr w:type="spellStart"/>
      <w:r>
        <w:t>blut</w:t>
      </w:r>
      <w:proofErr w:type="spellEnd"/>
      <w:r>
        <w:t xml:space="preserve"> sey / denn er der </w:t>
      </w:r>
      <w:proofErr w:type="spellStart"/>
      <w:r>
        <w:t>bund</w:t>
      </w:r>
      <w:proofErr w:type="spellEnd"/>
      <w:r>
        <w:t xml:space="preserve"> / das ist / die </w:t>
      </w:r>
      <w:proofErr w:type="spellStart"/>
      <w:r>
        <w:t>versünung</w:t>
      </w:r>
      <w:proofErr w:type="spellEnd"/>
      <w:r>
        <w:t xml:space="preserve"> mit Gott durch das vergossene </w:t>
      </w:r>
      <w:proofErr w:type="spellStart"/>
      <w:r>
        <w:t>blut</w:t>
      </w:r>
      <w:proofErr w:type="spellEnd"/>
      <w:r>
        <w:t xml:space="preserve"> Christi ist. </w:t>
      </w:r>
    </w:p>
    <w:p w14:paraId="433522A5" w14:textId="77777777" w:rsidR="008F74BD" w:rsidRDefault="008F74BD" w:rsidP="008F74BD">
      <w:pPr>
        <w:pStyle w:val="StandardWeb"/>
      </w:pPr>
      <w:r>
        <w:t xml:space="preserve">Item / Er misset uns </w:t>
      </w:r>
      <w:proofErr w:type="spellStart"/>
      <w:r>
        <w:t>felschlich</w:t>
      </w:r>
      <w:proofErr w:type="spellEnd"/>
      <w:r>
        <w:t xml:space="preserve"> zu / Wir sagen / das </w:t>
      </w:r>
      <w:proofErr w:type="spellStart"/>
      <w:r>
        <w:t>erbgut</w:t>
      </w:r>
      <w:proofErr w:type="spellEnd"/>
      <w:r>
        <w:t xml:space="preserve"> / welches uns Christus in seinem Testament verordnet / sey </w:t>
      </w:r>
      <w:proofErr w:type="spellStart"/>
      <w:r>
        <w:t>brot</w:t>
      </w:r>
      <w:proofErr w:type="spellEnd"/>
      <w:r>
        <w:t xml:space="preserve"> und wein. Wo hat Marbach diß in der unsern </w:t>
      </w:r>
      <w:proofErr w:type="spellStart"/>
      <w:r>
        <w:t>schrifften</w:t>
      </w:r>
      <w:proofErr w:type="spellEnd"/>
      <w:r>
        <w:t xml:space="preserve"> </w:t>
      </w:r>
      <w:proofErr w:type="spellStart"/>
      <w:r>
        <w:t>jhe</w:t>
      </w:r>
      <w:proofErr w:type="spellEnd"/>
      <w:r>
        <w:t xml:space="preserve"> gelesen? Das </w:t>
      </w:r>
      <w:proofErr w:type="spellStart"/>
      <w:r>
        <w:t>erbgut</w:t>
      </w:r>
      <w:proofErr w:type="spellEnd"/>
      <w:r>
        <w:t xml:space="preserve"> / sagen wir frey und rund / sey Christus </w:t>
      </w:r>
      <w:proofErr w:type="spellStart"/>
      <w:r>
        <w:t>selbest</w:t>
      </w:r>
      <w:proofErr w:type="spellEnd"/>
      <w:r>
        <w:t xml:space="preserve"> mit allen seinen </w:t>
      </w:r>
      <w:proofErr w:type="spellStart"/>
      <w:r>
        <w:t>wolthaten</w:t>
      </w:r>
      <w:proofErr w:type="spellEnd"/>
      <w:r>
        <w:t xml:space="preserve">: Brot </w:t>
      </w:r>
      <w:proofErr w:type="spellStart"/>
      <w:r>
        <w:t>unnd</w:t>
      </w:r>
      <w:proofErr w:type="spellEnd"/>
      <w:r>
        <w:t xml:space="preserve"> wein aber im </w:t>
      </w:r>
      <w:proofErr w:type="spellStart"/>
      <w:r>
        <w:t>Abendmal</w:t>
      </w:r>
      <w:proofErr w:type="spellEnd"/>
      <w:r>
        <w:t xml:space="preserve"> seien nicht das </w:t>
      </w:r>
      <w:proofErr w:type="spellStart"/>
      <w:r>
        <w:t>erbgut</w:t>
      </w:r>
      <w:proofErr w:type="spellEnd"/>
      <w:r>
        <w:t xml:space="preserve"> / sonder dieses </w:t>
      </w:r>
      <w:proofErr w:type="spellStart"/>
      <w:r>
        <w:t>erbguts</w:t>
      </w:r>
      <w:proofErr w:type="spellEnd"/>
      <w:r>
        <w:t xml:space="preserve"> </w:t>
      </w:r>
      <w:proofErr w:type="spellStart"/>
      <w:r>
        <w:t>eusserliche</w:t>
      </w:r>
      <w:proofErr w:type="spellEnd"/>
      <w:r>
        <w:t xml:space="preserve"> </w:t>
      </w:r>
      <w:proofErr w:type="spellStart"/>
      <w:r>
        <w:t>warzeichen</w:t>
      </w:r>
      <w:proofErr w:type="spellEnd"/>
      <w:r>
        <w:t xml:space="preserve"> / </w:t>
      </w:r>
      <w:proofErr w:type="spellStart"/>
      <w:r>
        <w:t>zeugniß</w:t>
      </w:r>
      <w:proofErr w:type="spellEnd"/>
      <w:r>
        <w:t xml:space="preserve"> und </w:t>
      </w:r>
      <w:proofErr w:type="spellStart"/>
      <w:r>
        <w:t>gedechtniß</w:t>
      </w:r>
      <w:proofErr w:type="spellEnd"/>
      <w:r>
        <w:t xml:space="preserve">. Darauß aber folget deren keins / weder daß wir die </w:t>
      </w:r>
      <w:proofErr w:type="spellStart"/>
      <w:r>
        <w:t>substantz</w:t>
      </w:r>
      <w:proofErr w:type="spellEnd"/>
      <w:r>
        <w:t xml:space="preserve"> </w:t>
      </w:r>
      <w:proofErr w:type="spellStart"/>
      <w:r>
        <w:t>unnd</w:t>
      </w:r>
      <w:proofErr w:type="spellEnd"/>
      <w:r>
        <w:t xml:space="preserve"> das </w:t>
      </w:r>
      <w:proofErr w:type="spellStart"/>
      <w:r>
        <w:t>erbgut</w:t>
      </w:r>
      <w:proofErr w:type="spellEnd"/>
      <w:r>
        <w:t xml:space="preserve"> im </w:t>
      </w:r>
      <w:proofErr w:type="spellStart"/>
      <w:r>
        <w:t>Abendmal</w:t>
      </w:r>
      <w:proofErr w:type="spellEnd"/>
      <w:r>
        <w:t xml:space="preserve"> </w:t>
      </w:r>
      <w:proofErr w:type="spellStart"/>
      <w:r>
        <w:t>auffheben</w:t>
      </w:r>
      <w:proofErr w:type="spellEnd"/>
      <w:r>
        <w:t xml:space="preserve"> / und </w:t>
      </w:r>
      <w:proofErr w:type="spellStart"/>
      <w:r>
        <w:t>brot</w:t>
      </w:r>
      <w:proofErr w:type="spellEnd"/>
      <w:r>
        <w:t xml:space="preserve"> und wein leere und blose </w:t>
      </w:r>
      <w:proofErr w:type="spellStart"/>
      <w:r>
        <w:t>zeichen</w:t>
      </w:r>
      <w:proofErr w:type="spellEnd"/>
      <w:r>
        <w:t xml:space="preserve"> </w:t>
      </w:r>
      <w:proofErr w:type="spellStart"/>
      <w:r>
        <w:t>seind</w:t>
      </w:r>
      <w:proofErr w:type="spellEnd"/>
      <w:r>
        <w:t xml:space="preserve"> / mit welchen das </w:t>
      </w:r>
      <w:proofErr w:type="spellStart"/>
      <w:r>
        <w:t>erbgut</w:t>
      </w:r>
      <w:proofErr w:type="spellEnd"/>
      <w:r>
        <w:t xml:space="preserve"> mit dem munde in den leib / so </w:t>
      </w:r>
      <w:proofErr w:type="spellStart"/>
      <w:r>
        <w:t>wol</w:t>
      </w:r>
      <w:proofErr w:type="spellEnd"/>
      <w:r>
        <w:t xml:space="preserve"> als die </w:t>
      </w:r>
      <w:proofErr w:type="spellStart"/>
      <w:r>
        <w:t>zeichen</w:t>
      </w:r>
      <w:proofErr w:type="spellEnd"/>
      <w:r>
        <w:t xml:space="preserve"> </w:t>
      </w:r>
      <w:proofErr w:type="spellStart"/>
      <w:r>
        <w:t>muessen</w:t>
      </w:r>
      <w:proofErr w:type="spellEnd"/>
      <w:r>
        <w:t xml:space="preserve"> </w:t>
      </w:r>
      <w:proofErr w:type="spellStart"/>
      <w:r>
        <w:t>entpfangen</w:t>
      </w:r>
      <w:proofErr w:type="spellEnd"/>
      <w:r>
        <w:t xml:space="preserve"> werden. Denn uns Christus im </w:t>
      </w:r>
      <w:proofErr w:type="spellStart"/>
      <w:r>
        <w:t>gantzen</w:t>
      </w:r>
      <w:proofErr w:type="spellEnd"/>
      <w:r>
        <w:t xml:space="preserve"> Evangelio diß Erbgut gar </w:t>
      </w:r>
      <w:proofErr w:type="spellStart"/>
      <w:r>
        <w:t>vil</w:t>
      </w:r>
      <w:proofErr w:type="spellEnd"/>
      <w:r>
        <w:t xml:space="preserve"> anders </w:t>
      </w:r>
      <w:proofErr w:type="spellStart"/>
      <w:r>
        <w:t>leret</w:t>
      </w:r>
      <w:proofErr w:type="spellEnd"/>
      <w:r>
        <w:t xml:space="preserve"> </w:t>
      </w:r>
      <w:proofErr w:type="spellStart"/>
      <w:r>
        <w:t>annemen</w:t>
      </w:r>
      <w:proofErr w:type="spellEnd"/>
      <w:r>
        <w:t xml:space="preserve"> und </w:t>
      </w:r>
      <w:proofErr w:type="spellStart"/>
      <w:r>
        <w:t>entpfaangen</w:t>
      </w:r>
      <w:proofErr w:type="spellEnd"/>
      <w:r>
        <w:t xml:space="preserve">. Derhalben weil im 6. Cap. Johann. Christus nicht allein </w:t>
      </w:r>
      <w:proofErr w:type="spellStart"/>
      <w:r>
        <w:t>leret</w:t>
      </w:r>
      <w:proofErr w:type="spellEnd"/>
      <w:r>
        <w:t xml:space="preserve"> / was </w:t>
      </w:r>
      <w:proofErr w:type="spellStart"/>
      <w:r>
        <w:t>fuer</w:t>
      </w:r>
      <w:proofErr w:type="spellEnd"/>
      <w:r>
        <w:t xml:space="preserve"> nutz wir </w:t>
      </w:r>
      <w:proofErr w:type="spellStart"/>
      <w:r>
        <w:t>auß</w:t>
      </w:r>
      <w:proofErr w:type="spellEnd"/>
      <w:r>
        <w:t xml:space="preserve"> seinem </w:t>
      </w:r>
      <w:proofErr w:type="spellStart"/>
      <w:r>
        <w:t>fleisch</w:t>
      </w:r>
      <w:proofErr w:type="spellEnd"/>
      <w:r>
        <w:t xml:space="preserve"> </w:t>
      </w:r>
      <w:proofErr w:type="spellStart"/>
      <w:r>
        <w:t>unnd</w:t>
      </w:r>
      <w:proofErr w:type="spellEnd"/>
      <w:r>
        <w:t xml:space="preserve"> </w:t>
      </w:r>
      <w:proofErr w:type="spellStart"/>
      <w:r>
        <w:t>blut</w:t>
      </w:r>
      <w:proofErr w:type="spellEnd"/>
      <w:r>
        <w:t xml:space="preserve"> und </w:t>
      </w:r>
      <w:proofErr w:type="spellStart"/>
      <w:r>
        <w:t>niessung</w:t>
      </w:r>
      <w:proofErr w:type="spellEnd"/>
      <w:r>
        <w:t xml:space="preserve"> desselben </w:t>
      </w:r>
      <w:proofErr w:type="spellStart"/>
      <w:r>
        <w:t>bekomen</w:t>
      </w:r>
      <w:proofErr w:type="spellEnd"/>
      <w:r>
        <w:t xml:space="preserve"> / sonder auch wie er </w:t>
      </w:r>
      <w:proofErr w:type="spellStart"/>
      <w:r>
        <w:t>wil</w:t>
      </w:r>
      <w:proofErr w:type="spellEnd"/>
      <w:r>
        <w:t xml:space="preserve"> daß es von uns genossen und </w:t>
      </w:r>
      <w:proofErr w:type="spellStart"/>
      <w:r>
        <w:t>entpfangen</w:t>
      </w:r>
      <w:proofErr w:type="spellEnd"/>
      <w:r>
        <w:t xml:space="preserve"> werde / So stehet </w:t>
      </w:r>
      <w:proofErr w:type="spellStart"/>
      <w:r>
        <w:t>freilcih</w:t>
      </w:r>
      <w:proofErr w:type="spellEnd"/>
      <w:r>
        <w:t xml:space="preserve"> diese </w:t>
      </w:r>
      <w:proofErr w:type="spellStart"/>
      <w:r>
        <w:t>staeheline</w:t>
      </w:r>
      <w:proofErr w:type="spellEnd"/>
      <w:r>
        <w:t xml:space="preserve"> </w:t>
      </w:r>
      <w:proofErr w:type="spellStart"/>
      <w:r>
        <w:t>mawer</w:t>
      </w:r>
      <w:proofErr w:type="spellEnd"/>
      <w:r>
        <w:t xml:space="preserve"> von Marbachs schnaufen noch </w:t>
      </w:r>
      <w:proofErr w:type="spellStart"/>
      <w:r>
        <w:t>wol</w:t>
      </w:r>
      <w:proofErr w:type="spellEnd"/>
      <w:r>
        <w:t xml:space="preserve"> </w:t>
      </w:r>
      <w:proofErr w:type="spellStart"/>
      <w:r>
        <w:t>onumbgeblasen</w:t>
      </w:r>
      <w:proofErr w:type="spellEnd"/>
      <w:r>
        <w:t xml:space="preserve">. Und ist hiemit der hochmütige trutz versuchet / den uns Marbach beutet / daß wir sollen darthun / das 6. Cap. Johan. rede von der </w:t>
      </w:r>
      <w:proofErr w:type="spellStart"/>
      <w:r>
        <w:t>substantz</w:t>
      </w:r>
      <w:proofErr w:type="spellEnd"/>
      <w:r>
        <w:t xml:space="preserve"> des Abendmals. Im aber </w:t>
      </w:r>
      <w:proofErr w:type="spellStart"/>
      <w:r>
        <w:t>widerumb</w:t>
      </w:r>
      <w:proofErr w:type="spellEnd"/>
      <w:r>
        <w:t xml:space="preserve"> trutz </w:t>
      </w:r>
      <w:proofErr w:type="spellStart"/>
      <w:r>
        <w:t>gebotten</w:t>
      </w:r>
      <w:proofErr w:type="spellEnd"/>
      <w:r>
        <w:t xml:space="preserve"> / in aller seiner gesellen </w:t>
      </w:r>
      <w:proofErr w:type="spellStart"/>
      <w:r>
        <w:t>namen</w:t>
      </w:r>
      <w:proofErr w:type="spellEnd"/>
      <w:r>
        <w:t xml:space="preserve"> / daß er dieser zwey eins </w:t>
      </w:r>
      <w:proofErr w:type="spellStart"/>
      <w:r>
        <w:t>darthu</w:t>
      </w:r>
      <w:proofErr w:type="spellEnd"/>
      <w:r>
        <w:t xml:space="preserve"> / daß entweder Christus allein vom nutz und </w:t>
      </w:r>
      <w:proofErr w:type="spellStart"/>
      <w:r>
        <w:t>nit</w:t>
      </w:r>
      <w:proofErr w:type="spellEnd"/>
      <w:r>
        <w:t xml:space="preserve"> auch von der </w:t>
      </w:r>
      <w:proofErr w:type="spellStart"/>
      <w:r>
        <w:t>niessung</w:t>
      </w:r>
      <w:proofErr w:type="spellEnd"/>
      <w:r>
        <w:t xml:space="preserve"> seines wahren </w:t>
      </w:r>
      <w:proofErr w:type="spellStart"/>
      <w:r>
        <w:t>leibs</w:t>
      </w:r>
      <w:proofErr w:type="spellEnd"/>
      <w:r>
        <w:t xml:space="preserve"> und </w:t>
      </w:r>
      <w:proofErr w:type="spellStart"/>
      <w:r>
        <w:t>bluts</w:t>
      </w:r>
      <w:proofErr w:type="spellEnd"/>
      <w:r>
        <w:t xml:space="preserve"> / Johann. am 6. rede / oder das eben dasselbe </w:t>
      </w:r>
      <w:proofErr w:type="spellStart"/>
      <w:r>
        <w:t>fleisch</w:t>
      </w:r>
      <w:proofErr w:type="spellEnd"/>
      <w:r>
        <w:t xml:space="preserve"> und </w:t>
      </w:r>
      <w:proofErr w:type="spellStart"/>
      <w:r>
        <w:t>blut</w:t>
      </w:r>
      <w:proofErr w:type="spellEnd"/>
      <w:r>
        <w:t xml:space="preserve"> / davon er daselbst redet / nicht die </w:t>
      </w:r>
      <w:proofErr w:type="spellStart"/>
      <w:r>
        <w:t>substantz</w:t>
      </w:r>
      <w:proofErr w:type="spellEnd"/>
      <w:r>
        <w:t xml:space="preserve"> und das Erbgut im </w:t>
      </w:r>
      <w:proofErr w:type="spellStart"/>
      <w:r>
        <w:t>Abendmal</w:t>
      </w:r>
      <w:proofErr w:type="spellEnd"/>
      <w:r>
        <w:t xml:space="preserve"> sey. Aber weil Marbach in diesen und folgenden gründen / etliche der unsern mit </w:t>
      </w:r>
      <w:proofErr w:type="spellStart"/>
      <w:r>
        <w:t>namen</w:t>
      </w:r>
      <w:proofErr w:type="spellEnd"/>
      <w:r>
        <w:t xml:space="preserve"> </w:t>
      </w:r>
      <w:proofErr w:type="spellStart"/>
      <w:r>
        <w:t>angreifft</w:t>
      </w:r>
      <w:proofErr w:type="spellEnd"/>
      <w:r>
        <w:t xml:space="preserve"> / werden </w:t>
      </w:r>
      <w:proofErr w:type="spellStart"/>
      <w:r>
        <w:t>viellicht</w:t>
      </w:r>
      <w:proofErr w:type="spellEnd"/>
      <w:r>
        <w:t xml:space="preserve"> dieselben sich gegen </w:t>
      </w:r>
      <w:proofErr w:type="spellStart"/>
      <w:r>
        <w:t>jm</w:t>
      </w:r>
      <w:proofErr w:type="spellEnd"/>
      <w:r>
        <w:t xml:space="preserve"> wissen </w:t>
      </w:r>
      <w:proofErr w:type="spellStart"/>
      <w:r>
        <w:t>zuverantworten</w:t>
      </w:r>
      <w:proofErr w:type="spellEnd"/>
      <w:r>
        <w:t xml:space="preserve"> / Mein </w:t>
      </w:r>
      <w:proofErr w:type="spellStart"/>
      <w:r>
        <w:t>fuernemen</w:t>
      </w:r>
      <w:proofErr w:type="spellEnd"/>
      <w:r>
        <w:t xml:space="preserve"> ist nur </w:t>
      </w:r>
      <w:proofErr w:type="spellStart"/>
      <w:r>
        <w:t>auffs</w:t>
      </w:r>
      <w:proofErr w:type="spellEnd"/>
      <w:r>
        <w:t xml:space="preserve"> </w:t>
      </w:r>
      <w:proofErr w:type="spellStart"/>
      <w:r>
        <w:t>kurtzst</w:t>
      </w:r>
      <w:proofErr w:type="spellEnd"/>
      <w:r>
        <w:t xml:space="preserve"> den Christlichen </w:t>
      </w:r>
      <w:proofErr w:type="spellStart"/>
      <w:r>
        <w:t>leser</w:t>
      </w:r>
      <w:proofErr w:type="spellEnd"/>
      <w:r>
        <w:t xml:space="preserve"> </w:t>
      </w:r>
      <w:proofErr w:type="spellStart"/>
      <w:r>
        <w:t>zuerinnern</w:t>
      </w:r>
      <w:proofErr w:type="spellEnd"/>
      <w:r>
        <w:t xml:space="preserve"> / wie </w:t>
      </w:r>
      <w:proofErr w:type="spellStart"/>
      <w:r>
        <w:t>trewlich</w:t>
      </w:r>
      <w:proofErr w:type="spellEnd"/>
      <w:r>
        <w:t xml:space="preserve"> und wie ritterlich Marbach mit unseren gründen </w:t>
      </w:r>
      <w:proofErr w:type="spellStart"/>
      <w:r>
        <w:t>umbgehet</w:t>
      </w:r>
      <w:proofErr w:type="spellEnd"/>
      <w:r>
        <w:t xml:space="preserve">. </w:t>
      </w:r>
    </w:p>
    <w:p w14:paraId="687EF007" w14:textId="77777777" w:rsidR="008F74BD" w:rsidRDefault="008F74BD" w:rsidP="008F74BD">
      <w:pPr>
        <w:pStyle w:val="StandardWeb"/>
      </w:pPr>
      <w:r>
        <w:t xml:space="preserve">Seine </w:t>
      </w:r>
      <w:proofErr w:type="spellStart"/>
      <w:r>
        <w:t>redlichheit</w:t>
      </w:r>
      <w:proofErr w:type="spellEnd"/>
      <w:r>
        <w:t xml:space="preserve"> beweiset er </w:t>
      </w:r>
      <w:proofErr w:type="spellStart"/>
      <w:r>
        <w:t>gnugsam</w:t>
      </w:r>
      <w:proofErr w:type="spellEnd"/>
      <w:r>
        <w:t xml:space="preserve"> in dem sechsten </w:t>
      </w:r>
      <w:proofErr w:type="spellStart"/>
      <w:r>
        <w:t>grund</w:t>
      </w:r>
      <w:proofErr w:type="spellEnd"/>
      <w:r>
        <w:t xml:space="preserve"> (wie er es nach seiner </w:t>
      </w:r>
      <w:proofErr w:type="spellStart"/>
      <w:r>
        <w:t>newen</w:t>
      </w:r>
      <w:proofErr w:type="spellEnd"/>
      <w:r>
        <w:t xml:space="preserve"> </w:t>
      </w:r>
      <w:proofErr w:type="spellStart"/>
      <w:r>
        <w:t>Logica</w:t>
      </w:r>
      <w:proofErr w:type="spellEnd"/>
      <w:r>
        <w:t xml:space="preserve"> nennet / so es doch nicht als ein </w:t>
      </w:r>
      <w:proofErr w:type="spellStart"/>
      <w:r>
        <w:t>beweisung</w:t>
      </w:r>
      <w:proofErr w:type="spellEnd"/>
      <w:r>
        <w:t xml:space="preserve"> / sonder als ein </w:t>
      </w:r>
      <w:proofErr w:type="spellStart"/>
      <w:r>
        <w:t>erklaerung</w:t>
      </w:r>
      <w:proofErr w:type="spellEnd"/>
      <w:r>
        <w:t xml:space="preserve"> unserer </w:t>
      </w:r>
      <w:proofErr w:type="spellStart"/>
      <w:r>
        <w:t>meinung</w:t>
      </w:r>
      <w:proofErr w:type="spellEnd"/>
      <w:r>
        <w:t xml:space="preserve"> von den unsern geschrieben) da er nicht </w:t>
      </w:r>
      <w:proofErr w:type="spellStart"/>
      <w:r>
        <w:t>wil</w:t>
      </w:r>
      <w:proofErr w:type="spellEnd"/>
      <w:r>
        <w:t xml:space="preserve"> lassen gut sein / unsere frage / sey </w:t>
      </w:r>
      <w:proofErr w:type="spellStart"/>
      <w:r>
        <w:t>nit</w:t>
      </w:r>
      <w:proofErr w:type="spellEnd"/>
      <w:r>
        <w:t xml:space="preserve"> / ob wir den waren leib Christi in seinem </w:t>
      </w:r>
      <w:proofErr w:type="spellStart"/>
      <w:r>
        <w:t>Abendmal</w:t>
      </w:r>
      <w:proofErr w:type="spellEnd"/>
      <w:r>
        <w:t xml:space="preserve"> </w:t>
      </w:r>
      <w:proofErr w:type="spellStart"/>
      <w:r>
        <w:t>niessen</w:t>
      </w:r>
      <w:proofErr w:type="spellEnd"/>
      <w:r>
        <w:t xml:space="preserve"> / sonder wie er soll genossen werden / </w:t>
      </w:r>
      <w:proofErr w:type="spellStart"/>
      <w:r>
        <w:t>unnd</w:t>
      </w:r>
      <w:proofErr w:type="spellEnd"/>
      <w:r>
        <w:t xml:space="preserve"> was diß </w:t>
      </w:r>
      <w:proofErr w:type="spellStart"/>
      <w:r>
        <w:t>fuer</w:t>
      </w:r>
      <w:proofErr w:type="spellEnd"/>
      <w:r>
        <w:t xml:space="preserve"> ein </w:t>
      </w:r>
      <w:proofErr w:type="spellStart"/>
      <w:r>
        <w:t>niessung</w:t>
      </w:r>
      <w:proofErr w:type="spellEnd"/>
      <w:r>
        <w:t xml:space="preserve"> sey. Es sind </w:t>
      </w:r>
      <w:proofErr w:type="spellStart"/>
      <w:r>
        <w:t>bißher</w:t>
      </w:r>
      <w:proofErr w:type="spellEnd"/>
      <w:r>
        <w:t xml:space="preserve"> mit grossem </w:t>
      </w:r>
      <w:proofErr w:type="spellStart"/>
      <w:r>
        <w:t>geschrey</w:t>
      </w:r>
      <w:proofErr w:type="spellEnd"/>
      <w:r>
        <w:t xml:space="preserve"> und </w:t>
      </w:r>
      <w:proofErr w:type="spellStart"/>
      <w:r>
        <w:t>getoese</w:t>
      </w:r>
      <w:proofErr w:type="spellEnd"/>
      <w:r>
        <w:t xml:space="preserve"> des </w:t>
      </w:r>
      <w:proofErr w:type="spellStart"/>
      <w:r>
        <w:t>gegenteils</w:t>
      </w:r>
      <w:proofErr w:type="spellEnd"/>
      <w:r>
        <w:t xml:space="preserve"> </w:t>
      </w:r>
      <w:proofErr w:type="spellStart"/>
      <w:r>
        <w:t>vil</w:t>
      </w:r>
      <w:proofErr w:type="spellEnd"/>
      <w:r>
        <w:t xml:space="preserve"> </w:t>
      </w:r>
      <w:proofErr w:type="spellStart"/>
      <w:r>
        <w:t>leute</w:t>
      </w:r>
      <w:proofErr w:type="spellEnd"/>
      <w:r>
        <w:t xml:space="preserve"> also beredt worden / daß die unsern die </w:t>
      </w:r>
      <w:proofErr w:type="spellStart"/>
      <w:r>
        <w:t>ware</w:t>
      </w:r>
      <w:proofErr w:type="spellEnd"/>
      <w:r>
        <w:t xml:space="preserve"> </w:t>
      </w:r>
      <w:proofErr w:type="spellStart"/>
      <w:r>
        <w:t>niessung</w:t>
      </w:r>
      <w:proofErr w:type="spellEnd"/>
      <w:r>
        <w:t xml:space="preserve"> und Gemeinschafft des wahren </w:t>
      </w:r>
      <w:proofErr w:type="spellStart"/>
      <w:r>
        <w:t>leibs</w:t>
      </w:r>
      <w:proofErr w:type="spellEnd"/>
      <w:r>
        <w:t xml:space="preserve"> und </w:t>
      </w:r>
      <w:proofErr w:type="spellStart"/>
      <w:r>
        <w:t>bluts</w:t>
      </w:r>
      <w:proofErr w:type="spellEnd"/>
      <w:r>
        <w:t xml:space="preserve"> Christi in seinem </w:t>
      </w:r>
      <w:proofErr w:type="spellStart"/>
      <w:r>
        <w:t>Abendmal</w:t>
      </w:r>
      <w:proofErr w:type="spellEnd"/>
      <w:r>
        <w:t xml:space="preserve"> verleugneten / </w:t>
      </w:r>
      <w:proofErr w:type="spellStart"/>
      <w:r>
        <w:t>unnd</w:t>
      </w:r>
      <w:proofErr w:type="spellEnd"/>
      <w:r>
        <w:t xml:space="preserve"> </w:t>
      </w:r>
      <w:proofErr w:type="spellStart"/>
      <w:r>
        <w:t>darumb</w:t>
      </w:r>
      <w:proofErr w:type="spellEnd"/>
      <w:r>
        <w:t xml:space="preserve"> </w:t>
      </w:r>
      <w:proofErr w:type="spellStart"/>
      <w:r>
        <w:t>uber</w:t>
      </w:r>
      <w:proofErr w:type="spellEnd"/>
      <w:r>
        <w:t xml:space="preserve"> uns sehr </w:t>
      </w:r>
      <w:proofErr w:type="spellStart"/>
      <w:r>
        <w:t>onmuetig</w:t>
      </w:r>
      <w:proofErr w:type="spellEnd"/>
      <w:r>
        <w:t xml:space="preserve"> worden / Dem </w:t>
      </w:r>
      <w:proofErr w:type="spellStart"/>
      <w:r>
        <w:t>gegenteil</w:t>
      </w:r>
      <w:proofErr w:type="spellEnd"/>
      <w:r>
        <w:t xml:space="preserve"> aber als in der </w:t>
      </w:r>
      <w:proofErr w:type="spellStart"/>
      <w:r>
        <w:t>warheit</w:t>
      </w:r>
      <w:proofErr w:type="spellEnd"/>
      <w:r>
        <w:t xml:space="preserve"> </w:t>
      </w:r>
      <w:proofErr w:type="spellStart"/>
      <w:r>
        <w:t>noetiger</w:t>
      </w:r>
      <w:proofErr w:type="spellEnd"/>
      <w:r>
        <w:t xml:space="preserve"> </w:t>
      </w:r>
      <w:proofErr w:type="spellStart"/>
      <w:r>
        <w:t>verantwortung</w:t>
      </w:r>
      <w:proofErr w:type="spellEnd"/>
      <w:r>
        <w:t xml:space="preserve"> mit </w:t>
      </w:r>
      <w:proofErr w:type="spellStart"/>
      <w:r>
        <w:t>hauffen</w:t>
      </w:r>
      <w:proofErr w:type="spellEnd"/>
      <w:r>
        <w:t xml:space="preserve"> </w:t>
      </w:r>
      <w:proofErr w:type="spellStart"/>
      <w:r>
        <w:t>beygefallen</w:t>
      </w:r>
      <w:proofErr w:type="spellEnd"/>
      <w:r>
        <w:t xml:space="preserve">. </w:t>
      </w:r>
    </w:p>
    <w:p w14:paraId="68CB1F72" w14:textId="77777777" w:rsidR="008F74BD" w:rsidRDefault="008F74BD" w:rsidP="008F74BD">
      <w:pPr>
        <w:pStyle w:val="StandardWeb"/>
      </w:pPr>
      <w:r>
        <w:t xml:space="preserve">Daß diese </w:t>
      </w:r>
      <w:proofErr w:type="spellStart"/>
      <w:r>
        <w:t>larven</w:t>
      </w:r>
      <w:proofErr w:type="spellEnd"/>
      <w:r>
        <w:t xml:space="preserve"> dem geist der </w:t>
      </w:r>
      <w:proofErr w:type="spellStart"/>
      <w:r>
        <w:t>onwarheit</w:t>
      </w:r>
      <w:proofErr w:type="spellEnd"/>
      <w:r>
        <w:t xml:space="preserve"> von der Nasen gezogen wird / thut </w:t>
      </w:r>
      <w:proofErr w:type="spellStart"/>
      <w:r>
        <w:t>jm</w:t>
      </w:r>
      <w:proofErr w:type="spellEnd"/>
      <w:r>
        <w:t xml:space="preserve"> der </w:t>
      </w:r>
      <w:proofErr w:type="spellStart"/>
      <w:r>
        <w:t>massen</w:t>
      </w:r>
      <w:proofErr w:type="spellEnd"/>
      <w:r>
        <w:t xml:space="preserve"> wehe / daß er mit allen vieren </w:t>
      </w:r>
      <w:proofErr w:type="spellStart"/>
      <w:r>
        <w:t>umb</w:t>
      </w:r>
      <w:proofErr w:type="spellEnd"/>
      <w:r>
        <w:t xml:space="preserve"> sich scharret / dieselbe </w:t>
      </w:r>
      <w:proofErr w:type="spellStart"/>
      <w:r>
        <w:t>zuerhalten</w:t>
      </w:r>
      <w:proofErr w:type="spellEnd"/>
      <w:r>
        <w:t xml:space="preserve">. Aber ob Gott </w:t>
      </w:r>
      <w:proofErr w:type="spellStart"/>
      <w:r>
        <w:t>wil</w:t>
      </w:r>
      <w:proofErr w:type="spellEnd"/>
      <w:r>
        <w:t xml:space="preserve"> / soll </w:t>
      </w:r>
      <w:proofErr w:type="spellStart"/>
      <w:r>
        <w:t>jm</w:t>
      </w:r>
      <w:proofErr w:type="spellEnd"/>
      <w:r>
        <w:t xml:space="preserve"> so weit unter das </w:t>
      </w:r>
      <w:proofErr w:type="spellStart"/>
      <w:r>
        <w:t>gesicht</w:t>
      </w:r>
      <w:proofErr w:type="spellEnd"/>
      <w:r>
        <w:t xml:space="preserve"> gesehen sein / </w:t>
      </w:r>
      <w:proofErr w:type="spellStart"/>
      <w:r>
        <w:t>daz</w:t>
      </w:r>
      <w:proofErr w:type="spellEnd"/>
      <w:r>
        <w:t xml:space="preserve"> er niemand mehr / denn der </w:t>
      </w:r>
      <w:proofErr w:type="spellStart"/>
      <w:r>
        <w:t>geren</w:t>
      </w:r>
      <w:proofErr w:type="spellEnd"/>
      <w:r>
        <w:t xml:space="preserve"> </w:t>
      </w:r>
      <w:proofErr w:type="spellStart"/>
      <w:r>
        <w:t>wil</w:t>
      </w:r>
      <w:proofErr w:type="spellEnd"/>
      <w:r>
        <w:t xml:space="preserve"> / leichtlich </w:t>
      </w:r>
      <w:proofErr w:type="spellStart"/>
      <w:r>
        <w:t>sol</w:t>
      </w:r>
      <w:proofErr w:type="spellEnd"/>
      <w:r>
        <w:t xml:space="preserve"> </w:t>
      </w:r>
      <w:proofErr w:type="spellStart"/>
      <w:r>
        <w:t>betriegen</w:t>
      </w:r>
      <w:proofErr w:type="spellEnd"/>
      <w:r>
        <w:t xml:space="preserve"> / Denn es sagt Marbach gleich was er wolle / So werden doch alle ehrliche und Christliche </w:t>
      </w:r>
      <w:proofErr w:type="spellStart"/>
      <w:r>
        <w:t>leute</w:t>
      </w:r>
      <w:proofErr w:type="spellEnd"/>
      <w:r>
        <w:t xml:space="preserve"> </w:t>
      </w:r>
      <w:proofErr w:type="spellStart"/>
      <w:r>
        <w:t>gnugsam</w:t>
      </w:r>
      <w:proofErr w:type="spellEnd"/>
      <w:r>
        <w:t xml:space="preserve"> </w:t>
      </w:r>
      <w:proofErr w:type="spellStart"/>
      <w:r>
        <w:t>vernemen</w:t>
      </w:r>
      <w:proofErr w:type="spellEnd"/>
      <w:r>
        <w:t xml:space="preserve"> / </w:t>
      </w:r>
      <w:proofErr w:type="spellStart"/>
      <w:r>
        <w:t>daz</w:t>
      </w:r>
      <w:proofErr w:type="spellEnd"/>
      <w:r>
        <w:t xml:space="preserve"> uns von </w:t>
      </w:r>
      <w:proofErr w:type="spellStart"/>
      <w:r>
        <w:t>jm</w:t>
      </w:r>
      <w:proofErr w:type="spellEnd"/>
      <w:r>
        <w:t xml:space="preserve"> </w:t>
      </w:r>
      <w:proofErr w:type="spellStart"/>
      <w:r>
        <w:t>fuer</w:t>
      </w:r>
      <w:proofErr w:type="spellEnd"/>
      <w:r>
        <w:t xml:space="preserve"> Gott und der </w:t>
      </w:r>
      <w:proofErr w:type="spellStart"/>
      <w:r>
        <w:t>welt</w:t>
      </w:r>
      <w:proofErr w:type="spellEnd"/>
      <w:r>
        <w:t xml:space="preserve"> </w:t>
      </w:r>
      <w:proofErr w:type="spellStart"/>
      <w:r>
        <w:t>onrecht</w:t>
      </w:r>
      <w:proofErr w:type="spellEnd"/>
      <w:r>
        <w:t xml:space="preserve"> geschiehet / dieweil die unseren mit </w:t>
      </w:r>
      <w:proofErr w:type="spellStart"/>
      <w:r>
        <w:t>leren</w:t>
      </w:r>
      <w:proofErr w:type="spellEnd"/>
      <w:r>
        <w:t xml:space="preserve"> und schreiben / </w:t>
      </w:r>
      <w:proofErr w:type="spellStart"/>
      <w:r>
        <w:t>vielfeltig</w:t>
      </w:r>
      <w:proofErr w:type="spellEnd"/>
      <w:r>
        <w:t xml:space="preserve"> bezeugen und bekennen / daß wir durch waren glauben in Christum </w:t>
      </w:r>
      <w:proofErr w:type="spellStart"/>
      <w:r>
        <w:t>nit</w:t>
      </w:r>
      <w:proofErr w:type="spellEnd"/>
      <w:r>
        <w:t xml:space="preserve"> allein </w:t>
      </w:r>
      <w:proofErr w:type="spellStart"/>
      <w:r>
        <w:t>vergebung</w:t>
      </w:r>
      <w:proofErr w:type="spellEnd"/>
      <w:r>
        <w:t xml:space="preserve"> der </w:t>
      </w:r>
      <w:proofErr w:type="spellStart"/>
      <w:r>
        <w:t>sünden</w:t>
      </w:r>
      <w:proofErr w:type="spellEnd"/>
      <w:r>
        <w:t xml:space="preserve"> </w:t>
      </w:r>
      <w:proofErr w:type="spellStart"/>
      <w:r>
        <w:t>umb</w:t>
      </w:r>
      <w:proofErr w:type="spellEnd"/>
      <w:r>
        <w:t xml:space="preserve"> seines </w:t>
      </w:r>
      <w:proofErr w:type="spellStart"/>
      <w:r>
        <w:t>leidens</w:t>
      </w:r>
      <w:proofErr w:type="spellEnd"/>
      <w:r>
        <w:t xml:space="preserve"> und </w:t>
      </w:r>
      <w:proofErr w:type="spellStart"/>
      <w:r>
        <w:t>sterbens</w:t>
      </w:r>
      <w:proofErr w:type="spellEnd"/>
      <w:r>
        <w:t xml:space="preserve"> willen bekommen / sonder weil er uns zugleich seines Geistes </w:t>
      </w:r>
      <w:proofErr w:type="spellStart"/>
      <w:r>
        <w:t>teilhafftig</w:t>
      </w:r>
      <w:proofErr w:type="spellEnd"/>
      <w:r>
        <w:t xml:space="preserve"> machet / so werden auch durch denselben seinen in </w:t>
      </w:r>
      <w:proofErr w:type="spellStart"/>
      <w:r>
        <w:t>jm</w:t>
      </w:r>
      <w:proofErr w:type="spellEnd"/>
      <w:r>
        <w:t xml:space="preserve"> und in uns </w:t>
      </w:r>
      <w:proofErr w:type="spellStart"/>
      <w:r>
        <w:t>wonenden</w:t>
      </w:r>
      <w:proofErr w:type="spellEnd"/>
      <w:r>
        <w:t xml:space="preserve"> Geist / unser leib und </w:t>
      </w:r>
      <w:proofErr w:type="spellStart"/>
      <w:r>
        <w:t>seel</w:t>
      </w:r>
      <w:proofErr w:type="spellEnd"/>
      <w:r>
        <w:t xml:space="preserve"> / mit seinem leib und </w:t>
      </w:r>
      <w:proofErr w:type="spellStart"/>
      <w:r>
        <w:t>seel</w:t>
      </w:r>
      <w:proofErr w:type="spellEnd"/>
      <w:r>
        <w:t xml:space="preserve"> / als die </w:t>
      </w:r>
      <w:proofErr w:type="spellStart"/>
      <w:r>
        <w:t>glieder</w:t>
      </w:r>
      <w:proofErr w:type="spellEnd"/>
      <w:r>
        <w:t xml:space="preserve"> mit </w:t>
      </w:r>
      <w:proofErr w:type="spellStart"/>
      <w:r>
        <w:t>jrem</w:t>
      </w:r>
      <w:proofErr w:type="spellEnd"/>
      <w:r>
        <w:t xml:space="preserve"> </w:t>
      </w:r>
      <w:proofErr w:type="spellStart"/>
      <w:r>
        <w:t>haubt</w:t>
      </w:r>
      <w:proofErr w:type="spellEnd"/>
      <w:r>
        <w:t xml:space="preserve"> / und die </w:t>
      </w:r>
      <w:proofErr w:type="spellStart"/>
      <w:r>
        <w:t>reben</w:t>
      </w:r>
      <w:proofErr w:type="spellEnd"/>
      <w:r>
        <w:t xml:space="preserve"> mit </w:t>
      </w:r>
      <w:proofErr w:type="spellStart"/>
      <w:r>
        <w:t>jrem</w:t>
      </w:r>
      <w:proofErr w:type="spellEnd"/>
      <w:r>
        <w:t xml:space="preserve"> </w:t>
      </w:r>
      <w:proofErr w:type="spellStart"/>
      <w:r>
        <w:t>weinstock</w:t>
      </w:r>
      <w:proofErr w:type="spellEnd"/>
      <w:r>
        <w:t xml:space="preserve"> vereiniget / daß wir mit </w:t>
      </w:r>
      <w:proofErr w:type="spellStart"/>
      <w:r>
        <w:t>jm</w:t>
      </w:r>
      <w:proofErr w:type="spellEnd"/>
      <w:r>
        <w:t xml:space="preserve"> eines Geistes leben / und durch denselben regieret / </w:t>
      </w:r>
      <w:proofErr w:type="spellStart"/>
      <w:r>
        <w:t>unnd</w:t>
      </w:r>
      <w:proofErr w:type="spellEnd"/>
      <w:r>
        <w:t xml:space="preserve"> endlich mit </w:t>
      </w:r>
      <w:proofErr w:type="spellStart"/>
      <w:r>
        <w:t>Himlischer</w:t>
      </w:r>
      <w:proofErr w:type="spellEnd"/>
      <w:r>
        <w:t xml:space="preserve"> </w:t>
      </w:r>
      <w:proofErr w:type="spellStart"/>
      <w:r>
        <w:t>freud</w:t>
      </w:r>
      <w:proofErr w:type="spellEnd"/>
      <w:r>
        <w:t xml:space="preserve"> und </w:t>
      </w:r>
      <w:proofErr w:type="spellStart"/>
      <w:r>
        <w:t>herligkeit</w:t>
      </w:r>
      <w:proofErr w:type="spellEnd"/>
      <w:r>
        <w:t xml:space="preserve"> </w:t>
      </w:r>
      <w:proofErr w:type="spellStart"/>
      <w:r>
        <w:t>jm</w:t>
      </w:r>
      <w:proofErr w:type="spellEnd"/>
      <w:r>
        <w:t xml:space="preserve"> </w:t>
      </w:r>
      <w:proofErr w:type="spellStart"/>
      <w:r>
        <w:t>gleichfoermig</w:t>
      </w:r>
      <w:proofErr w:type="spellEnd"/>
      <w:r>
        <w:t xml:space="preserve"> gemacht werden / Diese lebendigmachende gemeinschafft und </w:t>
      </w:r>
      <w:proofErr w:type="spellStart"/>
      <w:r>
        <w:t>vereinigung</w:t>
      </w:r>
      <w:proofErr w:type="spellEnd"/>
      <w:r>
        <w:t xml:space="preserve"> mit Christo unserm </w:t>
      </w:r>
      <w:proofErr w:type="spellStart"/>
      <w:r>
        <w:t>haubt</w:t>
      </w:r>
      <w:proofErr w:type="spellEnd"/>
      <w:r>
        <w:t xml:space="preserve"> / wird </w:t>
      </w:r>
      <w:proofErr w:type="spellStart"/>
      <w:r>
        <w:t>gantz</w:t>
      </w:r>
      <w:proofErr w:type="spellEnd"/>
      <w:r>
        <w:t xml:space="preserve"> und gar </w:t>
      </w:r>
      <w:proofErr w:type="spellStart"/>
      <w:r>
        <w:t>nit</w:t>
      </w:r>
      <w:proofErr w:type="spellEnd"/>
      <w:r>
        <w:t xml:space="preserve"> verhindert / ob gleich </w:t>
      </w:r>
      <w:proofErr w:type="spellStart"/>
      <w:r>
        <w:t>usnere</w:t>
      </w:r>
      <w:proofErr w:type="spellEnd"/>
      <w:r>
        <w:t xml:space="preserve"> </w:t>
      </w:r>
      <w:proofErr w:type="spellStart"/>
      <w:r>
        <w:t>leiber</w:t>
      </w:r>
      <w:proofErr w:type="spellEnd"/>
      <w:r>
        <w:t xml:space="preserve"> und </w:t>
      </w:r>
      <w:proofErr w:type="spellStart"/>
      <w:r>
        <w:t>seelen</w:t>
      </w:r>
      <w:proofErr w:type="spellEnd"/>
      <w:r>
        <w:t xml:space="preserve"> noch </w:t>
      </w:r>
      <w:proofErr w:type="spellStart"/>
      <w:r>
        <w:t>hieniden</w:t>
      </w:r>
      <w:proofErr w:type="spellEnd"/>
      <w:r>
        <w:t xml:space="preserve"> </w:t>
      </w:r>
      <w:proofErr w:type="spellStart"/>
      <w:r>
        <w:t>auff</w:t>
      </w:r>
      <w:proofErr w:type="spellEnd"/>
      <w:r>
        <w:t xml:space="preserve"> erden / Christi leib </w:t>
      </w:r>
      <w:proofErr w:type="spellStart"/>
      <w:r>
        <w:t>unnd</w:t>
      </w:r>
      <w:proofErr w:type="spellEnd"/>
      <w:r>
        <w:t xml:space="preserve"> </w:t>
      </w:r>
      <w:proofErr w:type="spellStart"/>
      <w:r>
        <w:t>seele</w:t>
      </w:r>
      <w:proofErr w:type="spellEnd"/>
      <w:r>
        <w:t xml:space="preserve"> aber droben im </w:t>
      </w:r>
      <w:proofErr w:type="spellStart"/>
      <w:r>
        <w:t>hemel</w:t>
      </w:r>
      <w:proofErr w:type="spellEnd"/>
      <w:r>
        <w:t xml:space="preserve"> ist / Denn der </w:t>
      </w:r>
      <w:proofErr w:type="spellStart"/>
      <w:r>
        <w:t>uberal</w:t>
      </w:r>
      <w:proofErr w:type="spellEnd"/>
      <w:r>
        <w:t xml:space="preserve"> gegenwertige geist Christi / auch das </w:t>
      </w:r>
      <w:proofErr w:type="spellStart"/>
      <w:r>
        <w:t>jenige</w:t>
      </w:r>
      <w:proofErr w:type="spellEnd"/>
      <w:r>
        <w:t xml:space="preserve"> so </w:t>
      </w:r>
      <w:proofErr w:type="spellStart"/>
      <w:r>
        <w:t>stel</w:t>
      </w:r>
      <w:proofErr w:type="spellEnd"/>
      <w:r>
        <w:t xml:space="preserve"> und </w:t>
      </w:r>
      <w:proofErr w:type="spellStart"/>
      <w:r>
        <w:t>ort</w:t>
      </w:r>
      <w:proofErr w:type="spellEnd"/>
      <w:r>
        <w:t xml:space="preserve"> halben weit von einander ist / </w:t>
      </w:r>
      <w:proofErr w:type="spellStart"/>
      <w:r>
        <w:t>vil</w:t>
      </w:r>
      <w:proofErr w:type="spellEnd"/>
      <w:r>
        <w:t xml:space="preserve"> </w:t>
      </w:r>
      <w:proofErr w:type="spellStart"/>
      <w:r>
        <w:t>genawer</w:t>
      </w:r>
      <w:proofErr w:type="spellEnd"/>
      <w:r>
        <w:t xml:space="preserve"> </w:t>
      </w:r>
      <w:proofErr w:type="spellStart"/>
      <w:r>
        <w:t>zusamen</w:t>
      </w:r>
      <w:proofErr w:type="spellEnd"/>
      <w:r>
        <w:t xml:space="preserve"> verbinden </w:t>
      </w:r>
      <w:proofErr w:type="spellStart"/>
      <w:r>
        <w:t>kan</w:t>
      </w:r>
      <w:proofErr w:type="spellEnd"/>
      <w:r>
        <w:t xml:space="preserve"> / denn die </w:t>
      </w:r>
      <w:proofErr w:type="spellStart"/>
      <w:r>
        <w:t>glieder</w:t>
      </w:r>
      <w:proofErr w:type="spellEnd"/>
      <w:r>
        <w:t xml:space="preserve"> unsers </w:t>
      </w:r>
      <w:proofErr w:type="spellStart"/>
      <w:r>
        <w:t>leibes</w:t>
      </w:r>
      <w:proofErr w:type="spellEnd"/>
      <w:r>
        <w:t xml:space="preserve"> mit </w:t>
      </w:r>
      <w:proofErr w:type="spellStart"/>
      <w:r>
        <w:t>jrem</w:t>
      </w:r>
      <w:proofErr w:type="spellEnd"/>
      <w:r>
        <w:t xml:space="preserve"> </w:t>
      </w:r>
      <w:proofErr w:type="spellStart"/>
      <w:r>
        <w:t>haupt</w:t>
      </w:r>
      <w:proofErr w:type="spellEnd"/>
      <w:r>
        <w:t xml:space="preserve"> </w:t>
      </w:r>
      <w:proofErr w:type="spellStart"/>
      <w:r>
        <w:t>verhafftet</w:t>
      </w:r>
      <w:proofErr w:type="spellEnd"/>
      <w:r>
        <w:t xml:space="preserve"> und verbunden sind. Und geschicht diese </w:t>
      </w:r>
      <w:proofErr w:type="spellStart"/>
      <w:r>
        <w:t>vereinigung</w:t>
      </w:r>
      <w:proofErr w:type="spellEnd"/>
      <w:r>
        <w:t xml:space="preserve"> mit Christo durch den brauch des Abendmals so </w:t>
      </w:r>
      <w:proofErr w:type="spellStart"/>
      <w:r>
        <w:t>vil</w:t>
      </w:r>
      <w:proofErr w:type="spellEnd"/>
      <w:r>
        <w:t xml:space="preserve"> desto mehr / als unser glaube dadurch geübet / und </w:t>
      </w:r>
      <w:proofErr w:type="spellStart"/>
      <w:r>
        <w:t>auß</w:t>
      </w:r>
      <w:proofErr w:type="spellEnd"/>
      <w:r>
        <w:t xml:space="preserve"> </w:t>
      </w:r>
      <w:proofErr w:type="spellStart"/>
      <w:r>
        <w:t>wirckung</w:t>
      </w:r>
      <w:proofErr w:type="spellEnd"/>
      <w:r>
        <w:t xml:space="preserve"> des Geistes Christi in uns </w:t>
      </w:r>
      <w:proofErr w:type="spellStart"/>
      <w:r>
        <w:t>gestercket</w:t>
      </w:r>
      <w:proofErr w:type="spellEnd"/>
      <w:r>
        <w:t xml:space="preserve"> und </w:t>
      </w:r>
      <w:proofErr w:type="spellStart"/>
      <w:r>
        <w:t>gemehret</w:t>
      </w:r>
      <w:proofErr w:type="spellEnd"/>
      <w:r>
        <w:t xml:space="preserve"> wird / wie 1. Cor. 5. 10. und 12. zusehen ist. So aber nu diß nicht heisset die </w:t>
      </w:r>
      <w:proofErr w:type="spellStart"/>
      <w:r>
        <w:t>speiß</w:t>
      </w:r>
      <w:proofErr w:type="spellEnd"/>
      <w:r>
        <w:t xml:space="preserve"> </w:t>
      </w:r>
      <w:proofErr w:type="spellStart"/>
      <w:r>
        <w:t>unnd</w:t>
      </w:r>
      <w:proofErr w:type="spellEnd"/>
      <w:r>
        <w:t xml:space="preserve"> </w:t>
      </w:r>
      <w:proofErr w:type="spellStart"/>
      <w:r>
        <w:t>tranck</w:t>
      </w:r>
      <w:proofErr w:type="spellEnd"/>
      <w:r>
        <w:t xml:space="preserve"> des ewigen </w:t>
      </w:r>
      <w:proofErr w:type="spellStart"/>
      <w:r>
        <w:t>lebens</w:t>
      </w:r>
      <w:proofErr w:type="spellEnd"/>
      <w:r>
        <w:t xml:space="preserve"> / das </w:t>
      </w:r>
      <w:proofErr w:type="spellStart"/>
      <w:r>
        <w:t>fleisch</w:t>
      </w:r>
      <w:proofErr w:type="spellEnd"/>
      <w:r>
        <w:t xml:space="preserve"> und </w:t>
      </w:r>
      <w:proofErr w:type="spellStart"/>
      <w:r>
        <w:t>blut</w:t>
      </w:r>
      <w:proofErr w:type="spellEnd"/>
      <w:r>
        <w:t xml:space="preserve"> Jesu Christi </w:t>
      </w:r>
      <w:proofErr w:type="spellStart"/>
      <w:r>
        <w:t>warhafftig</w:t>
      </w:r>
      <w:proofErr w:type="spellEnd"/>
      <w:r>
        <w:t xml:space="preserve"> </w:t>
      </w:r>
      <w:proofErr w:type="spellStart"/>
      <w:r>
        <w:t>niessen</w:t>
      </w:r>
      <w:proofErr w:type="spellEnd"/>
      <w:r>
        <w:t xml:space="preserve"> / ob gleich diese </w:t>
      </w:r>
      <w:proofErr w:type="spellStart"/>
      <w:r>
        <w:t>niessung</w:t>
      </w:r>
      <w:proofErr w:type="spellEnd"/>
      <w:r>
        <w:t xml:space="preserve"> </w:t>
      </w:r>
      <w:proofErr w:type="spellStart"/>
      <w:r>
        <w:t>nit</w:t>
      </w:r>
      <w:proofErr w:type="spellEnd"/>
      <w:r>
        <w:t xml:space="preserve"> mit dem leiblichen munde </w:t>
      </w:r>
      <w:proofErr w:type="spellStart"/>
      <w:r>
        <w:t>geschihet</w:t>
      </w:r>
      <w:proofErr w:type="spellEnd"/>
      <w:r>
        <w:t xml:space="preserve"> / und das </w:t>
      </w:r>
      <w:proofErr w:type="spellStart"/>
      <w:r>
        <w:t>fleisch</w:t>
      </w:r>
      <w:proofErr w:type="spellEnd"/>
      <w:r>
        <w:t xml:space="preserve"> Christi nicht durch unsern </w:t>
      </w:r>
      <w:proofErr w:type="spellStart"/>
      <w:r>
        <w:t>mund</w:t>
      </w:r>
      <w:proofErr w:type="spellEnd"/>
      <w:r>
        <w:t xml:space="preserve"> noch </w:t>
      </w:r>
      <w:proofErr w:type="spellStart"/>
      <w:r>
        <w:t>auff</w:t>
      </w:r>
      <w:proofErr w:type="spellEnd"/>
      <w:r>
        <w:t xml:space="preserve"> andere weise in unsern leib eingehet / So muß sich Christus selbst von </w:t>
      </w:r>
      <w:proofErr w:type="spellStart"/>
      <w:r>
        <w:t>Marbachen</w:t>
      </w:r>
      <w:proofErr w:type="spellEnd"/>
      <w:r>
        <w:t xml:space="preserve"> lassen straffen / der gesprochen hat Johann. am 6. Mein </w:t>
      </w:r>
      <w:proofErr w:type="spellStart"/>
      <w:r>
        <w:t>fleisch</w:t>
      </w:r>
      <w:proofErr w:type="spellEnd"/>
      <w:r>
        <w:t xml:space="preserve"> ist </w:t>
      </w:r>
      <w:proofErr w:type="spellStart"/>
      <w:r>
        <w:t>warhafftig</w:t>
      </w:r>
      <w:proofErr w:type="spellEnd"/>
      <w:r>
        <w:t xml:space="preserve"> ein speise / </w:t>
      </w:r>
      <w:proofErr w:type="spellStart"/>
      <w:r>
        <w:t>unnd</w:t>
      </w:r>
      <w:proofErr w:type="spellEnd"/>
      <w:r>
        <w:t xml:space="preserve"> mein Blut ist </w:t>
      </w:r>
      <w:proofErr w:type="spellStart"/>
      <w:r>
        <w:t>warhafftig</w:t>
      </w:r>
      <w:proofErr w:type="spellEnd"/>
      <w:r>
        <w:t xml:space="preserve"> ein </w:t>
      </w:r>
      <w:proofErr w:type="spellStart"/>
      <w:r>
        <w:t>tranck</w:t>
      </w:r>
      <w:proofErr w:type="spellEnd"/>
      <w:r>
        <w:t xml:space="preserve"> etc. Da er doch / wie auch Marbach bekennen muß / von keinem mündlichen essen und </w:t>
      </w:r>
      <w:proofErr w:type="spellStart"/>
      <w:r>
        <w:t>trincken</w:t>
      </w:r>
      <w:proofErr w:type="spellEnd"/>
      <w:r>
        <w:t xml:space="preserve"> redet. Es verstehen alle rechtsinnige </w:t>
      </w:r>
      <w:proofErr w:type="spellStart"/>
      <w:r>
        <w:t>leute</w:t>
      </w:r>
      <w:proofErr w:type="spellEnd"/>
      <w:r>
        <w:t xml:space="preserve"> / auch die </w:t>
      </w:r>
      <w:proofErr w:type="spellStart"/>
      <w:r>
        <w:t>einfeltigen</w:t>
      </w:r>
      <w:proofErr w:type="spellEnd"/>
      <w:r>
        <w:t xml:space="preserve"> / daß diese fragen weit unterscheiden sind / Ob der leib Christi </w:t>
      </w:r>
      <w:proofErr w:type="spellStart"/>
      <w:r>
        <w:t>warhafftig</w:t>
      </w:r>
      <w:proofErr w:type="spellEnd"/>
      <w:r>
        <w:t xml:space="preserve"> in seinem </w:t>
      </w:r>
      <w:proofErr w:type="spellStart"/>
      <w:r>
        <w:t>Abendmal</w:t>
      </w:r>
      <w:proofErr w:type="spellEnd"/>
      <w:r>
        <w:t xml:space="preserve"> </w:t>
      </w:r>
      <w:proofErr w:type="spellStart"/>
      <w:r>
        <w:t>geessen</w:t>
      </w:r>
      <w:proofErr w:type="spellEnd"/>
      <w:r>
        <w:t xml:space="preserve"> wird / Und / Ob er </w:t>
      </w:r>
      <w:proofErr w:type="spellStart"/>
      <w:r>
        <w:t>muendlich</w:t>
      </w:r>
      <w:proofErr w:type="spellEnd"/>
      <w:r>
        <w:t xml:space="preserve"> </w:t>
      </w:r>
      <w:proofErr w:type="spellStart"/>
      <w:r>
        <w:t>geessen</w:t>
      </w:r>
      <w:proofErr w:type="spellEnd"/>
      <w:r>
        <w:t xml:space="preserve"> werde / also / daß er durch den </w:t>
      </w:r>
      <w:proofErr w:type="spellStart"/>
      <w:r>
        <w:t>mund</w:t>
      </w:r>
      <w:proofErr w:type="spellEnd"/>
      <w:r>
        <w:t xml:space="preserve"> in unsern leib </w:t>
      </w:r>
      <w:proofErr w:type="spellStart"/>
      <w:r>
        <w:t>genomen</w:t>
      </w:r>
      <w:proofErr w:type="spellEnd"/>
      <w:r>
        <w:t xml:space="preserve"> werde. Und wird sich anderst im </w:t>
      </w:r>
      <w:proofErr w:type="spellStart"/>
      <w:r>
        <w:t>grund</w:t>
      </w:r>
      <w:proofErr w:type="spellEnd"/>
      <w:r>
        <w:t xml:space="preserve"> nicht befinden / denn daß wir mit </w:t>
      </w:r>
      <w:proofErr w:type="spellStart"/>
      <w:r>
        <w:t>hertz</w:t>
      </w:r>
      <w:proofErr w:type="spellEnd"/>
      <w:r>
        <w:t xml:space="preserve"> und munde allezeit jenes bekannt und noch bekennen / diß aber allein verneinen. Derhalben bitte ich </w:t>
      </w:r>
      <w:proofErr w:type="spellStart"/>
      <w:r>
        <w:t>umb</w:t>
      </w:r>
      <w:proofErr w:type="spellEnd"/>
      <w:r>
        <w:t xml:space="preserve"> Gottes und </w:t>
      </w:r>
      <w:proofErr w:type="spellStart"/>
      <w:r>
        <w:t>umb</w:t>
      </w:r>
      <w:proofErr w:type="spellEnd"/>
      <w:r>
        <w:t xml:space="preserve"> </w:t>
      </w:r>
      <w:proofErr w:type="spellStart"/>
      <w:r>
        <w:t>jres</w:t>
      </w:r>
      <w:proofErr w:type="spellEnd"/>
      <w:r>
        <w:t xml:space="preserve"> eignen </w:t>
      </w:r>
      <w:proofErr w:type="spellStart"/>
      <w:r>
        <w:t>heils</w:t>
      </w:r>
      <w:proofErr w:type="spellEnd"/>
      <w:r>
        <w:t xml:space="preserve"> willen alle fromme Christen / sie wollen doch von unserer </w:t>
      </w:r>
      <w:proofErr w:type="spellStart"/>
      <w:r>
        <w:t>lere</w:t>
      </w:r>
      <w:proofErr w:type="spellEnd"/>
      <w:r>
        <w:t xml:space="preserve"> und glauben / </w:t>
      </w:r>
      <w:proofErr w:type="spellStart"/>
      <w:r>
        <w:t>unseen</w:t>
      </w:r>
      <w:proofErr w:type="spellEnd"/>
      <w:r>
        <w:t xml:space="preserve"> eignen </w:t>
      </w:r>
      <w:proofErr w:type="spellStart"/>
      <w:r>
        <w:t>bekentnissen</w:t>
      </w:r>
      <w:proofErr w:type="spellEnd"/>
      <w:r>
        <w:t xml:space="preserve"> und </w:t>
      </w:r>
      <w:proofErr w:type="spellStart"/>
      <w:r>
        <w:t>erklaerungen</w:t>
      </w:r>
      <w:proofErr w:type="spellEnd"/>
      <w:r>
        <w:t xml:space="preserve"> mehr glauben geben / denn dem </w:t>
      </w:r>
      <w:proofErr w:type="spellStart"/>
      <w:r>
        <w:t>onverschaemten</w:t>
      </w:r>
      <w:proofErr w:type="spellEnd"/>
      <w:r>
        <w:t xml:space="preserve"> </w:t>
      </w:r>
      <w:proofErr w:type="spellStart"/>
      <w:r>
        <w:t>gifftigen</w:t>
      </w:r>
      <w:proofErr w:type="spellEnd"/>
      <w:r>
        <w:t xml:space="preserve"> </w:t>
      </w:r>
      <w:proofErr w:type="spellStart"/>
      <w:r>
        <w:t>geschrey</w:t>
      </w:r>
      <w:proofErr w:type="spellEnd"/>
      <w:r>
        <w:t xml:space="preserve"> Marbachs und seines gleichen / </w:t>
      </w:r>
      <w:proofErr w:type="spellStart"/>
      <w:r>
        <w:t>uber</w:t>
      </w:r>
      <w:proofErr w:type="spellEnd"/>
      <w:r>
        <w:t xml:space="preserve"> welchem er / da er nicht in </w:t>
      </w:r>
      <w:proofErr w:type="spellStart"/>
      <w:r>
        <w:t>zeiten</w:t>
      </w:r>
      <w:proofErr w:type="spellEnd"/>
      <w:r>
        <w:t xml:space="preserve"> </w:t>
      </w:r>
      <w:proofErr w:type="spellStart"/>
      <w:r>
        <w:t>ablaest</w:t>
      </w:r>
      <w:proofErr w:type="spellEnd"/>
      <w:r>
        <w:t xml:space="preserve"> / an jenem tage für dem gerechten / </w:t>
      </w:r>
      <w:proofErr w:type="spellStart"/>
      <w:r>
        <w:t>auß</w:t>
      </w:r>
      <w:proofErr w:type="spellEnd"/>
      <w:r>
        <w:t xml:space="preserve"> dem </w:t>
      </w:r>
      <w:proofErr w:type="spellStart"/>
      <w:r>
        <w:t>Himel</w:t>
      </w:r>
      <w:proofErr w:type="spellEnd"/>
      <w:r>
        <w:t xml:space="preserve"> künftigen Richter Jesu Christo / </w:t>
      </w:r>
      <w:proofErr w:type="spellStart"/>
      <w:r>
        <w:t>fuer</w:t>
      </w:r>
      <w:proofErr w:type="spellEnd"/>
      <w:r>
        <w:t xml:space="preserve"> den wir uns hierinnen </w:t>
      </w:r>
      <w:proofErr w:type="spellStart"/>
      <w:r>
        <w:t>beruffen</w:t>
      </w:r>
      <w:proofErr w:type="spellEnd"/>
      <w:r>
        <w:t xml:space="preserve"> / wird </w:t>
      </w:r>
      <w:proofErr w:type="spellStart"/>
      <w:r>
        <w:t>muessen</w:t>
      </w:r>
      <w:proofErr w:type="spellEnd"/>
      <w:r>
        <w:t xml:space="preserve"> zu </w:t>
      </w:r>
      <w:proofErr w:type="spellStart"/>
      <w:r>
        <w:t>schanden</w:t>
      </w:r>
      <w:proofErr w:type="spellEnd"/>
      <w:r>
        <w:t xml:space="preserve"> werden. </w:t>
      </w:r>
    </w:p>
    <w:p w14:paraId="53824FA0" w14:textId="77777777" w:rsidR="008F74BD" w:rsidRDefault="008F74BD" w:rsidP="008F74BD">
      <w:pPr>
        <w:pStyle w:val="StandardWeb"/>
      </w:pPr>
      <w:proofErr w:type="spellStart"/>
      <w:r>
        <w:t>Obgemelter</w:t>
      </w:r>
      <w:proofErr w:type="spellEnd"/>
      <w:r>
        <w:t xml:space="preserve"> </w:t>
      </w:r>
      <w:proofErr w:type="spellStart"/>
      <w:r>
        <w:t>offentlichen</w:t>
      </w:r>
      <w:proofErr w:type="spellEnd"/>
      <w:r>
        <w:t xml:space="preserve"> </w:t>
      </w:r>
      <w:proofErr w:type="spellStart"/>
      <w:r>
        <w:t>onwarheit</w:t>
      </w:r>
      <w:proofErr w:type="spellEnd"/>
      <w:r>
        <w:t xml:space="preserve"> / </w:t>
      </w:r>
      <w:proofErr w:type="spellStart"/>
      <w:r>
        <w:t>unnd</w:t>
      </w:r>
      <w:proofErr w:type="spellEnd"/>
      <w:r>
        <w:t xml:space="preserve"> </w:t>
      </w:r>
      <w:proofErr w:type="spellStart"/>
      <w:r>
        <w:t>boßhafftigen</w:t>
      </w:r>
      <w:proofErr w:type="spellEnd"/>
      <w:r>
        <w:t xml:space="preserve"> </w:t>
      </w:r>
      <w:proofErr w:type="spellStart"/>
      <w:r>
        <w:t>verleumdung</w:t>
      </w:r>
      <w:proofErr w:type="spellEnd"/>
      <w:r>
        <w:t xml:space="preserve"> / wird Marbach auch </w:t>
      </w:r>
      <w:proofErr w:type="spellStart"/>
      <w:r>
        <w:t>inn</w:t>
      </w:r>
      <w:proofErr w:type="spellEnd"/>
      <w:r>
        <w:t xml:space="preserve"> dem siebenden </w:t>
      </w:r>
      <w:proofErr w:type="spellStart"/>
      <w:r>
        <w:t>grund</w:t>
      </w:r>
      <w:proofErr w:type="spellEnd"/>
      <w:r>
        <w:t xml:space="preserve"> </w:t>
      </w:r>
      <w:proofErr w:type="spellStart"/>
      <w:r>
        <w:t>uberzeuget</w:t>
      </w:r>
      <w:proofErr w:type="spellEnd"/>
      <w:r>
        <w:t xml:space="preserve">. Denn ohne </w:t>
      </w:r>
      <w:proofErr w:type="spellStart"/>
      <w:r>
        <w:t>zweiffel</w:t>
      </w:r>
      <w:proofErr w:type="spellEnd"/>
      <w:r>
        <w:t xml:space="preserve"> </w:t>
      </w:r>
      <w:proofErr w:type="spellStart"/>
      <w:r>
        <w:t>were</w:t>
      </w:r>
      <w:proofErr w:type="spellEnd"/>
      <w:r>
        <w:t xml:space="preserve"> es </w:t>
      </w:r>
      <w:proofErr w:type="spellStart"/>
      <w:r>
        <w:t>umb</w:t>
      </w:r>
      <w:proofErr w:type="spellEnd"/>
      <w:r>
        <w:t xml:space="preserve"> unser </w:t>
      </w:r>
      <w:proofErr w:type="spellStart"/>
      <w:r>
        <w:t>seligkeit</w:t>
      </w:r>
      <w:proofErr w:type="spellEnd"/>
      <w:r>
        <w:t xml:space="preserve"> geschehen / so wir nicht </w:t>
      </w:r>
      <w:proofErr w:type="spellStart"/>
      <w:r>
        <w:t>warhafftig</w:t>
      </w:r>
      <w:proofErr w:type="spellEnd"/>
      <w:r>
        <w:t xml:space="preserve"> mit dem </w:t>
      </w:r>
      <w:proofErr w:type="spellStart"/>
      <w:r>
        <w:t>blut</w:t>
      </w:r>
      <w:proofErr w:type="spellEnd"/>
      <w:r>
        <w:t xml:space="preserve"> Christi / </w:t>
      </w:r>
      <w:proofErr w:type="spellStart"/>
      <w:r>
        <w:t>wuerden</w:t>
      </w:r>
      <w:proofErr w:type="spellEnd"/>
      <w:r>
        <w:t xml:space="preserve"> von unsern </w:t>
      </w:r>
      <w:proofErr w:type="spellStart"/>
      <w:r>
        <w:t>sünden</w:t>
      </w:r>
      <w:proofErr w:type="spellEnd"/>
      <w:r>
        <w:t xml:space="preserve"> </w:t>
      </w:r>
      <w:proofErr w:type="spellStart"/>
      <w:r>
        <w:t>gewasschen</w:t>
      </w:r>
      <w:proofErr w:type="spellEnd"/>
      <w:r>
        <w:t xml:space="preserve">. Nu </w:t>
      </w:r>
      <w:proofErr w:type="spellStart"/>
      <w:r>
        <w:t>geschihet</w:t>
      </w:r>
      <w:proofErr w:type="spellEnd"/>
      <w:r>
        <w:t xml:space="preserve"> aber </w:t>
      </w:r>
      <w:proofErr w:type="spellStart"/>
      <w:r>
        <w:t>dises</w:t>
      </w:r>
      <w:proofErr w:type="spellEnd"/>
      <w:r>
        <w:t xml:space="preserve"> </w:t>
      </w:r>
      <w:proofErr w:type="spellStart"/>
      <w:r>
        <w:t>warhafftig</w:t>
      </w:r>
      <w:proofErr w:type="spellEnd"/>
      <w:r>
        <w:t xml:space="preserve"> </w:t>
      </w:r>
      <w:proofErr w:type="spellStart"/>
      <w:r>
        <w:t>wasschen</w:t>
      </w:r>
      <w:proofErr w:type="spellEnd"/>
      <w:r>
        <w:t xml:space="preserve"> in dem H. </w:t>
      </w:r>
      <w:proofErr w:type="spellStart"/>
      <w:r>
        <w:t>Tauff</w:t>
      </w:r>
      <w:proofErr w:type="spellEnd"/>
      <w:r>
        <w:t xml:space="preserve"> / und ist dennoch niemand je gewesen / der gedichtet </w:t>
      </w:r>
      <w:proofErr w:type="spellStart"/>
      <w:r>
        <w:t>hette</w:t>
      </w:r>
      <w:proofErr w:type="spellEnd"/>
      <w:r>
        <w:t xml:space="preserve"> / daß uns das </w:t>
      </w:r>
      <w:proofErr w:type="spellStart"/>
      <w:r>
        <w:t>blut</w:t>
      </w:r>
      <w:proofErr w:type="spellEnd"/>
      <w:r>
        <w:t xml:space="preserve"> Christi leiblich / </w:t>
      </w:r>
      <w:proofErr w:type="spellStart"/>
      <w:r>
        <w:t>unnd</w:t>
      </w:r>
      <w:proofErr w:type="spellEnd"/>
      <w:r>
        <w:t xml:space="preserve"> doch </w:t>
      </w:r>
      <w:proofErr w:type="spellStart"/>
      <w:r>
        <w:t>onsichtbar</w:t>
      </w:r>
      <w:proofErr w:type="spellEnd"/>
      <w:r>
        <w:t xml:space="preserve"> / und </w:t>
      </w:r>
      <w:proofErr w:type="spellStart"/>
      <w:r>
        <w:t>ubernatuerlich</w:t>
      </w:r>
      <w:proofErr w:type="spellEnd"/>
      <w:r>
        <w:t xml:space="preserve"> / </w:t>
      </w:r>
      <w:proofErr w:type="spellStart"/>
      <w:r>
        <w:t>auff</w:t>
      </w:r>
      <w:proofErr w:type="spellEnd"/>
      <w:r>
        <w:t xml:space="preserve"> die haut gegossen </w:t>
      </w:r>
      <w:proofErr w:type="spellStart"/>
      <w:r>
        <w:t>wuerde</w:t>
      </w:r>
      <w:proofErr w:type="spellEnd"/>
      <w:r>
        <w:t xml:space="preserve">. Derhalben wir auch </w:t>
      </w:r>
      <w:proofErr w:type="spellStart"/>
      <w:r>
        <w:t>wol</w:t>
      </w:r>
      <w:proofErr w:type="spellEnd"/>
      <w:r>
        <w:t xml:space="preserve"> </w:t>
      </w:r>
      <w:proofErr w:type="spellStart"/>
      <w:r>
        <w:t>koennen</w:t>
      </w:r>
      <w:proofErr w:type="spellEnd"/>
      <w:r>
        <w:t xml:space="preserve"> </w:t>
      </w:r>
      <w:proofErr w:type="spellStart"/>
      <w:r>
        <w:t>warhafftig</w:t>
      </w:r>
      <w:proofErr w:type="spellEnd"/>
      <w:r>
        <w:t xml:space="preserve"> mit demselben </w:t>
      </w:r>
      <w:proofErr w:type="spellStart"/>
      <w:r>
        <w:t>blut</w:t>
      </w:r>
      <w:proofErr w:type="spellEnd"/>
      <w:r>
        <w:t xml:space="preserve"> im </w:t>
      </w:r>
      <w:proofErr w:type="spellStart"/>
      <w:r>
        <w:t>Abendmal</w:t>
      </w:r>
      <w:proofErr w:type="spellEnd"/>
      <w:r>
        <w:t xml:space="preserve"> </w:t>
      </w:r>
      <w:proofErr w:type="spellStart"/>
      <w:r>
        <w:t>getrencket</w:t>
      </w:r>
      <w:proofErr w:type="spellEnd"/>
      <w:r>
        <w:t xml:space="preserve"> werden / ob es gleich nicht durch unsern </w:t>
      </w:r>
      <w:proofErr w:type="spellStart"/>
      <w:r>
        <w:t>mund</w:t>
      </w:r>
      <w:proofErr w:type="spellEnd"/>
      <w:r>
        <w:t xml:space="preserve"> in unsern leib eingehe. Ja es folget auch </w:t>
      </w:r>
      <w:proofErr w:type="spellStart"/>
      <w:r>
        <w:t>onwidersprechlich</w:t>
      </w:r>
      <w:proofErr w:type="spellEnd"/>
      <w:r>
        <w:t xml:space="preserve"> / weil wir </w:t>
      </w:r>
      <w:proofErr w:type="spellStart"/>
      <w:r>
        <w:t>vermoeg</w:t>
      </w:r>
      <w:proofErr w:type="spellEnd"/>
      <w:r>
        <w:t xml:space="preserve"> der </w:t>
      </w:r>
      <w:proofErr w:type="spellStart"/>
      <w:r>
        <w:t>Articul</w:t>
      </w:r>
      <w:proofErr w:type="spellEnd"/>
      <w:r>
        <w:t xml:space="preserve"> des </w:t>
      </w:r>
      <w:proofErr w:type="spellStart"/>
      <w:r>
        <w:t>glaubens</w:t>
      </w:r>
      <w:proofErr w:type="spellEnd"/>
      <w:r>
        <w:t xml:space="preserve"> und der </w:t>
      </w:r>
      <w:proofErr w:type="spellStart"/>
      <w:r>
        <w:t>gantzen</w:t>
      </w:r>
      <w:proofErr w:type="spellEnd"/>
      <w:r>
        <w:t xml:space="preserve"> H. </w:t>
      </w:r>
      <w:proofErr w:type="spellStart"/>
      <w:r>
        <w:t>Schrifft</w:t>
      </w:r>
      <w:proofErr w:type="spellEnd"/>
      <w:r>
        <w:t xml:space="preserve"> / nicht anders mit dem </w:t>
      </w:r>
      <w:proofErr w:type="spellStart"/>
      <w:r>
        <w:t>blut</w:t>
      </w:r>
      <w:proofErr w:type="spellEnd"/>
      <w:r>
        <w:t xml:space="preserve"> Christi </w:t>
      </w:r>
      <w:proofErr w:type="spellStart"/>
      <w:r>
        <w:t>getrencket</w:t>
      </w:r>
      <w:proofErr w:type="spellEnd"/>
      <w:r>
        <w:t xml:space="preserve"> </w:t>
      </w:r>
      <w:proofErr w:type="spellStart"/>
      <w:r>
        <w:t>unnd</w:t>
      </w:r>
      <w:proofErr w:type="spellEnd"/>
      <w:r>
        <w:t xml:space="preserve"> </w:t>
      </w:r>
      <w:proofErr w:type="spellStart"/>
      <w:r>
        <w:t>generet</w:t>
      </w:r>
      <w:proofErr w:type="spellEnd"/>
      <w:r>
        <w:t xml:space="preserve"> / denn </w:t>
      </w:r>
      <w:proofErr w:type="spellStart"/>
      <w:r>
        <w:t>gewasschen</w:t>
      </w:r>
      <w:proofErr w:type="spellEnd"/>
      <w:r>
        <w:t xml:space="preserve"> und </w:t>
      </w:r>
      <w:proofErr w:type="spellStart"/>
      <w:r>
        <w:t>gereinget</w:t>
      </w:r>
      <w:proofErr w:type="spellEnd"/>
      <w:r>
        <w:t xml:space="preserve"> werden / </w:t>
      </w:r>
      <w:proofErr w:type="spellStart"/>
      <w:r>
        <w:t>unnd</w:t>
      </w:r>
      <w:proofErr w:type="spellEnd"/>
      <w:r>
        <w:t xml:space="preserve"> aber das waschen im </w:t>
      </w:r>
      <w:proofErr w:type="spellStart"/>
      <w:r>
        <w:t>Tauff</w:t>
      </w:r>
      <w:proofErr w:type="spellEnd"/>
      <w:r>
        <w:t xml:space="preserve"> </w:t>
      </w:r>
      <w:proofErr w:type="spellStart"/>
      <w:r>
        <w:t>nit</w:t>
      </w:r>
      <w:proofErr w:type="spellEnd"/>
      <w:r>
        <w:t xml:space="preserve"> leiblich sonder Geistlich ist / daß auch das </w:t>
      </w:r>
      <w:proofErr w:type="spellStart"/>
      <w:r>
        <w:t>trincken</w:t>
      </w:r>
      <w:proofErr w:type="spellEnd"/>
      <w:r>
        <w:t xml:space="preserve"> im </w:t>
      </w:r>
      <w:proofErr w:type="spellStart"/>
      <w:r>
        <w:t>Abendmal</w:t>
      </w:r>
      <w:proofErr w:type="spellEnd"/>
      <w:r>
        <w:t xml:space="preserve"> / </w:t>
      </w:r>
      <w:proofErr w:type="spellStart"/>
      <w:r>
        <w:t>nit</w:t>
      </w:r>
      <w:proofErr w:type="spellEnd"/>
      <w:r>
        <w:t xml:space="preserve"> leiblich sonder allein geistlich sein </w:t>
      </w:r>
      <w:proofErr w:type="spellStart"/>
      <w:r>
        <w:t>muesse</w:t>
      </w:r>
      <w:proofErr w:type="spellEnd"/>
      <w:r>
        <w:t xml:space="preserve">. Wie </w:t>
      </w:r>
      <w:proofErr w:type="spellStart"/>
      <w:r>
        <w:t>stoesset</w:t>
      </w:r>
      <w:proofErr w:type="spellEnd"/>
      <w:r>
        <w:t xml:space="preserve"> </w:t>
      </w:r>
      <w:proofErr w:type="spellStart"/>
      <w:r>
        <w:t>Marb</w:t>
      </w:r>
      <w:proofErr w:type="spellEnd"/>
      <w:r>
        <w:t xml:space="preserve">. </w:t>
      </w:r>
      <w:proofErr w:type="spellStart"/>
      <w:r>
        <w:t>disen</w:t>
      </w:r>
      <w:proofErr w:type="spellEnd"/>
      <w:r>
        <w:t xml:space="preserve"> </w:t>
      </w:r>
      <w:proofErr w:type="spellStart"/>
      <w:r>
        <w:t>grund</w:t>
      </w:r>
      <w:proofErr w:type="spellEnd"/>
      <w:r>
        <w:t xml:space="preserve"> </w:t>
      </w:r>
      <w:proofErr w:type="spellStart"/>
      <w:r>
        <w:t>umb</w:t>
      </w:r>
      <w:proofErr w:type="spellEnd"/>
      <w:r>
        <w:t xml:space="preserve">? Wir werden auch leiblich im </w:t>
      </w:r>
      <w:proofErr w:type="spellStart"/>
      <w:r>
        <w:t>Tauff</w:t>
      </w:r>
      <w:proofErr w:type="spellEnd"/>
      <w:r>
        <w:t xml:space="preserve"> von </w:t>
      </w:r>
      <w:proofErr w:type="spellStart"/>
      <w:r>
        <w:t>sünden</w:t>
      </w:r>
      <w:proofErr w:type="spellEnd"/>
      <w:r>
        <w:t xml:space="preserve"> </w:t>
      </w:r>
      <w:proofErr w:type="spellStart"/>
      <w:r>
        <w:t>gewasschen</w:t>
      </w:r>
      <w:proofErr w:type="spellEnd"/>
      <w:r>
        <w:t xml:space="preserve">. </w:t>
      </w:r>
      <w:proofErr w:type="spellStart"/>
      <w:r>
        <w:t>Wormit</w:t>
      </w:r>
      <w:proofErr w:type="spellEnd"/>
      <w:r>
        <w:t xml:space="preserve"> lieber Marbach? Er </w:t>
      </w:r>
      <w:proofErr w:type="spellStart"/>
      <w:r>
        <w:t>bekent</w:t>
      </w:r>
      <w:proofErr w:type="spellEnd"/>
      <w:r>
        <w:t xml:space="preserve"> selbst / mit dem </w:t>
      </w:r>
      <w:proofErr w:type="spellStart"/>
      <w:r>
        <w:t>eusserlichen</w:t>
      </w:r>
      <w:proofErr w:type="spellEnd"/>
      <w:r>
        <w:t xml:space="preserve"> </w:t>
      </w:r>
      <w:proofErr w:type="spellStart"/>
      <w:r>
        <w:t>wasser</w:t>
      </w:r>
      <w:proofErr w:type="spellEnd"/>
      <w:r>
        <w:t xml:space="preserve">. Das ist / eben das wir wollen. Denn also werden wir auch leiblich und </w:t>
      </w:r>
      <w:proofErr w:type="spellStart"/>
      <w:r>
        <w:t>muendlich</w:t>
      </w:r>
      <w:proofErr w:type="spellEnd"/>
      <w:r>
        <w:t xml:space="preserve"> gespeiset und </w:t>
      </w:r>
      <w:proofErr w:type="spellStart"/>
      <w:r>
        <w:t>getrencket</w:t>
      </w:r>
      <w:proofErr w:type="spellEnd"/>
      <w:r>
        <w:t xml:space="preserve"> im </w:t>
      </w:r>
      <w:proofErr w:type="spellStart"/>
      <w:r>
        <w:t>Abendmal</w:t>
      </w:r>
      <w:proofErr w:type="spellEnd"/>
      <w:r>
        <w:t xml:space="preserve"> / mit </w:t>
      </w:r>
      <w:proofErr w:type="spellStart"/>
      <w:r>
        <w:t>brot</w:t>
      </w:r>
      <w:proofErr w:type="spellEnd"/>
      <w:r>
        <w:t xml:space="preserve"> </w:t>
      </w:r>
      <w:proofErr w:type="spellStart"/>
      <w:r>
        <w:t>unnd</w:t>
      </w:r>
      <w:proofErr w:type="spellEnd"/>
      <w:r>
        <w:t xml:space="preserve"> wein / Mit dem </w:t>
      </w:r>
      <w:proofErr w:type="spellStart"/>
      <w:r>
        <w:t>fleisch</w:t>
      </w:r>
      <w:proofErr w:type="spellEnd"/>
      <w:r>
        <w:t xml:space="preserve"> und </w:t>
      </w:r>
      <w:proofErr w:type="spellStart"/>
      <w:r>
        <w:t>blut</w:t>
      </w:r>
      <w:proofErr w:type="spellEnd"/>
      <w:r>
        <w:t xml:space="preserve"> Christi aber werden wir gespeiset </w:t>
      </w:r>
      <w:proofErr w:type="spellStart"/>
      <w:r>
        <w:t>unnd</w:t>
      </w:r>
      <w:proofErr w:type="spellEnd"/>
      <w:r>
        <w:t xml:space="preserve"> </w:t>
      </w:r>
      <w:proofErr w:type="spellStart"/>
      <w:r>
        <w:t>getrencket</w:t>
      </w:r>
      <w:proofErr w:type="spellEnd"/>
      <w:r>
        <w:t xml:space="preserve"> wie wir im </w:t>
      </w:r>
      <w:proofErr w:type="spellStart"/>
      <w:r>
        <w:t>Tauff</w:t>
      </w:r>
      <w:proofErr w:type="spellEnd"/>
      <w:r>
        <w:t xml:space="preserve"> mit dem </w:t>
      </w:r>
      <w:proofErr w:type="spellStart"/>
      <w:r>
        <w:t>blut</w:t>
      </w:r>
      <w:proofErr w:type="spellEnd"/>
      <w:r>
        <w:t xml:space="preserve"> werden </w:t>
      </w:r>
      <w:proofErr w:type="spellStart"/>
      <w:r>
        <w:t>gewasschen</w:t>
      </w:r>
      <w:proofErr w:type="spellEnd"/>
      <w:r>
        <w:t xml:space="preserve"> / Geistlich durch den glauben. Denn von der </w:t>
      </w:r>
      <w:proofErr w:type="spellStart"/>
      <w:r>
        <w:t>substantz</w:t>
      </w:r>
      <w:proofErr w:type="spellEnd"/>
      <w:r>
        <w:t xml:space="preserve"> der Sacrament tappet Marbach wie ein blinder bey hellem tage. In allen Sacramenten sind die </w:t>
      </w:r>
      <w:proofErr w:type="spellStart"/>
      <w:r>
        <w:t>eusserlichen</w:t>
      </w:r>
      <w:proofErr w:type="spellEnd"/>
      <w:r>
        <w:t xml:space="preserve"> von Gott geordneten </w:t>
      </w:r>
      <w:proofErr w:type="spellStart"/>
      <w:r>
        <w:t>warzeichen</w:t>
      </w:r>
      <w:proofErr w:type="spellEnd"/>
      <w:r>
        <w:t xml:space="preserve"> / die sind unterschieden / wie offenbar ist / und die </w:t>
      </w:r>
      <w:proofErr w:type="spellStart"/>
      <w:r>
        <w:t>jnnerlichen</w:t>
      </w:r>
      <w:proofErr w:type="spellEnd"/>
      <w:r>
        <w:t xml:space="preserve"> </w:t>
      </w:r>
      <w:proofErr w:type="spellStart"/>
      <w:r>
        <w:t>onsichtbaren</w:t>
      </w:r>
      <w:proofErr w:type="spellEnd"/>
      <w:r>
        <w:t xml:space="preserve"> Geistlichen gaben und </w:t>
      </w:r>
      <w:proofErr w:type="spellStart"/>
      <w:r>
        <w:t>geschenck</w:t>
      </w:r>
      <w:proofErr w:type="spellEnd"/>
      <w:r>
        <w:t xml:space="preserve"> / welche uns Gott durch die sichtbaren </w:t>
      </w:r>
      <w:proofErr w:type="spellStart"/>
      <w:r>
        <w:t>zeichen</w:t>
      </w:r>
      <w:proofErr w:type="spellEnd"/>
      <w:r>
        <w:t xml:space="preserve"> </w:t>
      </w:r>
      <w:proofErr w:type="spellStart"/>
      <w:r>
        <w:t>fuerbildet</w:t>
      </w:r>
      <w:proofErr w:type="spellEnd"/>
      <w:r>
        <w:t xml:space="preserve"> / </w:t>
      </w:r>
      <w:proofErr w:type="spellStart"/>
      <w:r>
        <w:t>bestetiget</w:t>
      </w:r>
      <w:proofErr w:type="spellEnd"/>
      <w:r>
        <w:t xml:space="preserve"> / und vermehret. Diese sind eben </w:t>
      </w:r>
      <w:proofErr w:type="spellStart"/>
      <w:r>
        <w:t>einerley</w:t>
      </w:r>
      <w:proofErr w:type="spellEnd"/>
      <w:r>
        <w:t xml:space="preserve"> </w:t>
      </w:r>
      <w:proofErr w:type="spellStart"/>
      <w:r>
        <w:t>inn</w:t>
      </w:r>
      <w:proofErr w:type="spellEnd"/>
      <w:r>
        <w:t xml:space="preserve"> allen Sacramenten / und in dem </w:t>
      </w:r>
      <w:proofErr w:type="spellStart"/>
      <w:r>
        <w:t>wort</w:t>
      </w:r>
      <w:proofErr w:type="spellEnd"/>
      <w:r>
        <w:t xml:space="preserve"> oder predig des </w:t>
      </w:r>
      <w:proofErr w:type="spellStart"/>
      <w:r>
        <w:t>Evangelij</w:t>
      </w:r>
      <w:proofErr w:type="spellEnd"/>
      <w:r>
        <w:t xml:space="preserve"> / daran die </w:t>
      </w:r>
      <w:proofErr w:type="spellStart"/>
      <w:r>
        <w:t>zeichen</w:t>
      </w:r>
      <w:proofErr w:type="spellEnd"/>
      <w:r>
        <w:t xml:space="preserve"> </w:t>
      </w:r>
      <w:proofErr w:type="spellStart"/>
      <w:r>
        <w:t>gehenget</w:t>
      </w:r>
      <w:proofErr w:type="spellEnd"/>
      <w:r>
        <w:t xml:space="preserve"> sind / unser glauben je mehr und mehr zu </w:t>
      </w:r>
      <w:proofErr w:type="spellStart"/>
      <w:r>
        <w:t>stercken</w:t>
      </w:r>
      <w:proofErr w:type="spellEnd"/>
      <w:r>
        <w:t xml:space="preserve">. Wird uns derhalben im </w:t>
      </w:r>
      <w:proofErr w:type="spellStart"/>
      <w:r>
        <w:t>Abendmal</w:t>
      </w:r>
      <w:proofErr w:type="spellEnd"/>
      <w:r>
        <w:t xml:space="preserve"> derselbe </w:t>
      </w:r>
      <w:proofErr w:type="spellStart"/>
      <w:r>
        <w:t>bund</w:t>
      </w:r>
      <w:proofErr w:type="spellEnd"/>
      <w:r>
        <w:t xml:space="preserve"> (welches Marbach </w:t>
      </w:r>
      <w:proofErr w:type="spellStart"/>
      <w:r>
        <w:t>gantz</w:t>
      </w:r>
      <w:proofErr w:type="spellEnd"/>
      <w:r>
        <w:t xml:space="preserve"> </w:t>
      </w:r>
      <w:proofErr w:type="spellStart"/>
      <w:r>
        <w:t>onbescheidenlich</w:t>
      </w:r>
      <w:proofErr w:type="spellEnd"/>
      <w:r>
        <w:t xml:space="preserve"> leugnet) und dieselbe gemeinschafft Christi / </w:t>
      </w:r>
      <w:proofErr w:type="spellStart"/>
      <w:r>
        <w:t>unnd</w:t>
      </w:r>
      <w:proofErr w:type="spellEnd"/>
      <w:r>
        <w:t xml:space="preserve"> aller seiner </w:t>
      </w:r>
      <w:proofErr w:type="spellStart"/>
      <w:r>
        <w:t>wolthaten</w:t>
      </w:r>
      <w:proofErr w:type="spellEnd"/>
      <w:r>
        <w:t xml:space="preserve"> in </w:t>
      </w:r>
      <w:proofErr w:type="spellStart"/>
      <w:r>
        <w:t>ons</w:t>
      </w:r>
      <w:proofErr w:type="spellEnd"/>
      <w:r>
        <w:t xml:space="preserve"> </w:t>
      </w:r>
      <w:proofErr w:type="spellStart"/>
      <w:r>
        <w:t>bestetiget</w:t>
      </w:r>
      <w:proofErr w:type="spellEnd"/>
      <w:r>
        <w:t xml:space="preserve"> und </w:t>
      </w:r>
      <w:proofErr w:type="spellStart"/>
      <w:r>
        <w:t>vermehrrt</w:t>
      </w:r>
      <w:proofErr w:type="spellEnd"/>
      <w:r>
        <w:t xml:space="preserve"> / so im </w:t>
      </w:r>
      <w:proofErr w:type="spellStart"/>
      <w:r>
        <w:t>Tauff</w:t>
      </w:r>
      <w:proofErr w:type="spellEnd"/>
      <w:r>
        <w:t xml:space="preserve"> in uns angefangen wird / wie Lucas und Paulus zeugen / </w:t>
      </w:r>
      <w:proofErr w:type="spellStart"/>
      <w:r>
        <w:t>unnd</w:t>
      </w:r>
      <w:proofErr w:type="spellEnd"/>
      <w:r>
        <w:t xml:space="preserve"> anderswo ferner ist </w:t>
      </w:r>
      <w:proofErr w:type="spellStart"/>
      <w:r>
        <w:t>außgefueret</w:t>
      </w:r>
      <w:proofErr w:type="spellEnd"/>
      <w:r>
        <w:t xml:space="preserve">. Die eigne </w:t>
      </w:r>
      <w:proofErr w:type="spellStart"/>
      <w:r>
        <w:t>substantz</w:t>
      </w:r>
      <w:proofErr w:type="spellEnd"/>
      <w:r>
        <w:t xml:space="preserve"> des Abendmals aber / nemlich / die </w:t>
      </w:r>
      <w:proofErr w:type="spellStart"/>
      <w:r>
        <w:t>muendliche</w:t>
      </w:r>
      <w:proofErr w:type="spellEnd"/>
      <w:r>
        <w:t xml:space="preserve"> </w:t>
      </w:r>
      <w:proofErr w:type="spellStart"/>
      <w:r>
        <w:t>niessung</w:t>
      </w:r>
      <w:proofErr w:type="spellEnd"/>
      <w:r>
        <w:t xml:space="preserve"> Christi hat Marbach noch nie erwiesen. Heisset denn das </w:t>
      </w:r>
      <w:proofErr w:type="spellStart"/>
      <w:r>
        <w:t>nit</w:t>
      </w:r>
      <w:proofErr w:type="spellEnd"/>
      <w:r>
        <w:t xml:space="preserve"> unserm </w:t>
      </w:r>
      <w:proofErr w:type="spellStart"/>
      <w:r>
        <w:t>grund</w:t>
      </w:r>
      <w:proofErr w:type="spellEnd"/>
      <w:r>
        <w:t xml:space="preserve"> einen stoß gegeben? Die </w:t>
      </w:r>
      <w:proofErr w:type="spellStart"/>
      <w:r>
        <w:t>greiffliche</w:t>
      </w:r>
      <w:proofErr w:type="spellEnd"/>
      <w:r>
        <w:t xml:space="preserve"> / leichtfertige </w:t>
      </w:r>
      <w:proofErr w:type="spellStart"/>
      <w:r>
        <w:t>onwarheit</w:t>
      </w:r>
      <w:proofErr w:type="spellEnd"/>
      <w:r>
        <w:t xml:space="preserve"> / daß man sage / Wir werden nicht mit dem waren leib Christi zu dem ewigen leben gespeiset / Item / daß man die Christliche </w:t>
      </w:r>
      <w:proofErr w:type="spellStart"/>
      <w:r>
        <w:t>kirch</w:t>
      </w:r>
      <w:proofErr w:type="spellEnd"/>
      <w:r>
        <w:t xml:space="preserve"> durch den leib Christi verstehe / wenn man von </w:t>
      </w:r>
      <w:proofErr w:type="spellStart"/>
      <w:r>
        <w:t>niessung</w:t>
      </w:r>
      <w:proofErr w:type="spellEnd"/>
      <w:r>
        <w:t xml:space="preserve"> des </w:t>
      </w:r>
      <w:proofErr w:type="spellStart"/>
      <w:r>
        <w:t>leibs</w:t>
      </w:r>
      <w:proofErr w:type="spellEnd"/>
      <w:r>
        <w:t xml:space="preserve"> Christi redet / Item daß man dem </w:t>
      </w:r>
      <w:proofErr w:type="spellStart"/>
      <w:r>
        <w:t>gegenteil</w:t>
      </w:r>
      <w:proofErr w:type="spellEnd"/>
      <w:r>
        <w:t xml:space="preserve"> ein </w:t>
      </w:r>
      <w:proofErr w:type="spellStart"/>
      <w:r>
        <w:t>natuerlich</w:t>
      </w:r>
      <w:proofErr w:type="spellEnd"/>
      <w:r>
        <w:t xml:space="preserve"> essen und </w:t>
      </w:r>
      <w:proofErr w:type="spellStart"/>
      <w:r>
        <w:t>trincken</w:t>
      </w:r>
      <w:proofErr w:type="spellEnd"/>
      <w:r>
        <w:t xml:space="preserve"> des </w:t>
      </w:r>
      <w:proofErr w:type="spellStart"/>
      <w:r>
        <w:t>fleisches</w:t>
      </w:r>
      <w:proofErr w:type="spellEnd"/>
      <w:r>
        <w:t xml:space="preserve"> und </w:t>
      </w:r>
      <w:proofErr w:type="spellStart"/>
      <w:r>
        <w:t>bluts</w:t>
      </w:r>
      <w:proofErr w:type="spellEnd"/>
      <w:r>
        <w:t xml:space="preserve"> Christi / wie anderer bauchspeise </w:t>
      </w:r>
      <w:proofErr w:type="spellStart"/>
      <w:r>
        <w:t>aufftrage</w:t>
      </w:r>
      <w:proofErr w:type="spellEnd"/>
      <w:r>
        <w:t xml:space="preserve"> / etc. </w:t>
      </w:r>
      <w:proofErr w:type="spellStart"/>
      <w:r>
        <w:t>darff</w:t>
      </w:r>
      <w:proofErr w:type="spellEnd"/>
      <w:r>
        <w:t xml:space="preserve"> keiner </w:t>
      </w:r>
      <w:proofErr w:type="spellStart"/>
      <w:r>
        <w:t>antwort</w:t>
      </w:r>
      <w:proofErr w:type="spellEnd"/>
      <w:r>
        <w:t xml:space="preserve"> / als die von sich selbst </w:t>
      </w:r>
      <w:proofErr w:type="spellStart"/>
      <w:r>
        <w:t>hinfelt</w:t>
      </w:r>
      <w:proofErr w:type="spellEnd"/>
      <w:r>
        <w:t xml:space="preserve"> / und </w:t>
      </w:r>
      <w:proofErr w:type="spellStart"/>
      <w:r>
        <w:t>jren</w:t>
      </w:r>
      <w:proofErr w:type="spellEnd"/>
      <w:r>
        <w:t xml:space="preserve"> eigenen </w:t>
      </w:r>
      <w:proofErr w:type="spellStart"/>
      <w:r>
        <w:t>vater</w:t>
      </w:r>
      <w:proofErr w:type="spellEnd"/>
      <w:r>
        <w:t xml:space="preserve"> zuschanden macht. </w:t>
      </w:r>
    </w:p>
    <w:p w14:paraId="49358697" w14:textId="77777777" w:rsidR="008F74BD" w:rsidRDefault="008F74BD" w:rsidP="008F74BD">
      <w:pPr>
        <w:pStyle w:val="StandardWeb"/>
      </w:pPr>
      <w:r>
        <w:t xml:space="preserve">Im achten </w:t>
      </w:r>
      <w:proofErr w:type="spellStart"/>
      <w:r>
        <w:t>grund</w:t>
      </w:r>
      <w:proofErr w:type="spellEnd"/>
      <w:r>
        <w:t xml:space="preserve"> </w:t>
      </w:r>
      <w:proofErr w:type="spellStart"/>
      <w:r>
        <w:t>wirfft</w:t>
      </w:r>
      <w:proofErr w:type="spellEnd"/>
      <w:r>
        <w:t xml:space="preserve"> Marbach abermal mit staub </w:t>
      </w:r>
      <w:proofErr w:type="spellStart"/>
      <w:r>
        <w:t>umb</w:t>
      </w:r>
      <w:proofErr w:type="spellEnd"/>
      <w:r>
        <w:t xml:space="preserve"> sich / damit man nicht solle sehen / wie er mit seinem windschiff zu </w:t>
      </w:r>
      <w:proofErr w:type="spellStart"/>
      <w:r>
        <w:t>grunde</w:t>
      </w:r>
      <w:proofErr w:type="spellEnd"/>
      <w:r>
        <w:t xml:space="preserve"> gehet. Eitel betrug und </w:t>
      </w:r>
      <w:proofErr w:type="spellStart"/>
      <w:r>
        <w:t>onnütz</w:t>
      </w:r>
      <w:proofErr w:type="spellEnd"/>
      <w:r>
        <w:t xml:space="preserve"> </w:t>
      </w:r>
      <w:proofErr w:type="spellStart"/>
      <w:r>
        <w:t>geschwetz</w:t>
      </w:r>
      <w:proofErr w:type="spellEnd"/>
      <w:r>
        <w:t xml:space="preserve"> ist es / damit er den </w:t>
      </w:r>
      <w:proofErr w:type="spellStart"/>
      <w:r>
        <w:t>leuten</w:t>
      </w:r>
      <w:proofErr w:type="spellEnd"/>
      <w:r>
        <w:t xml:space="preserve"> </w:t>
      </w:r>
      <w:proofErr w:type="spellStart"/>
      <w:r>
        <w:t>wil</w:t>
      </w:r>
      <w:proofErr w:type="spellEnd"/>
      <w:r>
        <w:t xml:space="preserve"> ein </w:t>
      </w:r>
      <w:proofErr w:type="spellStart"/>
      <w:r>
        <w:t>nasen</w:t>
      </w:r>
      <w:proofErr w:type="spellEnd"/>
      <w:r>
        <w:t xml:space="preserve"> machen / daß er nu so </w:t>
      </w:r>
      <w:proofErr w:type="spellStart"/>
      <w:r>
        <w:t>offt</w:t>
      </w:r>
      <w:proofErr w:type="spellEnd"/>
      <w:r>
        <w:t xml:space="preserve"> </w:t>
      </w:r>
      <w:proofErr w:type="spellStart"/>
      <w:r>
        <w:t>einblewet</w:t>
      </w:r>
      <w:proofErr w:type="spellEnd"/>
      <w:r>
        <w:t xml:space="preserve"> / vom groben essen und </w:t>
      </w:r>
      <w:proofErr w:type="spellStart"/>
      <w:r>
        <w:t>einschlicken</w:t>
      </w:r>
      <w:proofErr w:type="spellEnd"/>
      <w:r>
        <w:t xml:space="preserve"> des rohen </w:t>
      </w:r>
      <w:proofErr w:type="spellStart"/>
      <w:r>
        <w:t>fleisches</w:t>
      </w:r>
      <w:proofErr w:type="spellEnd"/>
      <w:r>
        <w:t xml:space="preserve"> und </w:t>
      </w:r>
      <w:proofErr w:type="spellStart"/>
      <w:r>
        <w:t>bluts</w:t>
      </w:r>
      <w:proofErr w:type="spellEnd"/>
      <w:r>
        <w:t xml:space="preserve"> Christi. Denn er esse </w:t>
      </w:r>
      <w:proofErr w:type="spellStart"/>
      <w:r>
        <w:t>unnd</w:t>
      </w:r>
      <w:proofErr w:type="spellEnd"/>
      <w:r>
        <w:t xml:space="preserve"> </w:t>
      </w:r>
      <w:proofErr w:type="spellStart"/>
      <w:r>
        <w:t>trincke</w:t>
      </w:r>
      <w:proofErr w:type="spellEnd"/>
      <w:r>
        <w:t xml:space="preserve"> es gleich rohe oder </w:t>
      </w:r>
      <w:proofErr w:type="spellStart"/>
      <w:r>
        <w:t>gekochet</w:t>
      </w:r>
      <w:proofErr w:type="spellEnd"/>
      <w:r>
        <w:t xml:space="preserve"> / So ist </w:t>
      </w:r>
      <w:proofErr w:type="spellStart"/>
      <w:r>
        <w:t>jhm</w:t>
      </w:r>
      <w:proofErr w:type="spellEnd"/>
      <w:r>
        <w:t xml:space="preserve"> nun so </w:t>
      </w:r>
      <w:proofErr w:type="spellStart"/>
      <w:r>
        <w:t>offt</w:t>
      </w:r>
      <w:proofErr w:type="spellEnd"/>
      <w:r>
        <w:t xml:space="preserve"> gesagt / </w:t>
      </w:r>
      <w:proofErr w:type="spellStart"/>
      <w:r>
        <w:t>unnd</w:t>
      </w:r>
      <w:proofErr w:type="spellEnd"/>
      <w:r>
        <w:t xml:space="preserve"> </w:t>
      </w:r>
      <w:proofErr w:type="spellStart"/>
      <w:r>
        <w:t>fuer</w:t>
      </w:r>
      <w:proofErr w:type="spellEnd"/>
      <w:r>
        <w:t xml:space="preserve"> die </w:t>
      </w:r>
      <w:proofErr w:type="spellStart"/>
      <w:r>
        <w:t>nasen</w:t>
      </w:r>
      <w:proofErr w:type="spellEnd"/>
      <w:r>
        <w:t xml:space="preserve"> geschrieben / daß unser frage diß </w:t>
      </w:r>
      <w:proofErr w:type="spellStart"/>
      <w:r>
        <w:t>gantz</w:t>
      </w:r>
      <w:proofErr w:type="spellEnd"/>
      <w:r>
        <w:t xml:space="preserve"> </w:t>
      </w:r>
      <w:proofErr w:type="spellStart"/>
      <w:r>
        <w:t>unnd</w:t>
      </w:r>
      <w:proofErr w:type="spellEnd"/>
      <w:r>
        <w:t xml:space="preserve"> gar nicht sey / </w:t>
      </w:r>
      <w:proofErr w:type="spellStart"/>
      <w:r>
        <w:t>Unnd</w:t>
      </w:r>
      <w:proofErr w:type="spellEnd"/>
      <w:r>
        <w:t xml:space="preserve"> wir damit keines </w:t>
      </w:r>
      <w:proofErr w:type="spellStart"/>
      <w:r>
        <w:t>wegs</w:t>
      </w:r>
      <w:proofErr w:type="spellEnd"/>
      <w:r>
        <w:t xml:space="preserve"> uns vergnügen noch abweisen lassen / daß er das </w:t>
      </w:r>
      <w:proofErr w:type="spellStart"/>
      <w:r>
        <w:t>fleisch</w:t>
      </w:r>
      <w:proofErr w:type="spellEnd"/>
      <w:r>
        <w:t xml:space="preserve"> Christi </w:t>
      </w:r>
      <w:proofErr w:type="spellStart"/>
      <w:r>
        <w:t>nit</w:t>
      </w:r>
      <w:proofErr w:type="spellEnd"/>
      <w:r>
        <w:t xml:space="preserve"> wie Rindfleisch </w:t>
      </w:r>
      <w:proofErr w:type="spellStart"/>
      <w:r>
        <w:t>kewet</w:t>
      </w:r>
      <w:proofErr w:type="spellEnd"/>
      <w:r>
        <w:t xml:space="preserve"> und </w:t>
      </w:r>
      <w:proofErr w:type="spellStart"/>
      <w:r>
        <w:t>dewet</w:t>
      </w:r>
      <w:proofErr w:type="spellEnd"/>
      <w:r>
        <w:t xml:space="preserve"> / und dasselbe nicht in seinem liebe sey wie </w:t>
      </w:r>
      <w:proofErr w:type="spellStart"/>
      <w:r>
        <w:t>stro</w:t>
      </w:r>
      <w:proofErr w:type="spellEnd"/>
      <w:r>
        <w:t xml:space="preserve"> im sack / oder ein </w:t>
      </w:r>
      <w:proofErr w:type="spellStart"/>
      <w:r>
        <w:t>Bawer</w:t>
      </w:r>
      <w:proofErr w:type="spellEnd"/>
      <w:r>
        <w:t xml:space="preserve"> in den </w:t>
      </w:r>
      <w:proofErr w:type="spellStart"/>
      <w:r>
        <w:t>hosen</w:t>
      </w:r>
      <w:proofErr w:type="spellEnd"/>
      <w:r>
        <w:t xml:space="preserve"> / Sonder suchen </w:t>
      </w:r>
      <w:proofErr w:type="spellStart"/>
      <w:r>
        <w:t>jhn</w:t>
      </w:r>
      <w:proofErr w:type="spellEnd"/>
      <w:r>
        <w:t xml:space="preserve"> weiter </w:t>
      </w:r>
      <w:proofErr w:type="spellStart"/>
      <w:r>
        <w:t>daheime</w:t>
      </w:r>
      <w:proofErr w:type="spellEnd"/>
      <w:r>
        <w:t xml:space="preserve"> / mit seiner </w:t>
      </w:r>
      <w:proofErr w:type="spellStart"/>
      <w:r>
        <w:t>Himlischen</w:t>
      </w:r>
      <w:proofErr w:type="spellEnd"/>
      <w:r>
        <w:t xml:space="preserve"> / </w:t>
      </w:r>
      <w:proofErr w:type="spellStart"/>
      <w:r>
        <w:t>onbegreifflichen</w:t>
      </w:r>
      <w:proofErr w:type="spellEnd"/>
      <w:r>
        <w:t xml:space="preserve"> / </w:t>
      </w:r>
      <w:proofErr w:type="spellStart"/>
      <w:r>
        <w:t>ubernatuerlichen</w:t>
      </w:r>
      <w:proofErr w:type="spellEnd"/>
      <w:r>
        <w:t xml:space="preserve"> / geistlichen / leiblichen / </w:t>
      </w:r>
      <w:proofErr w:type="spellStart"/>
      <w:r>
        <w:t>muendlichen</w:t>
      </w:r>
      <w:proofErr w:type="spellEnd"/>
      <w:r>
        <w:t xml:space="preserve"> </w:t>
      </w:r>
      <w:proofErr w:type="spellStart"/>
      <w:r>
        <w:t>niessung</w:t>
      </w:r>
      <w:proofErr w:type="spellEnd"/>
      <w:r>
        <w:t xml:space="preserve"> und </w:t>
      </w:r>
      <w:proofErr w:type="spellStart"/>
      <w:r>
        <w:t>einnemung</w:t>
      </w:r>
      <w:proofErr w:type="spellEnd"/>
      <w:r>
        <w:t xml:space="preserve"> des </w:t>
      </w:r>
      <w:proofErr w:type="spellStart"/>
      <w:r>
        <w:t>leibs</w:t>
      </w:r>
      <w:proofErr w:type="spellEnd"/>
      <w:r>
        <w:t xml:space="preserve"> </w:t>
      </w:r>
      <w:proofErr w:type="spellStart"/>
      <w:r>
        <w:t>unnd</w:t>
      </w:r>
      <w:proofErr w:type="spellEnd"/>
      <w:r>
        <w:t xml:space="preserve"> </w:t>
      </w:r>
      <w:proofErr w:type="spellStart"/>
      <w:r>
        <w:t>bluts</w:t>
      </w:r>
      <w:proofErr w:type="spellEnd"/>
      <w:r>
        <w:t xml:space="preserve"> Christi in seinen leib. Allhie soll man den Hensel Marbach </w:t>
      </w:r>
      <w:proofErr w:type="spellStart"/>
      <w:r>
        <w:t>auffnesteln</w:t>
      </w:r>
      <w:proofErr w:type="spellEnd"/>
      <w:r>
        <w:t xml:space="preserve"> / und wer ein </w:t>
      </w:r>
      <w:proofErr w:type="spellStart"/>
      <w:r>
        <w:t>nasen</w:t>
      </w:r>
      <w:proofErr w:type="spellEnd"/>
      <w:r>
        <w:t xml:space="preserve"> hat / lassen riechen / ob </w:t>
      </w:r>
      <w:proofErr w:type="spellStart"/>
      <w:r>
        <w:t>jm</w:t>
      </w:r>
      <w:proofErr w:type="spellEnd"/>
      <w:r>
        <w:t xml:space="preserve"> ein </w:t>
      </w:r>
      <w:proofErr w:type="spellStart"/>
      <w:r>
        <w:t>bauwer</w:t>
      </w:r>
      <w:proofErr w:type="spellEnd"/>
      <w:r>
        <w:t xml:space="preserve"> oder ein Doctor </w:t>
      </w:r>
      <w:proofErr w:type="spellStart"/>
      <w:r>
        <w:t>inn</w:t>
      </w:r>
      <w:proofErr w:type="spellEnd"/>
      <w:r>
        <w:t xml:space="preserve"> den </w:t>
      </w:r>
      <w:proofErr w:type="spellStart"/>
      <w:r>
        <w:t>hosen</w:t>
      </w:r>
      <w:proofErr w:type="spellEnd"/>
      <w:r>
        <w:t xml:space="preserve"> stecke. Denn man fraget </w:t>
      </w:r>
      <w:proofErr w:type="spellStart"/>
      <w:r>
        <w:t>jn</w:t>
      </w:r>
      <w:proofErr w:type="spellEnd"/>
      <w:r>
        <w:t xml:space="preserve"> / ob die </w:t>
      </w:r>
      <w:proofErr w:type="spellStart"/>
      <w:r>
        <w:t>bein</w:t>
      </w:r>
      <w:proofErr w:type="spellEnd"/>
      <w:r>
        <w:t xml:space="preserve"> und </w:t>
      </w:r>
      <w:proofErr w:type="spellStart"/>
      <w:r>
        <w:t>fleisch</w:t>
      </w:r>
      <w:proofErr w:type="spellEnd"/>
      <w:r>
        <w:t xml:space="preserve"> und </w:t>
      </w:r>
      <w:proofErr w:type="spellStart"/>
      <w:r>
        <w:t>blut</w:t>
      </w:r>
      <w:proofErr w:type="spellEnd"/>
      <w:r>
        <w:t xml:space="preserve"> / </w:t>
      </w:r>
      <w:proofErr w:type="spellStart"/>
      <w:r>
        <w:t>unnd</w:t>
      </w:r>
      <w:proofErr w:type="spellEnd"/>
      <w:r>
        <w:t xml:space="preserve"> adern des </w:t>
      </w:r>
      <w:proofErr w:type="spellStart"/>
      <w:r>
        <w:t>leibs</w:t>
      </w:r>
      <w:proofErr w:type="spellEnd"/>
      <w:r>
        <w:t xml:space="preserve"> Christi / die </w:t>
      </w:r>
      <w:proofErr w:type="spellStart"/>
      <w:r>
        <w:t>substantz</w:t>
      </w:r>
      <w:proofErr w:type="spellEnd"/>
      <w:r>
        <w:t xml:space="preserve"> </w:t>
      </w:r>
      <w:proofErr w:type="spellStart"/>
      <w:r>
        <w:t>unnd</w:t>
      </w:r>
      <w:proofErr w:type="spellEnd"/>
      <w:r>
        <w:t xml:space="preserve"> das wesen des </w:t>
      </w:r>
      <w:proofErr w:type="spellStart"/>
      <w:r>
        <w:t>leibs</w:t>
      </w:r>
      <w:proofErr w:type="spellEnd"/>
      <w:r>
        <w:t xml:space="preserve"> Christi seien oder </w:t>
      </w:r>
      <w:proofErr w:type="spellStart"/>
      <w:r>
        <w:t>nit</w:t>
      </w:r>
      <w:proofErr w:type="spellEnd"/>
      <w:r>
        <w:t xml:space="preserve">? Und ob </w:t>
      </w:r>
      <w:proofErr w:type="spellStart"/>
      <w:r>
        <w:t>dise</w:t>
      </w:r>
      <w:proofErr w:type="spellEnd"/>
      <w:r>
        <w:t xml:space="preserve"> </w:t>
      </w:r>
      <w:proofErr w:type="spellStart"/>
      <w:r>
        <w:t>substantz</w:t>
      </w:r>
      <w:proofErr w:type="spellEnd"/>
      <w:r>
        <w:t xml:space="preserve"> und wesen des </w:t>
      </w:r>
      <w:proofErr w:type="spellStart"/>
      <w:r>
        <w:t>leibs</w:t>
      </w:r>
      <w:proofErr w:type="spellEnd"/>
      <w:r>
        <w:t xml:space="preserve"> </w:t>
      </w:r>
      <w:proofErr w:type="spellStart"/>
      <w:r>
        <w:t>christi</w:t>
      </w:r>
      <w:proofErr w:type="spellEnd"/>
      <w:r>
        <w:t xml:space="preserve"> in seinem oder einiges </w:t>
      </w:r>
      <w:proofErr w:type="spellStart"/>
      <w:r>
        <w:t>menschen</w:t>
      </w:r>
      <w:proofErr w:type="spellEnd"/>
      <w:r>
        <w:t xml:space="preserve"> leib je gewesen / oder noch sey / oder in </w:t>
      </w:r>
      <w:proofErr w:type="spellStart"/>
      <w:r>
        <w:t>ewigkeit</w:t>
      </w:r>
      <w:proofErr w:type="spellEnd"/>
      <w:r>
        <w:t xml:space="preserve"> sein werde / es sey gleich </w:t>
      </w:r>
      <w:proofErr w:type="spellStart"/>
      <w:r>
        <w:t>auff</w:t>
      </w:r>
      <w:proofErr w:type="spellEnd"/>
      <w:r>
        <w:t xml:space="preserve"> so </w:t>
      </w:r>
      <w:proofErr w:type="spellStart"/>
      <w:r>
        <w:t>Himlische</w:t>
      </w:r>
      <w:proofErr w:type="spellEnd"/>
      <w:r>
        <w:t xml:space="preserve"> / </w:t>
      </w:r>
      <w:proofErr w:type="spellStart"/>
      <w:r>
        <w:t>ubernatuerliche</w:t>
      </w:r>
      <w:proofErr w:type="spellEnd"/>
      <w:r>
        <w:t xml:space="preserve"> / </w:t>
      </w:r>
      <w:proofErr w:type="spellStart"/>
      <w:r>
        <w:t>onbegreiffliche</w:t>
      </w:r>
      <w:proofErr w:type="spellEnd"/>
      <w:r>
        <w:t xml:space="preserve"> / geistliche / subtile weise / als es sieben tausend Marbach in </w:t>
      </w:r>
      <w:proofErr w:type="spellStart"/>
      <w:r>
        <w:t>ewigkeit</w:t>
      </w:r>
      <w:proofErr w:type="spellEnd"/>
      <w:r>
        <w:t xml:space="preserve"> </w:t>
      </w:r>
      <w:proofErr w:type="spellStart"/>
      <w:r>
        <w:t>koennen</w:t>
      </w:r>
      <w:proofErr w:type="spellEnd"/>
      <w:r>
        <w:t xml:space="preserve"> erdichten und </w:t>
      </w:r>
      <w:proofErr w:type="spellStart"/>
      <w:r>
        <w:t>erdencken</w:t>
      </w:r>
      <w:proofErr w:type="spellEnd"/>
      <w:r>
        <w:t xml:space="preserve">? Wil Marbach allhie so vermessen sein / daß er Ja darzu </w:t>
      </w:r>
      <w:proofErr w:type="spellStart"/>
      <w:r>
        <w:t>darff</w:t>
      </w:r>
      <w:proofErr w:type="spellEnd"/>
      <w:r>
        <w:t xml:space="preserve"> sagen / So stehet es </w:t>
      </w:r>
      <w:proofErr w:type="spellStart"/>
      <w:r>
        <w:t>jhm</w:t>
      </w:r>
      <w:proofErr w:type="spellEnd"/>
      <w:r>
        <w:t xml:space="preserve"> zu beweisen / welches er aber biß </w:t>
      </w:r>
      <w:proofErr w:type="spellStart"/>
      <w:r>
        <w:t>inn</w:t>
      </w:r>
      <w:proofErr w:type="spellEnd"/>
      <w:r>
        <w:t xml:space="preserve"> </w:t>
      </w:r>
      <w:proofErr w:type="spellStart"/>
      <w:r>
        <w:t>ewigkeit</w:t>
      </w:r>
      <w:proofErr w:type="spellEnd"/>
      <w:r>
        <w:t xml:space="preserve"> wird lassen. Denn die </w:t>
      </w:r>
      <w:proofErr w:type="spellStart"/>
      <w:r>
        <w:t>gantze</w:t>
      </w:r>
      <w:proofErr w:type="spellEnd"/>
      <w:r>
        <w:t xml:space="preserve"> </w:t>
      </w:r>
      <w:proofErr w:type="spellStart"/>
      <w:r>
        <w:t>schrifft</w:t>
      </w:r>
      <w:proofErr w:type="spellEnd"/>
      <w:r>
        <w:t xml:space="preserve"> </w:t>
      </w:r>
      <w:proofErr w:type="spellStart"/>
      <w:r>
        <w:t>leret</w:t>
      </w:r>
      <w:proofErr w:type="spellEnd"/>
      <w:r>
        <w:t xml:space="preserve"> </w:t>
      </w:r>
      <w:proofErr w:type="spellStart"/>
      <w:r>
        <w:t>einhelliglich</w:t>
      </w:r>
      <w:proofErr w:type="spellEnd"/>
      <w:r>
        <w:t xml:space="preserve"> / daß Christus nur in seinen </w:t>
      </w:r>
      <w:proofErr w:type="spellStart"/>
      <w:r>
        <w:t>außerwelten</w:t>
      </w:r>
      <w:proofErr w:type="spellEnd"/>
      <w:r>
        <w:t xml:space="preserve"> </w:t>
      </w:r>
      <w:proofErr w:type="spellStart"/>
      <w:r>
        <w:t>wonet</w:t>
      </w:r>
      <w:proofErr w:type="spellEnd"/>
      <w:r>
        <w:t xml:space="preserve"> / Und diß </w:t>
      </w:r>
      <w:proofErr w:type="spellStart"/>
      <w:r>
        <w:t>nit</w:t>
      </w:r>
      <w:proofErr w:type="spellEnd"/>
      <w:r>
        <w:t xml:space="preserve"> anders denn also / daß er nach seiner Gottheit / </w:t>
      </w:r>
      <w:proofErr w:type="spellStart"/>
      <w:r>
        <w:t>unnd</w:t>
      </w:r>
      <w:proofErr w:type="spellEnd"/>
      <w:r>
        <w:t xml:space="preserve"> mit seinem Geist in </w:t>
      </w:r>
      <w:proofErr w:type="spellStart"/>
      <w:r>
        <w:t>jnen</w:t>
      </w:r>
      <w:proofErr w:type="spellEnd"/>
      <w:r>
        <w:t xml:space="preserve"> sey / sein leib und </w:t>
      </w:r>
      <w:proofErr w:type="spellStart"/>
      <w:r>
        <w:t>seel</w:t>
      </w:r>
      <w:proofErr w:type="spellEnd"/>
      <w:r>
        <w:t xml:space="preserve"> aber </w:t>
      </w:r>
      <w:proofErr w:type="spellStart"/>
      <w:r>
        <w:t>nit</w:t>
      </w:r>
      <w:proofErr w:type="spellEnd"/>
      <w:r>
        <w:t xml:space="preserve"> in </w:t>
      </w:r>
      <w:proofErr w:type="spellStart"/>
      <w:r>
        <w:t>jnen</w:t>
      </w:r>
      <w:proofErr w:type="spellEnd"/>
      <w:r>
        <w:t xml:space="preserve"> / sonder durch den inwendigen geist mit </w:t>
      </w:r>
      <w:proofErr w:type="spellStart"/>
      <w:r>
        <w:t>jhnen</w:t>
      </w:r>
      <w:proofErr w:type="spellEnd"/>
      <w:r>
        <w:t xml:space="preserve"> als das </w:t>
      </w:r>
      <w:proofErr w:type="spellStart"/>
      <w:r>
        <w:t>haupt</w:t>
      </w:r>
      <w:proofErr w:type="spellEnd"/>
      <w:r>
        <w:t xml:space="preserve"> mit den gliedern verbunden sey. Joh. 6. und 15. Rom. 8. 1. </w:t>
      </w:r>
      <w:proofErr w:type="spellStart"/>
      <w:r>
        <w:t>Corint</w:t>
      </w:r>
      <w:proofErr w:type="spellEnd"/>
      <w:r>
        <w:t xml:space="preserve">. 6. und 12. Eph. 4. und 5. Und damit es </w:t>
      </w:r>
      <w:proofErr w:type="spellStart"/>
      <w:r>
        <w:t>nit</w:t>
      </w:r>
      <w:proofErr w:type="spellEnd"/>
      <w:r>
        <w:t xml:space="preserve"> </w:t>
      </w:r>
      <w:proofErr w:type="spellStart"/>
      <w:r>
        <w:t>vil</w:t>
      </w:r>
      <w:proofErr w:type="spellEnd"/>
      <w:r>
        <w:t xml:space="preserve"> </w:t>
      </w:r>
      <w:proofErr w:type="spellStart"/>
      <w:r>
        <w:t>disputirens</w:t>
      </w:r>
      <w:proofErr w:type="spellEnd"/>
      <w:r>
        <w:t xml:space="preserve"> </w:t>
      </w:r>
      <w:proofErr w:type="spellStart"/>
      <w:r>
        <w:t>doerffe</w:t>
      </w:r>
      <w:proofErr w:type="spellEnd"/>
      <w:r>
        <w:t xml:space="preserve"> / </w:t>
      </w:r>
      <w:proofErr w:type="spellStart"/>
      <w:r>
        <w:t>wonet</w:t>
      </w:r>
      <w:proofErr w:type="spellEnd"/>
      <w:r>
        <w:t xml:space="preserve"> Christus mit seinem </w:t>
      </w:r>
      <w:proofErr w:type="spellStart"/>
      <w:r>
        <w:t>fleischenen</w:t>
      </w:r>
      <w:proofErr w:type="spellEnd"/>
      <w:r>
        <w:t xml:space="preserve"> und beinen leibe in denen die zum </w:t>
      </w:r>
      <w:proofErr w:type="spellStart"/>
      <w:r>
        <w:t>Abendmal</w:t>
      </w:r>
      <w:proofErr w:type="spellEnd"/>
      <w:r>
        <w:t xml:space="preserve"> gehen / Wie </w:t>
      </w:r>
      <w:proofErr w:type="spellStart"/>
      <w:r>
        <w:t>wonet</w:t>
      </w:r>
      <w:proofErr w:type="spellEnd"/>
      <w:r>
        <w:t xml:space="preserve"> er denn in allen </w:t>
      </w:r>
      <w:proofErr w:type="spellStart"/>
      <w:r>
        <w:t>außerwelten</w:t>
      </w:r>
      <w:proofErr w:type="spellEnd"/>
      <w:r>
        <w:t xml:space="preserve"> von </w:t>
      </w:r>
      <w:proofErr w:type="spellStart"/>
      <w:r>
        <w:t>anbegin</w:t>
      </w:r>
      <w:proofErr w:type="spellEnd"/>
      <w:r>
        <w:t xml:space="preserve"> biß in </w:t>
      </w:r>
      <w:proofErr w:type="spellStart"/>
      <w:r>
        <w:t>ewigkeit</w:t>
      </w:r>
      <w:proofErr w:type="spellEnd"/>
      <w:r>
        <w:t xml:space="preserve"> / welche zu </w:t>
      </w:r>
      <w:proofErr w:type="spellStart"/>
      <w:r>
        <w:t>Abendmal</w:t>
      </w:r>
      <w:proofErr w:type="spellEnd"/>
      <w:r>
        <w:t xml:space="preserve"> nie sind kommen? Oder wenn haben </w:t>
      </w:r>
      <w:proofErr w:type="spellStart"/>
      <w:r>
        <w:t>jn</w:t>
      </w:r>
      <w:proofErr w:type="spellEnd"/>
      <w:r>
        <w:t xml:space="preserve"> dieselben leiblich </w:t>
      </w:r>
      <w:proofErr w:type="spellStart"/>
      <w:r>
        <w:t>gessen</w:t>
      </w:r>
      <w:proofErr w:type="spellEnd"/>
      <w:r>
        <w:t xml:space="preserve"> und in sich genommen? Und weil gewiß und sicher ist / daß er in uns nicht anders / denn in denselben allen in diesem und in dem ewigen leben wird </w:t>
      </w:r>
      <w:proofErr w:type="spellStart"/>
      <w:r>
        <w:t>wonen</w:t>
      </w:r>
      <w:proofErr w:type="spellEnd"/>
      <w:r>
        <w:t xml:space="preserve"> / und wir </w:t>
      </w:r>
      <w:proofErr w:type="spellStart"/>
      <w:r>
        <w:t>jn</w:t>
      </w:r>
      <w:proofErr w:type="spellEnd"/>
      <w:r>
        <w:t xml:space="preserve"> </w:t>
      </w:r>
      <w:proofErr w:type="spellStart"/>
      <w:r>
        <w:t>gleichwol</w:t>
      </w:r>
      <w:proofErr w:type="spellEnd"/>
      <w:r>
        <w:t xml:space="preserve"> im </w:t>
      </w:r>
      <w:proofErr w:type="spellStart"/>
      <w:r>
        <w:t>Nachtmal</w:t>
      </w:r>
      <w:proofErr w:type="spellEnd"/>
      <w:r>
        <w:t xml:space="preserve"> mündlich und leiblich in unsern leib oder </w:t>
      </w:r>
      <w:proofErr w:type="spellStart"/>
      <w:r>
        <w:t>seele</w:t>
      </w:r>
      <w:proofErr w:type="spellEnd"/>
      <w:r>
        <w:t xml:space="preserve"> </w:t>
      </w:r>
      <w:proofErr w:type="spellStart"/>
      <w:r>
        <w:t>einnemen</w:t>
      </w:r>
      <w:proofErr w:type="spellEnd"/>
      <w:r>
        <w:t xml:space="preserve"> / wo </w:t>
      </w:r>
      <w:proofErr w:type="spellStart"/>
      <w:r>
        <w:t>komt</w:t>
      </w:r>
      <w:proofErr w:type="spellEnd"/>
      <w:r>
        <w:t xml:space="preserve"> denn die </w:t>
      </w:r>
      <w:proofErr w:type="spellStart"/>
      <w:r>
        <w:t>substantz</w:t>
      </w:r>
      <w:proofErr w:type="spellEnd"/>
      <w:r>
        <w:t xml:space="preserve"> </w:t>
      </w:r>
      <w:proofErr w:type="spellStart"/>
      <w:r>
        <w:t>unnd</w:t>
      </w:r>
      <w:proofErr w:type="spellEnd"/>
      <w:r>
        <w:t xml:space="preserve"> das wesen seines </w:t>
      </w:r>
      <w:proofErr w:type="spellStart"/>
      <w:r>
        <w:t>fleisches</w:t>
      </w:r>
      <w:proofErr w:type="spellEnd"/>
      <w:r>
        <w:t xml:space="preserve"> / beine / adern / </w:t>
      </w:r>
      <w:proofErr w:type="spellStart"/>
      <w:r>
        <w:t>bluts</w:t>
      </w:r>
      <w:proofErr w:type="spellEnd"/>
      <w:r>
        <w:t xml:space="preserve"> etc. in uns hin? Weichet er </w:t>
      </w:r>
      <w:proofErr w:type="spellStart"/>
      <w:r>
        <w:t>widerumb</w:t>
      </w:r>
      <w:proofErr w:type="spellEnd"/>
      <w:r>
        <w:t xml:space="preserve"> von uns hinweg / wie die </w:t>
      </w:r>
      <w:proofErr w:type="spellStart"/>
      <w:r>
        <w:t>onverschaemten</w:t>
      </w:r>
      <w:proofErr w:type="spellEnd"/>
      <w:r>
        <w:t xml:space="preserve"> Papistischen </w:t>
      </w:r>
      <w:proofErr w:type="spellStart"/>
      <w:r>
        <w:t>schultheologen</w:t>
      </w:r>
      <w:proofErr w:type="spellEnd"/>
      <w:r>
        <w:t xml:space="preserve"> haben </w:t>
      </w:r>
      <w:proofErr w:type="spellStart"/>
      <w:r>
        <w:t>gegauckelt</w:t>
      </w:r>
      <w:proofErr w:type="spellEnd"/>
      <w:r>
        <w:t xml:space="preserve">? oder verschwindet er in uns? Oder gibt er sich uns nicht </w:t>
      </w:r>
      <w:proofErr w:type="spellStart"/>
      <w:r>
        <w:t>darumb</w:t>
      </w:r>
      <w:proofErr w:type="spellEnd"/>
      <w:r>
        <w:t xml:space="preserve"> in seinem </w:t>
      </w:r>
      <w:proofErr w:type="spellStart"/>
      <w:r>
        <w:t>Abendmal</w:t>
      </w:r>
      <w:proofErr w:type="spellEnd"/>
      <w:r>
        <w:t xml:space="preserve"> </w:t>
      </w:r>
      <w:proofErr w:type="spellStart"/>
      <w:r>
        <w:t>zuessen</w:t>
      </w:r>
      <w:proofErr w:type="spellEnd"/>
      <w:r>
        <w:t xml:space="preserve"> / daß er in uns / </w:t>
      </w:r>
      <w:proofErr w:type="spellStart"/>
      <w:r>
        <w:t>unnd</w:t>
      </w:r>
      <w:proofErr w:type="spellEnd"/>
      <w:r>
        <w:t xml:space="preserve"> wir </w:t>
      </w:r>
      <w:proofErr w:type="spellStart"/>
      <w:r>
        <w:t>inn</w:t>
      </w:r>
      <w:proofErr w:type="spellEnd"/>
      <w:r>
        <w:t xml:space="preserve"> </w:t>
      </w:r>
      <w:proofErr w:type="spellStart"/>
      <w:r>
        <w:t>jhm</w:t>
      </w:r>
      <w:proofErr w:type="spellEnd"/>
      <w:r>
        <w:t xml:space="preserve"> ewiglich bleiben / wie Sanct Hilarius spricht? Wie ist denn </w:t>
      </w:r>
      <w:proofErr w:type="spellStart"/>
      <w:r>
        <w:t>mueglich</w:t>
      </w:r>
      <w:proofErr w:type="spellEnd"/>
      <w:r>
        <w:t xml:space="preserve"> / daß er leiblich </w:t>
      </w:r>
      <w:proofErr w:type="spellStart"/>
      <w:r>
        <w:t>geessen</w:t>
      </w:r>
      <w:proofErr w:type="spellEnd"/>
      <w:r>
        <w:t xml:space="preserve"> werde / weil er nicht leiblich / sondern geistlich </w:t>
      </w:r>
      <w:proofErr w:type="spellStart"/>
      <w:r>
        <w:t>inn</w:t>
      </w:r>
      <w:proofErr w:type="spellEnd"/>
      <w:r>
        <w:t xml:space="preserve"> uns </w:t>
      </w:r>
      <w:proofErr w:type="spellStart"/>
      <w:r>
        <w:t>wonet</w:t>
      </w:r>
      <w:proofErr w:type="spellEnd"/>
      <w:r>
        <w:t xml:space="preserve">? </w:t>
      </w:r>
      <w:proofErr w:type="spellStart"/>
      <w:r>
        <w:t>Auff</w:t>
      </w:r>
      <w:proofErr w:type="spellEnd"/>
      <w:r>
        <w:t xml:space="preserve"> diß </w:t>
      </w:r>
      <w:proofErr w:type="spellStart"/>
      <w:r>
        <w:t>hette</w:t>
      </w:r>
      <w:proofErr w:type="spellEnd"/>
      <w:r>
        <w:t xml:space="preserve"> Marbach sollen antworten / so wüschet er das maul und gehet </w:t>
      </w:r>
      <w:proofErr w:type="spellStart"/>
      <w:r>
        <w:t>furueber</w:t>
      </w:r>
      <w:proofErr w:type="spellEnd"/>
      <w:r>
        <w:t xml:space="preserve"> / als </w:t>
      </w:r>
      <w:proofErr w:type="spellStart"/>
      <w:r>
        <w:t>hette</w:t>
      </w:r>
      <w:proofErr w:type="spellEnd"/>
      <w:r>
        <w:t xml:space="preserve"> er den </w:t>
      </w:r>
      <w:proofErr w:type="spellStart"/>
      <w:r>
        <w:t>kautzen</w:t>
      </w:r>
      <w:proofErr w:type="spellEnd"/>
      <w:r>
        <w:t xml:space="preserve"> nie gesehen / </w:t>
      </w:r>
      <w:proofErr w:type="spellStart"/>
      <w:r>
        <w:t>Unnd</w:t>
      </w:r>
      <w:proofErr w:type="spellEnd"/>
      <w:r>
        <w:t xml:space="preserve"> hebt </w:t>
      </w:r>
      <w:proofErr w:type="spellStart"/>
      <w:r>
        <w:t>darfuer</w:t>
      </w:r>
      <w:proofErr w:type="spellEnd"/>
      <w:r>
        <w:t xml:space="preserve"> ein groß </w:t>
      </w:r>
      <w:proofErr w:type="spellStart"/>
      <w:r>
        <w:t>gewesch</w:t>
      </w:r>
      <w:proofErr w:type="spellEnd"/>
      <w:r>
        <w:t xml:space="preserve"> an / vom </w:t>
      </w:r>
      <w:proofErr w:type="spellStart"/>
      <w:r>
        <w:t>natuerlichen</w:t>
      </w:r>
      <w:proofErr w:type="spellEnd"/>
      <w:r>
        <w:t xml:space="preserve"> essen / </w:t>
      </w:r>
      <w:proofErr w:type="spellStart"/>
      <w:r>
        <w:t>darumb</w:t>
      </w:r>
      <w:proofErr w:type="spellEnd"/>
      <w:r>
        <w:t xml:space="preserve"> </w:t>
      </w:r>
      <w:proofErr w:type="spellStart"/>
      <w:r>
        <w:t>jn</w:t>
      </w:r>
      <w:proofErr w:type="spellEnd"/>
      <w:r>
        <w:t xml:space="preserve"> niemand </w:t>
      </w:r>
      <w:proofErr w:type="spellStart"/>
      <w:r>
        <w:t>gefraget</w:t>
      </w:r>
      <w:proofErr w:type="spellEnd"/>
      <w:r>
        <w:t xml:space="preserve"> hat. Noch </w:t>
      </w:r>
      <w:proofErr w:type="spellStart"/>
      <w:r>
        <w:t>schaemt</w:t>
      </w:r>
      <w:proofErr w:type="spellEnd"/>
      <w:r>
        <w:t xml:space="preserve"> er sich nicht </w:t>
      </w:r>
      <w:proofErr w:type="spellStart"/>
      <w:r>
        <w:t>zutriumphieren</w:t>
      </w:r>
      <w:proofErr w:type="spellEnd"/>
      <w:r>
        <w:t xml:space="preserve"> / als </w:t>
      </w:r>
      <w:proofErr w:type="spellStart"/>
      <w:r>
        <w:t>hette</w:t>
      </w:r>
      <w:proofErr w:type="spellEnd"/>
      <w:r>
        <w:t xml:space="preserve"> er ein Hosentuch </w:t>
      </w:r>
      <w:proofErr w:type="spellStart"/>
      <w:r>
        <w:t>gewunnen</w:t>
      </w:r>
      <w:proofErr w:type="spellEnd"/>
      <w:r>
        <w:t xml:space="preserve">. </w:t>
      </w:r>
    </w:p>
    <w:p w14:paraId="2579240D" w14:textId="77777777" w:rsidR="008F74BD" w:rsidRDefault="008F74BD" w:rsidP="008F74BD">
      <w:pPr>
        <w:pStyle w:val="StandardWeb"/>
      </w:pPr>
      <w:r>
        <w:t xml:space="preserve">Das 10. Cap. der Ersten </w:t>
      </w:r>
      <w:proofErr w:type="spellStart"/>
      <w:r>
        <w:t>Epist</w:t>
      </w:r>
      <w:proofErr w:type="spellEnd"/>
      <w:r>
        <w:t xml:space="preserve">. S. Pauli an die Corinther / </w:t>
      </w:r>
      <w:proofErr w:type="spellStart"/>
      <w:r>
        <w:t>wil</w:t>
      </w:r>
      <w:proofErr w:type="spellEnd"/>
      <w:r>
        <w:t xml:space="preserve"> Marbach </w:t>
      </w:r>
      <w:proofErr w:type="spellStart"/>
      <w:r>
        <w:t>nit</w:t>
      </w:r>
      <w:proofErr w:type="spellEnd"/>
      <w:r>
        <w:t xml:space="preserve"> lassen gut sein / zur </w:t>
      </w:r>
      <w:proofErr w:type="spellStart"/>
      <w:r>
        <w:t>erklaerung</w:t>
      </w:r>
      <w:proofErr w:type="spellEnd"/>
      <w:r>
        <w:t xml:space="preserve"> des 11. </w:t>
      </w:r>
      <w:proofErr w:type="spellStart"/>
      <w:r>
        <w:t>Capit</w:t>
      </w:r>
      <w:proofErr w:type="spellEnd"/>
      <w:r>
        <w:t xml:space="preserve">. nach seiner </w:t>
      </w:r>
      <w:proofErr w:type="spellStart"/>
      <w:r>
        <w:t>newen</w:t>
      </w:r>
      <w:proofErr w:type="spellEnd"/>
      <w:r>
        <w:t xml:space="preserve"> Regel / Es </w:t>
      </w:r>
      <w:proofErr w:type="spellStart"/>
      <w:r>
        <w:t>koennen</w:t>
      </w:r>
      <w:proofErr w:type="spellEnd"/>
      <w:r>
        <w:t xml:space="preserve"> die folgende </w:t>
      </w:r>
      <w:proofErr w:type="spellStart"/>
      <w:r>
        <w:t>woertlin</w:t>
      </w:r>
      <w:proofErr w:type="spellEnd"/>
      <w:r>
        <w:t xml:space="preserve"> keinem rechtsinnigen Scribenten durch die vorgehenden </w:t>
      </w:r>
      <w:proofErr w:type="spellStart"/>
      <w:r>
        <w:t>erklaeret</w:t>
      </w:r>
      <w:proofErr w:type="spellEnd"/>
      <w:r>
        <w:t xml:space="preserve"> werden. Es habe Marbach </w:t>
      </w:r>
      <w:proofErr w:type="spellStart"/>
      <w:r>
        <w:t>disen</w:t>
      </w:r>
      <w:proofErr w:type="spellEnd"/>
      <w:r>
        <w:t xml:space="preserve"> faulen fisch gefangen in welchem </w:t>
      </w:r>
      <w:proofErr w:type="spellStart"/>
      <w:r>
        <w:t>bach</w:t>
      </w:r>
      <w:proofErr w:type="spellEnd"/>
      <w:r>
        <w:t xml:space="preserve"> er wolle / so wissen </w:t>
      </w:r>
      <w:proofErr w:type="spellStart"/>
      <w:r>
        <w:t>unnd</w:t>
      </w:r>
      <w:proofErr w:type="spellEnd"/>
      <w:r>
        <w:t xml:space="preserve"> bekennen alle </w:t>
      </w:r>
      <w:proofErr w:type="spellStart"/>
      <w:r>
        <w:t>verstendige</w:t>
      </w:r>
      <w:proofErr w:type="spellEnd"/>
      <w:r>
        <w:t xml:space="preserve"> </w:t>
      </w:r>
      <w:proofErr w:type="spellStart"/>
      <w:r>
        <w:t>leute</w:t>
      </w:r>
      <w:proofErr w:type="spellEnd"/>
      <w:r>
        <w:t xml:space="preserve"> / daß zu </w:t>
      </w:r>
      <w:proofErr w:type="spellStart"/>
      <w:r>
        <w:t>erklaerung</w:t>
      </w:r>
      <w:proofErr w:type="spellEnd"/>
      <w:r>
        <w:t xml:space="preserve"> und rechtem verstand eines </w:t>
      </w:r>
      <w:proofErr w:type="spellStart"/>
      <w:r>
        <w:t>orts</w:t>
      </w:r>
      <w:proofErr w:type="spellEnd"/>
      <w:r>
        <w:t xml:space="preserve"> / nicht allein der Prophetischen und Apostolischen / sondern auch aller anderer </w:t>
      </w:r>
      <w:proofErr w:type="spellStart"/>
      <w:r>
        <w:t>schrifften</w:t>
      </w:r>
      <w:proofErr w:type="spellEnd"/>
      <w:r>
        <w:t xml:space="preserve"> eben so </w:t>
      </w:r>
      <w:proofErr w:type="spellStart"/>
      <w:r>
        <w:t>wol</w:t>
      </w:r>
      <w:proofErr w:type="spellEnd"/>
      <w:r>
        <w:t xml:space="preserve"> und so </w:t>
      </w:r>
      <w:proofErr w:type="spellStart"/>
      <w:r>
        <w:t>offt</w:t>
      </w:r>
      <w:proofErr w:type="spellEnd"/>
      <w:r>
        <w:t xml:space="preserve"> / des vorgehenden / als des nachfolgenden </w:t>
      </w:r>
      <w:proofErr w:type="spellStart"/>
      <w:r>
        <w:t>warzunemen</w:t>
      </w:r>
      <w:proofErr w:type="spellEnd"/>
      <w:r>
        <w:t xml:space="preserve"> sey. Ja Marbach </w:t>
      </w:r>
      <w:proofErr w:type="spellStart"/>
      <w:r>
        <w:t>selbest</w:t>
      </w:r>
      <w:proofErr w:type="spellEnd"/>
      <w:r>
        <w:t xml:space="preserve"> in seinem Buch </w:t>
      </w:r>
      <w:proofErr w:type="spellStart"/>
      <w:r>
        <w:t>zeuhet</w:t>
      </w:r>
      <w:proofErr w:type="spellEnd"/>
      <w:r>
        <w:t xml:space="preserve"> sich </w:t>
      </w:r>
      <w:proofErr w:type="spellStart"/>
      <w:r>
        <w:t>offt</w:t>
      </w:r>
      <w:proofErr w:type="spellEnd"/>
      <w:r>
        <w:t xml:space="preserve"> </w:t>
      </w:r>
      <w:proofErr w:type="spellStart"/>
      <w:r>
        <w:t>auff</w:t>
      </w:r>
      <w:proofErr w:type="spellEnd"/>
      <w:r>
        <w:t xml:space="preserve"> seine vorgehende </w:t>
      </w:r>
      <w:proofErr w:type="spellStart"/>
      <w:r>
        <w:t>erklaerungen</w:t>
      </w:r>
      <w:proofErr w:type="spellEnd"/>
      <w:r>
        <w:t xml:space="preserve">. Aber diß sey nur im </w:t>
      </w:r>
      <w:proofErr w:type="spellStart"/>
      <w:r>
        <w:t>fuergang</w:t>
      </w:r>
      <w:proofErr w:type="spellEnd"/>
      <w:r>
        <w:t xml:space="preserve"> </w:t>
      </w:r>
      <w:proofErr w:type="spellStart"/>
      <w:r>
        <w:t>gerueret</w:t>
      </w:r>
      <w:proofErr w:type="spellEnd"/>
      <w:r>
        <w:t xml:space="preserve"> / So viel die </w:t>
      </w:r>
      <w:proofErr w:type="spellStart"/>
      <w:r>
        <w:t>sach</w:t>
      </w:r>
      <w:proofErr w:type="spellEnd"/>
      <w:r>
        <w:t xml:space="preserve"> an </w:t>
      </w:r>
      <w:proofErr w:type="spellStart"/>
      <w:r>
        <w:t>jhr</w:t>
      </w:r>
      <w:proofErr w:type="spellEnd"/>
      <w:r>
        <w:t xml:space="preserve"> </w:t>
      </w:r>
      <w:proofErr w:type="spellStart"/>
      <w:r>
        <w:t>selbest</w:t>
      </w:r>
      <w:proofErr w:type="spellEnd"/>
      <w:r>
        <w:t xml:space="preserve"> belanget / Soll Marbach wissen / das uns das </w:t>
      </w:r>
      <w:proofErr w:type="spellStart"/>
      <w:r>
        <w:t>eilffte</w:t>
      </w:r>
      <w:proofErr w:type="spellEnd"/>
      <w:r>
        <w:t xml:space="preserve"> Capitel eben so wenig </w:t>
      </w:r>
      <w:proofErr w:type="spellStart"/>
      <w:r>
        <w:t>dunckel</w:t>
      </w:r>
      <w:proofErr w:type="spellEnd"/>
      <w:r>
        <w:t xml:space="preserve"> und </w:t>
      </w:r>
      <w:proofErr w:type="spellStart"/>
      <w:r>
        <w:t>onverstendlich</w:t>
      </w:r>
      <w:proofErr w:type="spellEnd"/>
      <w:r>
        <w:t xml:space="preserve"> ist / als das </w:t>
      </w:r>
      <w:proofErr w:type="spellStart"/>
      <w:r>
        <w:t>zehende</w:t>
      </w:r>
      <w:proofErr w:type="spellEnd"/>
      <w:r>
        <w:t xml:space="preserve"> / Denn wir in dem </w:t>
      </w:r>
      <w:proofErr w:type="spellStart"/>
      <w:r>
        <w:t>Elfften</w:t>
      </w:r>
      <w:proofErr w:type="spellEnd"/>
      <w:r>
        <w:t xml:space="preserve"> Capitel </w:t>
      </w:r>
      <w:proofErr w:type="spellStart"/>
      <w:r>
        <w:t>zun</w:t>
      </w:r>
      <w:proofErr w:type="spellEnd"/>
      <w:r>
        <w:t xml:space="preserve"> Corinthern / wie auch </w:t>
      </w:r>
      <w:proofErr w:type="spellStart"/>
      <w:r>
        <w:t>inn</w:t>
      </w:r>
      <w:proofErr w:type="spellEnd"/>
      <w:r>
        <w:t xml:space="preserve"> den dreien Evangelisten / </w:t>
      </w:r>
      <w:proofErr w:type="spellStart"/>
      <w:r>
        <w:t>wol</w:t>
      </w:r>
      <w:proofErr w:type="spellEnd"/>
      <w:r>
        <w:t xml:space="preserve"> sehen / daß der HERR das sichtbare gebrochene </w:t>
      </w:r>
      <w:proofErr w:type="spellStart"/>
      <w:r>
        <w:t>brot</w:t>
      </w:r>
      <w:proofErr w:type="spellEnd"/>
      <w:r>
        <w:t xml:space="preserve"> / seinen </w:t>
      </w:r>
      <w:proofErr w:type="spellStart"/>
      <w:r>
        <w:t>fuer</w:t>
      </w:r>
      <w:proofErr w:type="spellEnd"/>
      <w:r>
        <w:t xml:space="preserve"> uns am Creutz gebrochenen leib und den sichtbaren </w:t>
      </w:r>
      <w:proofErr w:type="spellStart"/>
      <w:r>
        <w:t>tranck</w:t>
      </w:r>
      <w:proofErr w:type="spellEnd"/>
      <w:r>
        <w:t xml:space="preserve"> / sein </w:t>
      </w:r>
      <w:proofErr w:type="spellStart"/>
      <w:r>
        <w:t>fuer</w:t>
      </w:r>
      <w:proofErr w:type="spellEnd"/>
      <w:r>
        <w:t xml:space="preserve"> uns </w:t>
      </w:r>
      <w:proofErr w:type="spellStart"/>
      <w:r>
        <w:t>auß</w:t>
      </w:r>
      <w:proofErr w:type="spellEnd"/>
      <w:r>
        <w:t xml:space="preserve"> seinem leibe / vergossenes </w:t>
      </w:r>
      <w:proofErr w:type="spellStart"/>
      <w:r>
        <w:t>blut</w:t>
      </w:r>
      <w:proofErr w:type="spellEnd"/>
      <w:r>
        <w:t xml:space="preserve"> nennet / Finden aber nicht einen einigen </w:t>
      </w:r>
      <w:proofErr w:type="spellStart"/>
      <w:r>
        <w:t>buchstaben</w:t>
      </w:r>
      <w:proofErr w:type="spellEnd"/>
      <w:r>
        <w:t xml:space="preserve"> / damit er etwas </w:t>
      </w:r>
      <w:proofErr w:type="spellStart"/>
      <w:r>
        <w:t>onsichtbars</w:t>
      </w:r>
      <w:proofErr w:type="spellEnd"/>
      <w:r>
        <w:t xml:space="preserve"> in dem </w:t>
      </w:r>
      <w:proofErr w:type="spellStart"/>
      <w:r>
        <w:t>brot</w:t>
      </w:r>
      <w:proofErr w:type="spellEnd"/>
      <w:r>
        <w:t xml:space="preserve"> oder </w:t>
      </w:r>
      <w:proofErr w:type="spellStart"/>
      <w:r>
        <w:t>tranck</w:t>
      </w:r>
      <w:proofErr w:type="spellEnd"/>
      <w:r>
        <w:t xml:space="preserve"> verborgenes </w:t>
      </w:r>
      <w:proofErr w:type="spellStart"/>
      <w:r>
        <w:t>hett</w:t>
      </w:r>
      <w:proofErr w:type="spellEnd"/>
      <w:r>
        <w:t xml:space="preserve"> / sein leib und </w:t>
      </w:r>
      <w:proofErr w:type="spellStart"/>
      <w:r>
        <w:t>blut</w:t>
      </w:r>
      <w:proofErr w:type="spellEnd"/>
      <w:r>
        <w:t xml:space="preserve"> </w:t>
      </w:r>
      <w:proofErr w:type="spellStart"/>
      <w:r>
        <w:t>genent</w:t>
      </w:r>
      <w:proofErr w:type="spellEnd"/>
      <w:r>
        <w:t xml:space="preserve">. Derhalben wir das 10. Cap. nicht so fast zu </w:t>
      </w:r>
      <w:proofErr w:type="spellStart"/>
      <w:r>
        <w:t>erklaerung</w:t>
      </w:r>
      <w:proofErr w:type="spellEnd"/>
      <w:r>
        <w:t xml:space="preserve"> / Als zur </w:t>
      </w:r>
      <w:proofErr w:type="spellStart"/>
      <w:r>
        <w:t>widerlegung</w:t>
      </w:r>
      <w:proofErr w:type="spellEnd"/>
      <w:r>
        <w:t xml:space="preserve"> anziehen der gezwungenen und </w:t>
      </w:r>
      <w:proofErr w:type="spellStart"/>
      <w:r>
        <w:t>Abgoettischen</w:t>
      </w:r>
      <w:proofErr w:type="spellEnd"/>
      <w:r>
        <w:t xml:space="preserve"> </w:t>
      </w:r>
      <w:proofErr w:type="spellStart"/>
      <w:r>
        <w:t>gloß</w:t>
      </w:r>
      <w:proofErr w:type="spellEnd"/>
      <w:r>
        <w:t xml:space="preserve"> / damit </w:t>
      </w:r>
      <w:proofErr w:type="spellStart"/>
      <w:r>
        <w:t>gegenteil</w:t>
      </w:r>
      <w:proofErr w:type="spellEnd"/>
      <w:r>
        <w:t xml:space="preserve"> das 11. Cap. </w:t>
      </w:r>
      <w:proofErr w:type="spellStart"/>
      <w:r>
        <w:t>verkeret</w:t>
      </w:r>
      <w:proofErr w:type="spellEnd"/>
      <w:r>
        <w:t xml:space="preserve">. Denn weil S. Paulus im 10. Cap. nicht mehr setzet / denn die </w:t>
      </w:r>
      <w:proofErr w:type="spellStart"/>
      <w:r>
        <w:t>niessung</w:t>
      </w:r>
      <w:proofErr w:type="spellEnd"/>
      <w:r>
        <w:t xml:space="preserve"> des </w:t>
      </w:r>
      <w:proofErr w:type="spellStart"/>
      <w:r>
        <w:t>brots</w:t>
      </w:r>
      <w:proofErr w:type="spellEnd"/>
      <w:r>
        <w:t xml:space="preserve"> und </w:t>
      </w:r>
      <w:proofErr w:type="spellStart"/>
      <w:r>
        <w:t>weins</w:t>
      </w:r>
      <w:proofErr w:type="spellEnd"/>
      <w:r>
        <w:t xml:space="preserve"> / und die gemeinschafft des </w:t>
      </w:r>
      <w:proofErr w:type="spellStart"/>
      <w:r>
        <w:t>leibs</w:t>
      </w:r>
      <w:proofErr w:type="spellEnd"/>
      <w:r>
        <w:t xml:space="preserve"> und </w:t>
      </w:r>
      <w:proofErr w:type="spellStart"/>
      <w:r>
        <w:t>bluts</w:t>
      </w:r>
      <w:proofErr w:type="spellEnd"/>
      <w:r>
        <w:t xml:space="preserve"> Christi. </w:t>
      </w:r>
      <w:proofErr w:type="spellStart"/>
      <w:r>
        <w:t>Auß</w:t>
      </w:r>
      <w:proofErr w:type="spellEnd"/>
      <w:r>
        <w:t xml:space="preserve"> dieser gemeinschafft </w:t>
      </w:r>
      <w:proofErr w:type="spellStart"/>
      <w:r>
        <w:t>wolte</w:t>
      </w:r>
      <w:proofErr w:type="spellEnd"/>
      <w:r>
        <w:t xml:space="preserve"> Marbach gern ein leiblich </w:t>
      </w:r>
      <w:proofErr w:type="spellStart"/>
      <w:r>
        <w:t>außteilen</w:t>
      </w:r>
      <w:proofErr w:type="spellEnd"/>
      <w:r>
        <w:t xml:space="preserve"> und </w:t>
      </w:r>
      <w:proofErr w:type="spellStart"/>
      <w:r>
        <w:t>muendlich</w:t>
      </w:r>
      <w:proofErr w:type="spellEnd"/>
      <w:r>
        <w:t xml:space="preserve"> essen und </w:t>
      </w:r>
      <w:proofErr w:type="spellStart"/>
      <w:r>
        <w:t>trincken</w:t>
      </w:r>
      <w:proofErr w:type="spellEnd"/>
      <w:r>
        <w:t xml:space="preserve"> machen / Aber diß gestattet </w:t>
      </w:r>
      <w:proofErr w:type="spellStart"/>
      <w:r>
        <w:t>jm</w:t>
      </w:r>
      <w:proofErr w:type="spellEnd"/>
      <w:r>
        <w:t xml:space="preserve"> der Apostel nicht. Daß diesem also sey / </w:t>
      </w:r>
      <w:proofErr w:type="spellStart"/>
      <w:r>
        <w:t>bedoerffen</w:t>
      </w:r>
      <w:proofErr w:type="spellEnd"/>
      <w:r>
        <w:t xml:space="preserve"> wir keines andern </w:t>
      </w:r>
      <w:proofErr w:type="spellStart"/>
      <w:r>
        <w:t>beweiß</w:t>
      </w:r>
      <w:proofErr w:type="spellEnd"/>
      <w:r>
        <w:t xml:space="preserve"> / denn Marbachs eignes </w:t>
      </w:r>
      <w:proofErr w:type="spellStart"/>
      <w:r>
        <w:t>bekentnis</w:t>
      </w:r>
      <w:proofErr w:type="spellEnd"/>
      <w:r>
        <w:t xml:space="preserve">. Denn erstlich zwingt </w:t>
      </w:r>
      <w:proofErr w:type="spellStart"/>
      <w:r>
        <w:t>jn</w:t>
      </w:r>
      <w:proofErr w:type="spellEnd"/>
      <w:r>
        <w:t xml:space="preserve"> der </w:t>
      </w:r>
      <w:proofErr w:type="spellStart"/>
      <w:r>
        <w:t>offentliche</w:t>
      </w:r>
      <w:proofErr w:type="spellEnd"/>
      <w:r>
        <w:t xml:space="preserve"> </w:t>
      </w:r>
      <w:proofErr w:type="spellStart"/>
      <w:r>
        <w:t>text</w:t>
      </w:r>
      <w:proofErr w:type="spellEnd"/>
      <w:r>
        <w:t xml:space="preserve"> S. Pauli </w:t>
      </w:r>
      <w:proofErr w:type="spellStart"/>
      <w:r>
        <w:t>zubekennen</w:t>
      </w:r>
      <w:proofErr w:type="spellEnd"/>
      <w:r>
        <w:t xml:space="preserve"> / daß denen so </w:t>
      </w:r>
      <w:proofErr w:type="spellStart"/>
      <w:r>
        <w:t>dis</w:t>
      </w:r>
      <w:proofErr w:type="spellEnd"/>
      <w:r>
        <w:t xml:space="preserve"> </w:t>
      </w:r>
      <w:proofErr w:type="spellStart"/>
      <w:r>
        <w:t>brot</w:t>
      </w:r>
      <w:proofErr w:type="spellEnd"/>
      <w:r>
        <w:t xml:space="preserve"> </w:t>
      </w:r>
      <w:proofErr w:type="spellStart"/>
      <w:r>
        <w:t>niessen</w:t>
      </w:r>
      <w:proofErr w:type="spellEnd"/>
      <w:r>
        <w:t xml:space="preserve"> / ein solche gemeinschafft des </w:t>
      </w:r>
      <w:proofErr w:type="spellStart"/>
      <w:r>
        <w:t>leibs</w:t>
      </w:r>
      <w:proofErr w:type="spellEnd"/>
      <w:r>
        <w:t xml:space="preserve"> Christi </w:t>
      </w:r>
      <w:proofErr w:type="spellStart"/>
      <w:r>
        <w:t>widerfare</w:t>
      </w:r>
      <w:proofErr w:type="spellEnd"/>
      <w:r>
        <w:t xml:space="preserve"> / daß Christus </w:t>
      </w:r>
      <w:proofErr w:type="spellStart"/>
      <w:r>
        <w:t>warhafftig</w:t>
      </w:r>
      <w:proofErr w:type="spellEnd"/>
      <w:r>
        <w:t xml:space="preserve"> in </w:t>
      </w:r>
      <w:proofErr w:type="spellStart"/>
      <w:r>
        <w:t>jnen</w:t>
      </w:r>
      <w:proofErr w:type="spellEnd"/>
      <w:r>
        <w:t xml:space="preserve"> </w:t>
      </w:r>
      <w:proofErr w:type="spellStart"/>
      <w:r>
        <w:t>wonet</w:t>
      </w:r>
      <w:proofErr w:type="spellEnd"/>
      <w:r>
        <w:t xml:space="preserve"> / und sie zu einem leib / das ist / zu seinen </w:t>
      </w:r>
      <w:proofErr w:type="spellStart"/>
      <w:r>
        <w:t>gliederen</w:t>
      </w:r>
      <w:proofErr w:type="spellEnd"/>
      <w:r>
        <w:t xml:space="preserve"> / </w:t>
      </w:r>
      <w:proofErr w:type="spellStart"/>
      <w:r>
        <w:t>fleisch</w:t>
      </w:r>
      <w:proofErr w:type="spellEnd"/>
      <w:r>
        <w:t xml:space="preserve"> </w:t>
      </w:r>
      <w:proofErr w:type="spellStart"/>
      <w:r>
        <w:t>auß</w:t>
      </w:r>
      <w:proofErr w:type="spellEnd"/>
      <w:r>
        <w:t xml:space="preserve"> seinem </w:t>
      </w:r>
      <w:proofErr w:type="spellStart"/>
      <w:r>
        <w:t>fleisch</w:t>
      </w:r>
      <w:proofErr w:type="spellEnd"/>
      <w:r>
        <w:t xml:space="preserve"> / und beine </w:t>
      </w:r>
      <w:proofErr w:type="spellStart"/>
      <w:r>
        <w:t>auß</w:t>
      </w:r>
      <w:proofErr w:type="spellEnd"/>
      <w:r>
        <w:t xml:space="preserve"> seinen beinen macht. Wo hat aber Marbach gelernet / daß solche gemeinschafft ein </w:t>
      </w:r>
      <w:proofErr w:type="spellStart"/>
      <w:r>
        <w:t>muendlich</w:t>
      </w:r>
      <w:proofErr w:type="spellEnd"/>
      <w:r>
        <w:t xml:space="preserve"> essen sey / oder durch ein </w:t>
      </w:r>
      <w:proofErr w:type="spellStart"/>
      <w:r>
        <w:t>muendlich</w:t>
      </w:r>
      <w:proofErr w:type="spellEnd"/>
      <w:r>
        <w:t xml:space="preserve"> essen zugehe / oder auch die on </w:t>
      </w:r>
      <w:proofErr w:type="spellStart"/>
      <w:r>
        <w:t>glaubigen</w:t>
      </w:r>
      <w:proofErr w:type="spellEnd"/>
      <w:r>
        <w:t xml:space="preserve"> </w:t>
      </w:r>
      <w:proofErr w:type="spellStart"/>
      <w:r>
        <w:t>angehoere</w:t>
      </w:r>
      <w:proofErr w:type="spellEnd"/>
      <w:r>
        <w:t xml:space="preserve">? Die </w:t>
      </w:r>
      <w:proofErr w:type="spellStart"/>
      <w:r>
        <w:t>Schrifft</w:t>
      </w:r>
      <w:proofErr w:type="spellEnd"/>
      <w:r>
        <w:t xml:space="preserve"> </w:t>
      </w:r>
      <w:proofErr w:type="spellStart"/>
      <w:r>
        <w:t>leret</w:t>
      </w:r>
      <w:proofErr w:type="spellEnd"/>
      <w:r>
        <w:t xml:space="preserve"> an allen orten / da sie von dieser gemeinschafft redet / daß sie durch glauben und </w:t>
      </w:r>
      <w:proofErr w:type="spellStart"/>
      <w:r>
        <w:t>wirckung</w:t>
      </w:r>
      <w:proofErr w:type="spellEnd"/>
      <w:r>
        <w:t xml:space="preserve"> des H. Geistes / der uns Christi und aller seiner </w:t>
      </w:r>
      <w:proofErr w:type="spellStart"/>
      <w:r>
        <w:t>güter</w:t>
      </w:r>
      <w:proofErr w:type="spellEnd"/>
      <w:r>
        <w:t xml:space="preserve"> </w:t>
      </w:r>
      <w:proofErr w:type="spellStart"/>
      <w:r>
        <w:t>teilhafftig</w:t>
      </w:r>
      <w:proofErr w:type="spellEnd"/>
      <w:r>
        <w:t xml:space="preserve"> machet / geschehe / und allen </w:t>
      </w:r>
      <w:proofErr w:type="spellStart"/>
      <w:r>
        <w:t>glaubigen</w:t>
      </w:r>
      <w:proofErr w:type="spellEnd"/>
      <w:r>
        <w:t xml:space="preserve"> von </w:t>
      </w:r>
      <w:proofErr w:type="spellStart"/>
      <w:r>
        <w:t>anbegin</w:t>
      </w:r>
      <w:proofErr w:type="spellEnd"/>
      <w:r>
        <w:t xml:space="preserve"> der </w:t>
      </w:r>
      <w:proofErr w:type="spellStart"/>
      <w:r>
        <w:t>welt</w:t>
      </w:r>
      <w:proofErr w:type="spellEnd"/>
      <w:r>
        <w:t xml:space="preserve"> biß ans ende / ausser und in dem </w:t>
      </w:r>
      <w:proofErr w:type="spellStart"/>
      <w:r>
        <w:t>Abendmal</w:t>
      </w:r>
      <w:proofErr w:type="spellEnd"/>
      <w:r>
        <w:t xml:space="preserve"> / so sie aber selig sollen werden / </w:t>
      </w:r>
      <w:proofErr w:type="spellStart"/>
      <w:r>
        <w:t>muesse</w:t>
      </w:r>
      <w:proofErr w:type="spellEnd"/>
      <w:r>
        <w:t xml:space="preserve"> </w:t>
      </w:r>
      <w:proofErr w:type="spellStart"/>
      <w:r>
        <w:t>widerfaren</w:t>
      </w:r>
      <w:proofErr w:type="spellEnd"/>
      <w:r>
        <w:t xml:space="preserve"> / Dargegen aber keinem </w:t>
      </w:r>
      <w:proofErr w:type="spellStart"/>
      <w:r>
        <w:t>onglaubigen</w:t>
      </w:r>
      <w:proofErr w:type="spellEnd"/>
      <w:r>
        <w:t xml:space="preserve"> und </w:t>
      </w:r>
      <w:proofErr w:type="spellStart"/>
      <w:r>
        <w:t>glied</w:t>
      </w:r>
      <w:proofErr w:type="spellEnd"/>
      <w:r>
        <w:t xml:space="preserve"> des </w:t>
      </w:r>
      <w:proofErr w:type="spellStart"/>
      <w:r>
        <w:t>teufels</w:t>
      </w:r>
      <w:proofErr w:type="spellEnd"/>
      <w:r>
        <w:t xml:space="preserve"> zuteil </w:t>
      </w:r>
      <w:proofErr w:type="spellStart"/>
      <w:r>
        <w:t>koenne</w:t>
      </w:r>
      <w:proofErr w:type="spellEnd"/>
      <w:r>
        <w:t xml:space="preserve"> werden. </w:t>
      </w:r>
      <w:proofErr w:type="spellStart"/>
      <w:r>
        <w:t>Warumb</w:t>
      </w:r>
      <w:proofErr w:type="spellEnd"/>
      <w:r>
        <w:t xml:space="preserve"> solle denn nicht folgen (wie Marbach </w:t>
      </w:r>
      <w:proofErr w:type="spellStart"/>
      <w:r>
        <w:t>treumet</w:t>
      </w:r>
      <w:proofErr w:type="spellEnd"/>
      <w:r>
        <w:t xml:space="preserve">) weil die </w:t>
      </w:r>
      <w:proofErr w:type="spellStart"/>
      <w:r>
        <w:t>galubigen</w:t>
      </w:r>
      <w:proofErr w:type="spellEnd"/>
      <w:r>
        <w:t xml:space="preserve"> </w:t>
      </w:r>
      <w:proofErr w:type="spellStart"/>
      <w:r>
        <w:t>glieder</w:t>
      </w:r>
      <w:proofErr w:type="spellEnd"/>
      <w:r>
        <w:t xml:space="preserve"> Christi sind / wie die </w:t>
      </w:r>
      <w:proofErr w:type="spellStart"/>
      <w:r>
        <w:t>niessung</w:t>
      </w:r>
      <w:proofErr w:type="spellEnd"/>
      <w:r>
        <w:t xml:space="preserve"> des </w:t>
      </w:r>
      <w:proofErr w:type="spellStart"/>
      <w:r>
        <w:t>brots</w:t>
      </w:r>
      <w:proofErr w:type="spellEnd"/>
      <w:r>
        <w:t xml:space="preserve"> im </w:t>
      </w:r>
      <w:proofErr w:type="spellStart"/>
      <w:r>
        <w:t>Abendmal</w:t>
      </w:r>
      <w:proofErr w:type="spellEnd"/>
      <w:r>
        <w:t xml:space="preserve"> bezeuget / so sollen sie sich mit den </w:t>
      </w:r>
      <w:proofErr w:type="spellStart"/>
      <w:r>
        <w:t>goetzen</w:t>
      </w:r>
      <w:proofErr w:type="spellEnd"/>
      <w:r>
        <w:t xml:space="preserve"> </w:t>
      </w:r>
      <w:proofErr w:type="spellStart"/>
      <w:r>
        <w:t>opffern</w:t>
      </w:r>
      <w:proofErr w:type="spellEnd"/>
      <w:r>
        <w:t xml:space="preserve"> nicht beflecken und in die gemeinschafft der </w:t>
      </w:r>
      <w:proofErr w:type="spellStart"/>
      <w:r>
        <w:t>teufel</w:t>
      </w:r>
      <w:proofErr w:type="spellEnd"/>
      <w:r>
        <w:t xml:space="preserve"> begeben? Oder </w:t>
      </w:r>
      <w:proofErr w:type="spellStart"/>
      <w:r>
        <w:t>warumb</w:t>
      </w:r>
      <w:proofErr w:type="spellEnd"/>
      <w:r>
        <w:t xml:space="preserve"> sollte diese </w:t>
      </w:r>
      <w:proofErr w:type="spellStart"/>
      <w:r>
        <w:t>einleibung</w:t>
      </w:r>
      <w:proofErr w:type="spellEnd"/>
      <w:r>
        <w:t xml:space="preserve"> und </w:t>
      </w:r>
      <w:proofErr w:type="spellStart"/>
      <w:r>
        <w:t>vereinigung</w:t>
      </w:r>
      <w:proofErr w:type="spellEnd"/>
      <w:r>
        <w:t xml:space="preserve"> mit </w:t>
      </w:r>
      <w:proofErr w:type="spellStart"/>
      <w:r>
        <w:t>unsem</w:t>
      </w:r>
      <w:proofErr w:type="spellEnd"/>
      <w:r>
        <w:t xml:space="preserve"> </w:t>
      </w:r>
      <w:proofErr w:type="spellStart"/>
      <w:r>
        <w:t>haupt</w:t>
      </w:r>
      <w:proofErr w:type="spellEnd"/>
      <w:r>
        <w:t xml:space="preserve"> Christo nicht </w:t>
      </w:r>
      <w:proofErr w:type="spellStart"/>
      <w:r>
        <w:t>koennen</w:t>
      </w:r>
      <w:proofErr w:type="spellEnd"/>
      <w:r>
        <w:t xml:space="preserve"> geschehen / er </w:t>
      </w:r>
      <w:proofErr w:type="spellStart"/>
      <w:r>
        <w:t>kaeme</w:t>
      </w:r>
      <w:proofErr w:type="spellEnd"/>
      <w:r>
        <w:t xml:space="preserve"> denn leiblich in unseren </w:t>
      </w:r>
      <w:proofErr w:type="spellStart"/>
      <w:r>
        <w:t>mund</w:t>
      </w:r>
      <w:proofErr w:type="spellEnd"/>
      <w:r>
        <w:t xml:space="preserve"> und leib? So dem also </w:t>
      </w:r>
      <w:proofErr w:type="spellStart"/>
      <w:r>
        <w:t>were</w:t>
      </w:r>
      <w:proofErr w:type="spellEnd"/>
      <w:r>
        <w:t xml:space="preserve"> / wo würden alle die </w:t>
      </w:r>
      <w:proofErr w:type="spellStart"/>
      <w:r>
        <w:t>auserwelten</w:t>
      </w:r>
      <w:proofErr w:type="spellEnd"/>
      <w:r>
        <w:t xml:space="preserve"> bleiben / die zum </w:t>
      </w:r>
      <w:proofErr w:type="spellStart"/>
      <w:r>
        <w:t>Nachtmal</w:t>
      </w:r>
      <w:proofErr w:type="spellEnd"/>
      <w:r>
        <w:t xml:space="preserve"> nie sind </w:t>
      </w:r>
      <w:proofErr w:type="spellStart"/>
      <w:r>
        <w:t>komen</w:t>
      </w:r>
      <w:proofErr w:type="spellEnd"/>
      <w:r>
        <w:t xml:space="preserve"> / oder noch nicht </w:t>
      </w:r>
      <w:proofErr w:type="spellStart"/>
      <w:r>
        <w:t>komen</w:t>
      </w:r>
      <w:proofErr w:type="spellEnd"/>
      <w:r>
        <w:t xml:space="preserve"> </w:t>
      </w:r>
      <w:proofErr w:type="spellStart"/>
      <w:r>
        <w:t>moegen</w:t>
      </w:r>
      <w:proofErr w:type="spellEnd"/>
      <w:r>
        <w:t xml:space="preserve">? Zum andern muß Marbach deßgleichen </w:t>
      </w:r>
      <w:proofErr w:type="spellStart"/>
      <w:r>
        <w:t>auß</w:t>
      </w:r>
      <w:proofErr w:type="spellEnd"/>
      <w:r>
        <w:t xml:space="preserve"> dem </w:t>
      </w:r>
      <w:proofErr w:type="spellStart"/>
      <w:r>
        <w:t>text</w:t>
      </w:r>
      <w:proofErr w:type="spellEnd"/>
      <w:r>
        <w:t xml:space="preserve"> bekennen / daß Paulus zeuget / diese gemeinschafft des </w:t>
      </w:r>
      <w:proofErr w:type="spellStart"/>
      <w:r>
        <w:t>leibs</w:t>
      </w:r>
      <w:proofErr w:type="spellEnd"/>
      <w:r>
        <w:t xml:space="preserve"> und </w:t>
      </w:r>
      <w:proofErr w:type="spellStart"/>
      <w:r>
        <w:t>bluts</w:t>
      </w:r>
      <w:proofErr w:type="spellEnd"/>
      <w:r>
        <w:t xml:space="preserve"> Christi / davon er saget / </w:t>
      </w:r>
      <w:proofErr w:type="spellStart"/>
      <w:r>
        <w:t>koenne</w:t>
      </w:r>
      <w:proofErr w:type="spellEnd"/>
      <w:r>
        <w:t xml:space="preserve"> nicht bestehen mit und neben der </w:t>
      </w:r>
      <w:proofErr w:type="spellStart"/>
      <w:r>
        <w:t>Teuffel</w:t>
      </w:r>
      <w:proofErr w:type="spellEnd"/>
      <w:r>
        <w:t xml:space="preserve"> gemeinschafft. Ist diesem also / wie </w:t>
      </w:r>
      <w:proofErr w:type="spellStart"/>
      <w:r>
        <w:t>jm</w:t>
      </w:r>
      <w:proofErr w:type="spellEnd"/>
      <w:r>
        <w:t xml:space="preserve"> </w:t>
      </w:r>
      <w:proofErr w:type="spellStart"/>
      <w:r>
        <w:t>one</w:t>
      </w:r>
      <w:proofErr w:type="spellEnd"/>
      <w:r>
        <w:t xml:space="preserve"> allen </w:t>
      </w:r>
      <w:proofErr w:type="spellStart"/>
      <w:r>
        <w:t>zweivel</w:t>
      </w:r>
      <w:proofErr w:type="spellEnd"/>
      <w:r>
        <w:t xml:space="preserve"> ist / So unterstehet er sich vergeblich hieran zu flicken seine leibliche / </w:t>
      </w:r>
      <w:proofErr w:type="spellStart"/>
      <w:r>
        <w:t>muendliche</w:t>
      </w:r>
      <w:proofErr w:type="spellEnd"/>
      <w:r>
        <w:t xml:space="preserve"> / den </w:t>
      </w:r>
      <w:proofErr w:type="spellStart"/>
      <w:r>
        <w:t>glaubigen</w:t>
      </w:r>
      <w:proofErr w:type="spellEnd"/>
      <w:r>
        <w:t xml:space="preserve"> und </w:t>
      </w:r>
      <w:proofErr w:type="spellStart"/>
      <w:r>
        <w:t>onglaubigen</w:t>
      </w:r>
      <w:proofErr w:type="spellEnd"/>
      <w:r>
        <w:t xml:space="preserve"> in gemein </w:t>
      </w:r>
      <w:proofErr w:type="spellStart"/>
      <w:r>
        <w:t>widerfarende</w:t>
      </w:r>
      <w:proofErr w:type="spellEnd"/>
      <w:r>
        <w:t xml:space="preserve"> </w:t>
      </w:r>
      <w:proofErr w:type="spellStart"/>
      <w:r>
        <w:t>niessung</w:t>
      </w:r>
      <w:proofErr w:type="spellEnd"/>
      <w:r>
        <w:t xml:space="preserve">. Hierüber lassen wir mit besserem gewissen denn Marbach / Gott und gemeine Christenheit urteilen. </w:t>
      </w:r>
    </w:p>
    <w:p w14:paraId="3368CE5B" w14:textId="77777777" w:rsidR="008F74BD" w:rsidRDefault="008F74BD" w:rsidP="008F74BD">
      <w:pPr>
        <w:pStyle w:val="StandardWeb"/>
      </w:pPr>
      <w:r>
        <w:t xml:space="preserve">Zum </w:t>
      </w:r>
      <w:proofErr w:type="spellStart"/>
      <w:r>
        <w:t>zehenden</w:t>
      </w:r>
      <w:proofErr w:type="spellEnd"/>
      <w:r>
        <w:t xml:space="preserve"> legt er uns einen </w:t>
      </w:r>
      <w:proofErr w:type="spellStart"/>
      <w:r>
        <w:t>grund</w:t>
      </w:r>
      <w:proofErr w:type="spellEnd"/>
      <w:r>
        <w:t xml:space="preserve"> / </w:t>
      </w:r>
      <w:proofErr w:type="spellStart"/>
      <w:r>
        <w:t>darauff</w:t>
      </w:r>
      <w:proofErr w:type="spellEnd"/>
      <w:r>
        <w:t xml:space="preserve"> sich niemand der unsern </w:t>
      </w:r>
      <w:proofErr w:type="spellStart"/>
      <w:r>
        <w:t>gegruendet</w:t>
      </w:r>
      <w:proofErr w:type="spellEnd"/>
      <w:r>
        <w:t xml:space="preserve"> / Auch dieselben nicht / die davon / nicht solches zu </w:t>
      </w:r>
      <w:proofErr w:type="spellStart"/>
      <w:r>
        <w:t>jrem</w:t>
      </w:r>
      <w:proofErr w:type="spellEnd"/>
      <w:r>
        <w:t xml:space="preserve"> </w:t>
      </w:r>
      <w:proofErr w:type="spellStart"/>
      <w:r>
        <w:t>grunde</w:t>
      </w:r>
      <w:proofErr w:type="spellEnd"/>
      <w:r>
        <w:t xml:space="preserve"> zulegen / sonder zu </w:t>
      </w:r>
      <w:proofErr w:type="spellStart"/>
      <w:r>
        <w:t>erklaerung</w:t>
      </w:r>
      <w:proofErr w:type="spellEnd"/>
      <w:r>
        <w:t xml:space="preserve"> </w:t>
      </w:r>
      <w:proofErr w:type="spellStart"/>
      <w:r>
        <w:t>unnd</w:t>
      </w:r>
      <w:proofErr w:type="spellEnd"/>
      <w:r>
        <w:t xml:space="preserve"> zu besserem </w:t>
      </w:r>
      <w:proofErr w:type="spellStart"/>
      <w:r>
        <w:t>nachdencken</w:t>
      </w:r>
      <w:proofErr w:type="spellEnd"/>
      <w:r>
        <w:t xml:space="preserve"> / </w:t>
      </w:r>
      <w:proofErr w:type="spellStart"/>
      <w:r>
        <w:t>anlaß</w:t>
      </w:r>
      <w:proofErr w:type="spellEnd"/>
      <w:r>
        <w:t xml:space="preserve"> zugeben / etwa </w:t>
      </w:r>
      <w:proofErr w:type="spellStart"/>
      <w:r>
        <w:t>meldung</w:t>
      </w:r>
      <w:proofErr w:type="spellEnd"/>
      <w:r>
        <w:t xml:space="preserve"> gethan. Weil aber dieselben sich </w:t>
      </w:r>
      <w:proofErr w:type="spellStart"/>
      <w:r>
        <w:t>zuverantworten</w:t>
      </w:r>
      <w:proofErr w:type="spellEnd"/>
      <w:r>
        <w:t xml:space="preserve"> </w:t>
      </w:r>
      <w:proofErr w:type="spellStart"/>
      <w:r>
        <w:t>Marbachen</w:t>
      </w:r>
      <w:proofErr w:type="spellEnd"/>
      <w:r>
        <w:t xml:space="preserve"> genug und vielleicht </w:t>
      </w:r>
      <w:proofErr w:type="spellStart"/>
      <w:r>
        <w:t>onbeschweret</w:t>
      </w:r>
      <w:proofErr w:type="spellEnd"/>
      <w:r>
        <w:t xml:space="preserve"> sein werden / </w:t>
      </w:r>
      <w:proofErr w:type="spellStart"/>
      <w:r>
        <w:t>wil</w:t>
      </w:r>
      <w:proofErr w:type="spellEnd"/>
      <w:r>
        <w:t xml:space="preserve"> ich </w:t>
      </w:r>
      <w:proofErr w:type="spellStart"/>
      <w:r>
        <w:t>alhie</w:t>
      </w:r>
      <w:proofErr w:type="spellEnd"/>
      <w:r>
        <w:t xml:space="preserve"> </w:t>
      </w:r>
      <w:proofErr w:type="spellStart"/>
      <w:r>
        <w:t>onnoetige</w:t>
      </w:r>
      <w:proofErr w:type="spellEnd"/>
      <w:r>
        <w:t xml:space="preserve"> </w:t>
      </w:r>
      <w:proofErr w:type="spellStart"/>
      <w:r>
        <w:t>erlengerung</w:t>
      </w:r>
      <w:proofErr w:type="spellEnd"/>
      <w:r>
        <w:t xml:space="preserve"> unterlassen / </w:t>
      </w:r>
      <w:proofErr w:type="spellStart"/>
      <w:r>
        <w:t>unnd</w:t>
      </w:r>
      <w:proofErr w:type="spellEnd"/>
      <w:r>
        <w:t xml:space="preserve"> allein drey stücklein dem Christlichen </w:t>
      </w:r>
      <w:proofErr w:type="spellStart"/>
      <w:r>
        <w:t>leser</w:t>
      </w:r>
      <w:proofErr w:type="spellEnd"/>
      <w:r>
        <w:t xml:space="preserve"> erinnern / Erstlich treibt Marbach </w:t>
      </w:r>
      <w:proofErr w:type="spellStart"/>
      <w:r>
        <w:t>one</w:t>
      </w:r>
      <w:proofErr w:type="spellEnd"/>
      <w:r>
        <w:t xml:space="preserve"> </w:t>
      </w:r>
      <w:proofErr w:type="spellStart"/>
      <w:r>
        <w:t>ursach</w:t>
      </w:r>
      <w:proofErr w:type="spellEnd"/>
      <w:r>
        <w:t xml:space="preserve"> so grosses </w:t>
      </w:r>
      <w:proofErr w:type="spellStart"/>
      <w:r>
        <w:t>zettergeschrey</w:t>
      </w:r>
      <w:proofErr w:type="spellEnd"/>
      <w:r>
        <w:t xml:space="preserve"> </w:t>
      </w:r>
      <w:proofErr w:type="spellStart"/>
      <w:r>
        <w:t>uber</w:t>
      </w:r>
      <w:proofErr w:type="spellEnd"/>
      <w:r>
        <w:t xml:space="preserve"> </w:t>
      </w:r>
      <w:proofErr w:type="spellStart"/>
      <w:r>
        <w:t>grewliche</w:t>
      </w:r>
      <w:proofErr w:type="spellEnd"/>
      <w:r>
        <w:t xml:space="preserve"> </w:t>
      </w:r>
      <w:proofErr w:type="spellStart"/>
      <w:r>
        <w:t>onerhoerte</w:t>
      </w:r>
      <w:proofErr w:type="spellEnd"/>
      <w:r>
        <w:t xml:space="preserve"> </w:t>
      </w:r>
      <w:proofErr w:type="spellStart"/>
      <w:r>
        <w:t>gottslesterung</w:t>
      </w:r>
      <w:proofErr w:type="spellEnd"/>
      <w:r>
        <w:t xml:space="preserve">. Denn </w:t>
      </w:r>
      <w:proofErr w:type="spellStart"/>
      <w:r>
        <w:t>wiewol</w:t>
      </w:r>
      <w:proofErr w:type="spellEnd"/>
      <w:r>
        <w:t xml:space="preserve"> wir nicht </w:t>
      </w:r>
      <w:proofErr w:type="spellStart"/>
      <w:r>
        <w:t>disputiern</w:t>
      </w:r>
      <w:proofErr w:type="spellEnd"/>
      <w:r>
        <w:t xml:space="preserve"> </w:t>
      </w:r>
      <w:proofErr w:type="spellStart"/>
      <w:r>
        <w:t>doerffen</w:t>
      </w:r>
      <w:proofErr w:type="spellEnd"/>
      <w:r>
        <w:t xml:space="preserve"> ob dasselbe </w:t>
      </w:r>
      <w:proofErr w:type="spellStart"/>
      <w:r>
        <w:t>blut</w:t>
      </w:r>
      <w:proofErr w:type="spellEnd"/>
      <w:r>
        <w:t xml:space="preserve"> so </w:t>
      </w:r>
      <w:proofErr w:type="spellStart"/>
      <w:r>
        <w:t>auß</w:t>
      </w:r>
      <w:proofErr w:type="spellEnd"/>
      <w:r>
        <w:t xml:space="preserve"> den heiligen wunden Christi / </w:t>
      </w:r>
      <w:proofErr w:type="spellStart"/>
      <w:r>
        <w:t>auff</w:t>
      </w:r>
      <w:proofErr w:type="spellEnd"/>
      <w:r>
        <w:t xml:space="preserve"> die erde geflossen / </w:t>
      </w:r>
      <w:proofErr w:type="spellStart"/>
      <w:r>
        <w:t>widerumb</w:t>
      </w:r>
      <w:proofErr w:type="spellEnd"/>
      <w:r>
        <w:t xml:space="preserve"> in seinen leib vor oder nach der </w:t>
      </w:r>
      <w:proofErr w:type="spellStart"/>
      <w:r>
        <w:t>begrebnis</w:t>
      </w:r>
      <w:proofErr w:type="spellEnd"/>
      <w:r>
        <w:t xml:space="preserve"> </w:t>
      </w:r>
      <w:proofErr w:type="spellStart"/>
      <w:r>
        <w:t>komen</w:t>
      </w:r>
      <w:proofErr w:type="spellEnd"/>
      <w:r>
        <w:t xml:space="preserve"> sey / ist dennoch gnug daran / das er es noch nie bewiesen hat / Eben wie er auch </w:t>
      </w:r>
      <w:proofErr w:type="spellStart"/>
      <w:r>
        <w:t>nit</w:t>
      </w:r>
      <w:proofErr w:type="spellEnd"/>
      <w:r>
        <w:t xml:space="preserve"> beweisen wird / daß das </w:t>
      </w:r>
      <w:proofErr w:type="spellStart"/>
      <w:r>
        <w:t>blut</w:t>
      </w:r>
      <w:proofErr w:type="spellEnd"/>
      <w:r>
        <w:t xml:space="preserve"> so der Herr in der </w:t>
      </w:r>
      <w:proofErr w:type="spellStart"/>
      <w:r>
        <w:t>beschneidung</w:t>
      </w:r>
      <w:proofErr w:type="spellEnd"/>
      <w:r>
        <w:t xml:space="preserve"> vergossen hat / </w:t>
      </w:r>
      <w:proofErr w:type="spellStart"/>
      <w:r>
        <w:t>widerumb</w:t>
      </w:r>
      <w:proofErr w:type="spellEnd"/>
      <w:r>
        <w:t xml:space="preserve"> in seinen leib sey </w:t>
      </w:r>
      <w:proofErr w:type="spellStart"/>
      <w:r>
        <w:t>komen</w:t>
      </w:r>
      <w:proofErr w:type="spellEnd"/>
      <w:r>
        <w:t xml:space="preserve"> / oder auch die haut so </w:t>
      </w:r>
      <w:proofErr w:type="spellStart"/>
      <w:r>
        <w:t>jm</w:t>
      </w:r>
      <w:proofErr w:type="spellEnd"/>
      <w:r>
        <w:t xml:space="preserve"> abgeschnitten / und </w:t>
      </w:r>
      <w:proofErr w:type="spellStart"/>
      <w:r>
        <w:t>one</w:t>
      </w:r>
      <w:proofErr w:type="spellEnd"/>
      <w:r>
        <w:t xml:space="preserve"> </w:t>
      </w:r>
      <w:proofErr w:type="spellStart"/>
      <w:r>
        <w:t>zweivel</w:t>
      </w:r>
      <w:proofErr w:type="spellEnd"/>
      <w:r>
        <w:t xml:space="preserve"> wie anderer </w:t>
      </w:r>
      <w:proofErr w:type="spellStart"/>
      <w:r>
        <w:t>kindlein</w:t>
      </w:r>
      <w:proofErr w:type="spellEnd"/>
      <w:r>
        <w:t xml:space="preserve"> haut hinweg </w:t>
      </w:r>
      <w:proofErr w:type="spellStart"/>
      <w:r>
        <w:t>geworffen</w:t>
      </w:r>
      <w:proofErr w:type="spellEnd"/>
      <w:r>
        <w:t xml:space="preserve"> worden ist / </w:t>
      </w:r>
      <w:proofErr w:type="spellStart"/>
      <w:r>
        <w:t>jm</w:t>
      </w:r>
      <w:proofErr w:type="spellEnd"/>
      <w:r>
        <w:t xml:space="preserve"> </w:t>
      </w:r>
      <w:proofErr w:type="spellStart"/>
      <w:r>
        <w:t>widerumb</w:t>
      </w:r>
      <w:proofErr w:type="spellEnd"/>
      <w:r>
        <w:t xml:space="preserve"> an seinen leib angewachsen sey / Und derwegen ob gleich diß Marbach sagen </w:t>
      </w:r>
      <w:proofErr w:type="spellStart"/>
      <w:r>
        <w:t>wolte</w:t>
      </w:r>
      <w:proofErr w:type="spellEnd"/>
      <w:r>
        <w:t xml:space="preserve"> / dennoch man es </w:t>
      </w:r>
      <w:proofErr w:type="spellStart"/>
      <w:r>
        <w:t>jm</w:t>
      </w:r>
      <w:proofErr w:type="spellEnd"/>
      <w:r>
        <w:t xml:space="preserve"> glauben mag oder lassen. Folget aber dauß diesem eben so wenig als </w:t>
      </w:r>
      <w:proofErr w:type="spellStart"/>
      <w:r>
        <w:t>auß</w:t>
      </w:r>
      <w:proofErr w:type="spellEnd"/>
      <w:r>
        <w:t xml:space="preserve"> jenem / daß Christus </w:t>
      </w:r>
      <w:proofErr w:type="spellStart"/>
      <w:r>
        <w:t>darumb</w:t>
      </w:r>
      <w:proofErr w:type="spellEnd"/>
      <w:r>
        <w:t xml:space="preserve"> getrennet sey / daß sein heiliges </w:t>
      </w:r>
      <w:proofErr w:type="spellStart"/>
      <w:r>
        <w:t>fleisch</w:t>
      </w:r>
      <w:proofErr w:type="spellEnd"/>
      <w:r>
        <w:t xml:space="preserve"> und </w:t>
      </w:r>
      <w:proofErr w:type="spellStart"/>
      <w:r>
        <w:t>blut</w:t>
      </w:r>
      <w:proofErr w:type="spellEnd"/>
      <w:r>
        <w:t xml:space="preserve"> </w:t>
      </w:r>
      <w:proofErr w:type="spellStart"/>
      <w:r>
        <w:t>geschmaehet</w:t>
      </w:r>
      <w:proofErr w:type="spellEnd"/>
      <w:r>
        <w:t xml:space="preserve"> werde / daß er von der </w:t>
      </w:r>
      <w:proofErr w:type="spellStart"/>
      <w:r>
        <w:t>beschneidung</w:t>
      </w:r>
      <w:proofErr w:type="spellEnd"/>
      <w:r>
        <w:t xml:space="preserve"> an nicht mehr ein </w:t>
      </w:r>
      <w:proofErr w:type="spellStart"/>
      <w:r>
        <w:t>gantzer</w:t>
      </w:r>
      <w:proofErr w:type="spellEnd"/>
      <w:r>
        <w:t xml:space="preserve"> </w:t>
      </w:r>
      <w:proofErr w:type="spellStart"/>
      <w:r>
        <w:t>mensch</w:t>
      </w:r>
      <w:proofErr w:type="spellEnd"/>
      <w:r>
        <w:t xml:space="preserve"> gewesen / daß er nicht </w:t>
      </w:r>
      <w:proofErr w:type="spellStart"/>
      <w:r>
        <w:t>gantz</w:t>
      </w:r>
      <w:proofErr w:type="spellEnd"/>
      <w:r>
        <w:t xml:space="preserve"> erstanden sey / </w:t>
      </w:r>
      <w:proofErr w:type="spellStart"/>
      <w:r>
        <w:t>unnd</w:t>
      </w:r>
      <w:proofErr w:type="spellEnd"/>
      <w:r>
        <w:t xml:space="preserve"> was dergleichen sein mag. Zum andern / Wird hiemit dennoch das leiblich </w:t>
      </w:r>
      <w:proofErr w:type="spellStart"/>
      <w:r>
        <w:t>trincken</w:t>
      </w:r>
      <w:proofErr w:type="spellEnd"/>
      <w:r>
        <w:t xml:space="preserve"> des </w:t>
      </w:r>
      <w:proofErr w:type="spellStart"/>
      <w:r>
        <w:t>bluts</w:t>
      </w:r>
      <w:proofErr w:type="spellEnd"/>
      <w:r>
        <w:t xml:space="preserve"> Christi / samt seinem sandigen </w:t>
      </w:r>
      <w:proofErr w:type="spellStart"/>
      <w:r>
        <w:t>grund</w:t>
      </w:r>
      <w:proofErr w:type="spellEnd"/>
      <w:r>
        <w:t xml:space="preserve"> / der </w:t>
      </w:r>
      <w:proofErr w:type="spellStart"/>
      <w:r>
        <w:t>allenthalbenheit</w:t>
      </w:r>
      <w:proofErr w:type="spellEnd"/>
      <w:r>
        <w:t xml:space="preserve"> des </w:t>
      </w:r>
      <w:proofErr w:type="spellStart"/>
      <w:r>
        <w:t>bluts</w:t>
      </w:r>
      <w:proofErr w:type="spellEnd"/>
      <w:r>
        <w:t xml:space="preserve"> Christi </w:t>
      </w:r>
      <w:proofErr w:type="spellStart"/>
      <w:r>
        <w:t>umbgestossen</w:t>
      </w:r>
      <w:proofErr w:type="spellEnd"/>
      <w:r>
        <w:t xml:space="preserve"> / wie sehr sich auch Marbach dargegen </w:t>
      </w:r>
      <w:proofErr w:type="spellStart"/>
      <w:r>
        <w:t>streubet</w:t>
      </w:r>
      <w:proofErr w:type="spellEnd"/>
      <w:r>
        <w:t xml:space="preserve">. Denn weil das </w:t>
      </w:r>
      <w:proofErr w:type="spellStart"/>
      <w:r>
        <w:t>blut</w:t>
      </w:r>
      <w:proofErr w:type="spellEnd"/>
      <w:r>
        <w:t xml:space="preserve"> Christi </w:t>
      </w:r>
      <w:proofErr w:type="spellStart"/>
      <w:r>
        <w:t>warhafftig</w:t>
      </w:r>
      <w:proofErr w:type="spellEnd"/>
      <w:r>
        <w:t xml:space="preserve"> </w:t>
      </w:r>
      <w:proofErr w:type="spellStart"/>
      <w:r>
        <w:t>auß</w:t>
      </w:r>
      <w:proofErr w:type="spellEnd"/>
      <w:r>
        <w:t xml:space="preserve"> seinem leibe vergossen ist worden / So hat es die </w:t>
      </w:r>
      <w:proofErr w:type="spellStart"/>
      <w:r>
        <w:t>persoenlich</w:t>
      </w:r>
      <w:proofErr w:type="spellEnd"/>
      <w:r>
        <w:t xml:space="preserve"> </w:t>
      </w:r>
      <w:proofErr w:type="spellStart"/>
      <w:r>
        <w:t>vereinigung</w:t>
      </w:r>
      <w:proofErr w:type="spellEnd"/>
      <w:r>
        <w:t xml:space="preserve"> der </w:t>
      </w:r>
      <w:proofErr w:type="spellStart"/>
      <w:r>
        <w:t>menschheit</w:t>
      </w:r>
      <w:proofErr w:type="spellEnd"/>
      <w:r>
        <w:t xml:space="preserve"> mit der Gottheit / nicht allenthalben gegenwertig gemacht / denn also </w:t>
      </w:r>
      <w:proofErr w:type="spellStart"/>
      <w:r>
        <w:t>hette</w:t>
      </w:r>
      <w:proofErr w:type="spellEnd"/>
      <w:r>
        <w:t xml:space="preserve"> es nicht </w:t>
      </w:r>
      <w:proofErr w:type="spellStart"/>
      <w:r>
        <w:t>koennen</w:t>
      </w:r>
      <w:proofErr w:type="spellEnd"/>
      <w:r>
        <w:t xml:space="preserve"> </w:t>
      </w:r>
      <w:proofErr w:type="spellStart"/>
      <w:r>
        <w:t>auß</w:t>
      </w:r>
      <w:proofErr w:type="spellEnd"/>
      <w:r>
        <w:t xml:space="preserve"> dem leibe vergossen werden / weil es zuvor heraussen gewesen / </w:t>
      </w:r>
      <w:proofErr w:type="spellStart"/>
      <w:r>
        <w:t>unnd</w:t>
      </w:r>
      <w:proofErr w:type="spellEnd"/>
      <w:r>
        <w:t xml:space="preserve"> für </w:t>
      </w:r>
      <w:proofErr w:type="spellStart"/>
      <w:r>
        <w:t>unnd</w:t>
      </w:r>
      <w:proofErr w:type="spellEnd"/>
      <w:r>
        <w:t xml:space="preserve"> für drinnen blieben </w:t>
      </w:r>
      <w:proofErr w:type="spellStart"/>
      <w:r>
        <w:t>were</w:t>
      </w:r>
      <w:proofErr w:type="spellEnd"/>
      <w:r>
        <w:t xml:space="preserve">. Item es </w:t>
      </w:r>
      <w:proofErr w:type="spellStart"/>
      <w:r>
        <w:t>heist</w:t>
      </w:r>
      <w:proofErr w:type="spellEnd"/>
      <w:r>
        <w:t xml:space="preserve"> uns Christus sein vergossen </w:t>
      </w:r>
      <w:proofErr w:type="spellStart"/>
      <w:r>
        <w:t>blut</w:t>
      </w:r>
      <w:proofErr w:type="spellEnd"/>
      <w:r>
        <w:t xml:space="preserve"> </w:t>
      </w:r>
      <w:proofErr w:type="spellStart"/>
      <w:r>
        <w:t>trincken</w:t>
      </w:r>
      <w:proofErr w:type="spellEnd"/>
      <w:r>
        <w:t xml:space="preserve"> / </w:t>
      </w:r>
      <w:proofErr w:type="spellStart"/>
      <w:r>
        <w:t>Unnd</w:t>
      </w:r>
      <w:proofErr w:type="spellEnd"/>
      <w:r>
        <w:t xml:space="preserve"> ist diß gewiß / da es nicht </w:t>
      </w:r>
      <w:proofErr w:type="spellStart"/>
      <w:r>
        <w:t>were</w:t>
      </w:r>
      <w:proofErr w:type="spellEnd"/>
      <w:r>
        <w:t xml:space="preserve"> vergossen / so </w:t>
      </w:r>
      <w:proofErr w:type="spellStart"/>
      <w:r>
        <w:t>koenden</w:t>
      </w:r>
      <w:proofErr w:type="spellEnd"/>
      <w:r>
        <w:t xml:space="preserve"> wir es nicht </w:t>
      </w:r>
      <w:proofErr w:type="spellStart"/>
      <w:r>
        <w:t>trincken</w:t>
      </w:r>
      <w:proofErr w:type="spellEnd"/>
      <w:r>
        <w:t xml:space="preserve">. Nu </w:t>
      </w:r>
      <w:proofErr w:type="spellStart"/>
      <w:r>
        <w:t>komt</w:t>
      </w:r>
      <w:proofErr w:type="spellEnd"/>
      <w:r>
        <w:t xml:space="preserve"> aber jetzund das </w:t>
      </w:r>
      <w:proofErr w:type="spellStart"/>
      <w:r>
        <w:t>blut</w:t>
      </w:r>
      <w:proofErr w:type="spellEnd"/>
      <w:r>
        <w:t xml:space="preserve"> Christi nicht mehr </w:t>
      </w:r>
      <w:proofErr w:type="spellStart"/>
      <w:r>
        <w:t>auß</w:t>
      </w:r>
      <w:proofErr w:type="spellEnd"/>
      <w:r>
        <w:t xml:space="preserve"> seinem leibe. Derhalben muß folgen / daß er von keinem leiblichen </w:t>
      </w:r>
      <w:proofErr w:type="spellStart"/>
      <w:r>
        <w:t>trincken</w:t>
      </w:r>
      <w:proofErr w:type="spellEnd"/>
      <w:r>
        <w:t xml:space="preserve"> </w:t>
      </w:r>
      <w:proofErr w:type="spellStart"/>
      <w:r>
        <w:t>dises</w:t>
      </w:r>
      <w:proofErr w:type="spellEnd"/>
      <w:r>
        <w:t xml:space="preserve"> seines </w:t>
      </w:r>
      <w:proofErr w:type="spellStart"/>
      <w:r>
        <w:t>bluts</w:t>
      </w:r>
      <w:proofErr w:type="spellEnd"/>
      <w:r>
        <w:t xml:space="preserve"> / weder das </w:t>
      </w:r>
      <w:proofErr w:type="spellStart"/>
      <w:r>
        <w:t>auß</w:t>
      </w:r>
      <w:proofErr w:type="spellEnd"/>
      <w:r>
        <w:t xml:space="preserve"> seinem leibe kommen / noch das darinnen bleiben / </w:t>
      </w:r>
      <w:proofErr w:type="spellStart"/>
      <w:r>
        <w:t>wil</w:t>
      </w:r>
      <w:proofErr w:type="spellEnd"/>
      <w:r>
        <w:t xml:space="preserve"> verstanden sein. </w:t>
      </w:r>
    </w:p>
    <w:p w14:paraId="56C14569" w14:textId="77777777" w:rsidR="008F74BD" w:rsidRDefault="008F74BD" w:rsidP="008F74BD">
      <w:pPr>
        <w:pStyle w:val="StandardWeb"/>
      </w:pPr>
      <w:r>
        <w:t xml:space="preserve">Zum dritten / ist </w:t>
      </w:r>
      <w:proofErr w:type="spellStart"/>
      <w:r>
        <w:t>alhie</w:t>
      </w:r>
      <w:proofErr w:type="spellEnd"/>
      <w:r>
        <w:t xml:space="preserve"> </w:t>
      </w:r>
      <w:proofErr w:type="spellStart"/>
      <w:r>
        <w:t>wol</w:t>
      </w:r>
      <w:proofErr w:type="spellEnd"/>
      <w:r>
        <w:t xml:space="preserve"> zu </w:t>
      </w:r>
      <w:proofErr w:type="spellStart"/>
      <w:r>
        <w:t>mercken</w:t>
      </w:r>
      <w:proofErr w:type="spellEnd"/>
      <w:r>
        <w:t xml:space="preserve"> / daß Marbach mit diesem </w:t>
      </w:r>
      <w:proofErr w:type="spellStart"/>
      <w:r>
        <w:t>Ubiquitetischen</w:t>
      </w:r>
      <w:proofErr w:type="spellEnd"/>
      <w:r>
        <w:t xml:space="preserve"> </w:t>
      </w:r>
      <w:proofErr w:type="spellStart"/>
      <w:r>
        <w:t>grunde</w:t>
      </w:r>
      <w:proofErr w:type="spellEnd"/>
      <w:r>
        <w:t xml:space="preserve"> </w:t>
      </w:r>
      <w:proofErr w:type="spellStart"/>
      <w:r>
        <w:t>herfuer</w:t>
      </w:r>
      <w:proofErr w:type="spellEnd"/>
      <w:r>
        <w:t xml:space="preserve"> </w:t>
      </w:r>
      <w:proofErr w:type="spellStart"/>
      <w:r>
        <w:t>komt</w:t>
      </w:r>
      <w:proofErr w:type="spellEnd"/>
      <w:r>
        <w:t xml:space="preserve"> / Die </w:t>
      </w:r>
      <w:proofErr w:type="spellStart"/>
      <w:r>
        <w:t>menschheit</w:t>
      </w:r>
      <w:proofErr w:type="spellEnd"/>
      <w:r>
        <w:t xml:space="preserve"> Christi </w:t>
      </w:r>
      <w:proofErr w:type="spellStart"/>
      <w:r>
        <w:t>kan</w:t>
      </w:r>
      <w:proofErr w:type="spellEnd"/>
      <w:r>
        <w:t xml:space="preserve"> von der Gottheit nimmermehr </w:t>
      </w:r>
      <w:proofErr w:type="spellStart"/>
      <w:r>
        <w:t>getrent</w:t>
      </w:r>
      <w:proofErr w:type="spellEnd"/>
      <w:r>
        <w:t xml:space="preserve"> werden / </w:t>
      </w:r>
      <w:proofErr w:type="spellStart"/>
      <w:r>
        <w:t>Darumb</w:t>
      </w:r>
      <w:proofErr w:type="spellEnd"/>
      <w:r>
        <w:t xml:space="preserve"> wo Christus Gott ist / daselbst muß auch Christus </w:t>
      </w:r>
      <w:proofErr w:type="spellStart"/>
      <w:r>
        <w:t>mensch</w:t>
      </w:r>
      <w:proofErr w:type="spellEnd"/>
      <w:r>
        <w:t xml:space="preserve"> sein / und </w:t>
      </w:r>
      <w:proofErr w:type="spellStart"/>
      <w:r>
        <w:t>erbeut</w:t>
      </w:r>
      <w:proofErr w:type="spellEnd"/>
      <w:r>
        <w:t xml:space="preserve"> sich in aller seiner gesellen </w:t>
      </w:r>
      <w:proofErr w:type="spellStart"/>
      <w:r>
        <w:t>namen</w:t>
      </w:r>
      <w:proofErr w:type="spellEnd"/>
      <w:r>
        <w:t xml:space="preserve"> / da wir </w:t>
      </w:r>
      <w:proofErr w:type="spellStart"/>
      <w:r>
        <w:t>jnen</w:t>
      </w:r>
      <w:proofErr w:type="spellEnd"/>
      <w:r>
        <w:t xml:space="preserve"> diß Argument mit </w:t>
      </w:r>
      <w:proofErr w:type="spellStart"/>
      <w:r>
        <w:t>grund</w:t>
      </w:r>
      <w:proofErr w:type="spellEnd"/>
      <w:r>
        <w:t xml:space="preserve"> der </w:t>
      </w:r>
      <w:proofErr w:type="spellStart"/>
      <w:r>
        <w:t>warheit</w:t>
      </w:r>
      <w:proofErr w:type="spellEnd"/>
      <w:r>
        <w:t xml:space="preserve"> widerlegen </w:t>
      </w:r>
      <w:proofErr w:type="spellStart"/>
      <w:r>
        <w:t>unnd</w:t>
      </w:r>
      <w:proofErr w:type="spellEnd"/>
      <w:r>
        <w:t xml:space="preserve"> </w:t>
      </w:r>
      <w:proofErr w:type="spellStart"/>
      <w:r>
        <w:t>auffloesen</w:t>
      </w:r>
      <w:proofErr w:type="spellEnd"/>
      <w:r>
        <w:t xml:space="preserve"> / wollen sie </w:t>
      </w:r>
      <w:proofErr w:type="spellStart"/>
      <w:r>
        <w:t>nit</w:t>
      </w:r>
      <w:proofErr w:type="spellEnd"/>
      <w:r>
        <w:t xml:space="preserve"> </w:t>
      </w:r>
      <w:proofErr w:type="spellStart"/>
      <w:r>
        <w:t>ongern</w:t>
      </w:r>
      <w:proofErr w:type="spellEnd"/>
      <w:r>
        <w:t xml:space="preserve"> </w:t>
      </w:r>
      <w:proofErr w:type="spellStart"/>
      <w:r>
        <w:t>fuer</w:t>
      </w:r>
      <w:proofErr w:type="spellEnd"/>
      <w:r>
        <w:t xml:space="preserve"> der </w:t>
      </w:r>
      <w:proofErr w:type="spellStart"/>
      <w:r>
        <w:t>gantzen</w:t>
      </w:r>
      <w:proofErr w:type="spellEnd"/>
      <w:r>
        <w:t xml:space="preserve"> </w:t>
      </w:r>
      <w:proofErr w:type="spellStart"/>
      <w:r>
        <w:t>welt</w:t>
      </w:r>
      <w:proofErr w:type="spellEnd"/>
      <w:r>
        <w:t xml:space="preserve"> bekennen / daß wir unser </w:t>
      </w:r>
      <w:proofErr w:type="spellStart"/>
      <w:r>
        <w:t>schreibens</w:t>
      </w:r>
      <w:proofErr w:type="spellEnd"/>
      <w:r>
        <w:t xml:space="preserve"> </w:t>
      </w:r>
      <w:proofErr w:type="spellStart"/>
      <w:r>
        <w:t>unnd</w:t>
      </w:r>
      <w:proofErr w:type="spellEnd"/>
      <w:r>
        <w:t xml:space="preserve"> </w:t>
      </w:r>
      <w:proofErr w:type="spellStart"/>
      <w:r>
        <w:t>predigens</w:t>
      </w:r>
      <w:proofErr w:type="spellEnd"/>
      <w:r>
        <w:t xml:space="preserve"> wider </w:t>
      </w:r>
      <w:proofErr w:type="spellStart"/>
      <w:r>
        <w:t>jre</w:t>
      </w:r>
      <w:proofErr w:type="spellEnd"/>
      <w:r>
        <w:t xml:space="preserve"> </w:t>
      </w:r>
      <w:proofErr w:type="spellStart"/>
      <w:r>
        <w:t>lere</w:t>
      </w:r>
      <w:proofErr w:type="spellEnd"/>
      <w:r>
        <w:t xml:space="preserve"> nicht </w:t>
      </w:r>
      <w:proofErr w:type="spellStart"/>
      <w:r>
        <w:t>ubel</w:t>
      </w:r>
      <w:proofErr w:type="spellEnd"/>
      <w:r>
        <w:t xml:space="preserve"> befuget seien. </w:t>
      </w:r>
      <w:proofErr w:type="spellStart"/>
      <w:r>
        <w:t>Wolte</w:t>
      </w:r>
      <w:proofErr w:type="spellEnd"/>
      <w:r>
        <w:t xml:space="preserve"> Gott / daß Marbach und andere diesem </w:t>
      </w:r>
      <w:proofErr w:type="spellStart"/>
      <w:r>
        <w:t>jren</w:t>
      </w:r>
      <w:proofErr w:type="spellEnd"/>
      <w:r>
        <w:t xml:space="preserve"> erbieten ein </w:t>
      </w:r>
      <w:proofErr w:type="spellStart"/>
      <w:r>
        <w:t>genuegen</w:t>
      </w:r>
      <w:proofErr w:type="spellEnd"/>
      <w:r>
        <w:t xml:space="preserve"> </w:t>
      </w:r>
      <w:proofErr w:type="spellStart"/>
      <w:r>
        <w:t>theten</w:t>
      </w:r>
      <w:proofErr w:type="spellEnd"/>
      <w:r>
        <w:t xml:space="preserve"> / so </w:t>
      </w:r>
      <w:proofErr w:type="spellStart"/>
      <w:r>
        <w:t>were</w:t>
      </w:r>
      <w:proofErr w:type="spellEnd"/>
      <w:r>
        <w:t xml:space="preserve"> der streit schon </w:t>
      </w:r>
      <w:proofErr w:type="spellStart"/>
      <w:r>
        <w:t>gestilt</w:t>
      </w:r>
      <w:proofErr w:type="spellEnd"/>
      <w:r>
        <w:t xml:space="preserve">. Denn das Argument nu lang ist </w:t>
      </w:r>
      <w:proofErr w:type="spellStart"/>
      <w:r>
        <w:t>auffgeloeset</w:t>
      </w:r>
      <w:proofErr w:type="spellEnd"/>
      <w:r>
        <w:t xml:space="preserve"> / </w:t>
      </w:r>
      <w:proofErr w:type="spellStart"/>
      <w:r>
        <w:t>unnd</w:t>
      </w:r>
      <w:proofErr w:type="spellEnd"/>
      <w:r>
        <w:t xml:space="preserve"> so weit getrieben / daß es auch die Kinder in der </w:t>
      </w:r>
      <w:proofErr w:type="spellStart"/>
      <w:r>
        <w:t>Schul</w:t>
      </w:r>
      <w:proofErr w:type="spellEnd"/>
      <w:r>
        <w:t xml:space="preserve"> </w:t>
      </w:r>
      <w:proofErr w:type="spellStart"/>
      <w:r>
        <w:t>auffloesen</w:t>
      </w:r>
      <w:proofErr w:type="spellEnd"/>
      <w:r>
        <w:t xml:space="preserve"> </w:t>
      </w:r>
      <w:proofErr w:type="spellStart"/>
      <w:r>
        <w:t>koennen</w:t>
      </w:r>
      <w:proofErr w:type="spellEnd"/>
      <w:r>
        <w:t xml:space="preserve"> / </w:t>
      </w:r>
      <w:proofErr w:type="spellStart"/>
      <w:r>
        <w:t>unnd</w:t>
      </w:r>
      <w:proofErr w:type="spellEnd"/>
      <w:r>
        <w:t xml:space="preserve"> wissen / daß freilich der </w:t>
      </w:r>
      <w:proofErr w:type="spellStart"/>
      <w:r>
        <w:t>mensch</w:t>
      </w:r>
      <w:proofErr w:type="spellEnd"/>
      <w:r>
        <w:t xml:space="preserve"> Christus / aber </w:t>
      </w:r>
      <w:proofErr w:type="spellStart"/>
      <w:r>
        <w:t>darumb</w:t>
      </w:r>
      <w:proofErr w:type="spellEnd"/>
      <w:r>
        <w:t xml:space="preserve"> nicht nach seiner </w:t>
      </w:r>
      <w:proofErr w:type="spellStart"/>
      <w:r>
        <w:t>menschheit</w:t>
      </w:r>
      <w:proofErr w:type="spellEnd"/>
      <w:r>
        <w:t xml:space="preserve"> / sonder nach seiner Gottheit </w:t>
      </w:r>
      <w:proofErr w:type="spellStart"/>
      <w:r>
        <w:t>uberal</w:t>
      </w:r>
      <w:proofErr w:type="spellEnd"/>
      <w:r>
        <w:t xml:space="preserve"> ist / wie auch dieser Mensch Christus von </w:t>
      </w:r>
      <w:proofErr w:type="spellStart"/>
      <w:r>
        <w:t>ewigheit</w:t>
      </w:r>
      <w:proofErr w:type="spellEnd"/>
      <w:r>
        <w:t xml:space="preserve"> </w:t>
      </w:r>
      <w:proofErr w:type="spellStart"/>
      <w:r>
        <w:t>warer</w:t>
      </w:r>
      <w:proofErr w:type="spellEnd"/>
      <w:r>
        <w:t xml:space="preserve"> / </w:t>
      </w:r>
      <w:proofErr w:type="spellStart"/>
      <w:r>
        <w:t>natuerlicher</w:t>
      </w:r>
      <w:proofErr w:type="spellEnd"/>
      <w:r>
        <w:t xml:space="preserve"> Gott / und </w:t>
      </w:r>
      <w:proofErr w:type="spellStart"/>
      <w:r>
        <w:t>erschaffer</w:t>
      </w:r>
      <w:proofErr w:type="spellEnd"/>
      <w:r>
        <w:t xml:space="preserve"> aller Creaturen ist / aber </w:t>
      </w:r>
      <w:proofErr w:type="spellStart"/>
      <w:r>
        <w:t>nit</w:t>
      </w:r>
      <w:proofErr w:type="spellEnd"/>
      <w:r>
        <w:t xml:space="preserve"> nach seiner </w:t>
      </w:r>
      <w:proofErr w:type="spellStart"/>
      <w:r>
        <w:t>menschheit</w:t>
      </w:r>
      <w:proofErr w:type="spellEnd"/>
      <w:r>
        <w:t xml:space="preserve"> / welche </w:t>
      </w:r>
      <w:proofErr w:type="spellStart"/>
      <w:r>
        <w:t>selbest</w:t>
      </w:r>
      <w:proofErr w:type="spellEnd"/>
      <w:r>
        <w:t xml:space="preserve"> ein Creatur und von </w:t>
      </w:r>
      <w:proofErr w:type="spellStart"/>
      <w:r>
        <w:t>jm</w:t>
      </w:r>
      <w:proofErr w:type="spellEnd"/>
      <w:r>
        <w:t xml:space="preserve"> erschaffen ist / sonder nach seiner Gottheit. Und wird dennoch die </w:t>
      </w:r>
      <w:proofErr w:type="spellStart"/>
      <w:r>
        <w:t>menschheit</w:t>
      </w:r>
      <w:proofErr w:type="spellEnd"/>
      <w:r>
        <w:t xml:space="preserve"> keines </w:t>
      </w:r>
      <w:proofErr w:type="spellStart"/>
      <w:r>
        <w:t>wegs</w:t>
      </w:r>
      <w:proofErr w:type="spellEnd"/>
      <w:r>
        <w:t xml:space="preserve"> von der Gottheit getrennet / dieweil eben dieselbe einige / </w:t>
      </w:r>
      <w:proofErr w:type="spellStart"/>
      <w:r>
        <w:t>gantze</w:t>
      </w:r>
      <w:proofErr w:type="spellEnd"/>
      <w:r>
        <w:t xml:space="preserve"> / </w:t>
      </w:r>
      <w:proofErr w:type="spellStart"/>
      <w:r>
        <w:t>onendliche</w:t>
      </w:r>
      <w:proofErr w:type="spellEnd"/>
      <w:r>
        <w:t xml:space="preserve"> Gottheit welche ausserhalb </w:t>
      </w:r>
      <w:proofErr w:type="spellStart"/>
      <w:r>
        <w:t>jres</w:t>
      </w:r>
      <w:proofErr w:type="spellEnd"/>
      <w:r>
        <w:t xml:space="preserve"> </w:t>
      </w:r>
      <w:proofErr w:type="spellStart"/>
      <w:r>
        <w:t>angenomenen</w:t>
      </w:r>
      <w:proofErr w:type="spellEnd"/>
      <w:r>
        <w:t xml:space="preserve"> </w:t>
      </w:r>
      <w:proofErr w:type="spellStart"/>
      <w:r>
        <w:t>leibs</w:t>
      </w:r>
      <w:proofErr w:type="spellEnd"/>
      <w:r>
        <w:t xml:space="preserve"> ist / auch </w:t>
      </w:r>
      <w:proofErr w:type="spellStart"/>
      <w:r>
        <w:t>jnnerhalb</w:t>
      </w:r>
      <w:proofErr w:type="spellEnd"/>
      <w:r>
        <w:t xml:space="preserve"> desselben ist / und </w:t>
      </w:r>
      <w:proofErr w:type="spellStart"/>
      <w:r>
        <w:t>ewigklich</w:t>
      </w:r>
      <w:proofErr w:type="spellEnd"/>
      <w:r>
        <w:t xml:space="preserve"> mit </w:t>
      </w:r>
      <w:proofErr w:type="spellStart"/>
      <w:r>
        <w:t>jm</w:t>
      </w:r>
      <w:proofErr w:type="spellEnd"/>
      <w:r>
        <w:t xml:space="preserve"> </w:t>
      </w:r>
      <w:proofErr w:type="spellStart"/>
      <w:r>
        <w:t>persoenlich</w:t>
      </w:r>
      <w:proofErr w:type="spellEnd"/>
      <w:r>
        <w:t xml:space="preserve"> verbunden bleibet. Diese </w:t>
      </w:r>
      <w:proofErr w:type="spellStart"/>
      <w:r>
        <w:t>widerlegung</w:t>
      </w:r>
      <w:proofErr w:type="spellEnd"/>
      <w:r>
        <w:t xml:space="preserve"> </w:t>
      </w:r>
      <w:proofErr w:type="spellStart"/>
      <w:r>
        <w:t>unnd</w:t>
      </w:r>
      <w:proofErr w:type="spellEnd"/>
      <w:r>
        <w:t xml:space="preserve"> </w:t>
      </w:r>
      <w:proofErr w:type="spellStart"/>
      <w:r>
        <w:t>aufloesung</w:t>
      </w:r>
      <w:proofErr w:type="spellEnd"/>
      <w:r>
        <w:t xml:space="preserve"> des Arguments werden sieben tausend Marbach in </w:t>
      </w:r>
      <w:proofErr w:type="spellStart"/>
      <w:r>
        <w:t>ewigkeit</w:t>
      </w:r>
      <w:proofErr w:type="spellEnd"/>
      <w:r>
        <w:t xml:space="preserve"> </w:t>
      </w:r>
      <w:proofErr w:type="spellStart"/>
      <w:r>
        <w:t>wol</w:t>
      </w:r>
      <w:proofErr w:type="spellEnd"/>
      <w:r>
        <w:t xml:space="preserve"> </w:t>
      </w:r>
      <w:proofErr w:type="spellStart"/>
      <w:r>
        <w:t>unwiderleget</w:t>
      </w:r>
      <w:proofErr w:type="spellEnd"/>
      <w:r>
        <w:t xml:space="preserve"> lassen. Stehet denn auf diesem einigen </w:t>
      </w:r>
      <w:proofErr w:type="spellStart"/>
      <w:r>
        <w:t>grund</w:t>
      </w:r>
      <w:proofErr w:type="spellEnd"/>
      <w:r>
        <w:t xml:space="preserve"> seine </w:t>
      </w:r>
      <w:proofErr w:type="spellStart"/>
      <w:r>
        <w:t>lere</w:t>
      </w:r>
      <w:proofErr w:type="spellEnd"/>
      <w:r>
        <w:t xml:space="preserve"> / von der leiblichen </w:t>
      </w:r>
      <w:proofErr w:type="spellStart"/>
      <w:r>
        <w:t>gegenwert</w:t>
      </w:r>
      <w:proofErr w:type="spellEnd"/>
      <w:r>
        <w:t xml:space="preserve"> Christi im </w:t>
      </w:r>
      <w:proofErr w:type="spellStart"/>
      <w:r>
        <w:t>brot</w:t>
      </w:r>
      <w:proofErr w:type="spellEnd"/>
      <w:r>
        <w:t xml:space="preserve"> / so sehe er zu wie sein </w:t>
      </w:r>
      <w:proofErr w:type="spellStart"/>
      <w:r>
        <w:t>gebew</w:t>
      </w:r>
      <w:proofErr w:type="spellEnd"/>
      <w:r>
        <w:t xml:space="preserve"> bestehen werde. </w:t>
      </w:r>
    </w:p>
    <w:p w14:paraId="4F90AA81" w14:textId="77777777" w:rsidR="008F74BD" w:rsidRDefault="008F74BD" w:rsidP="008F74BD">
      <w:pPr>
        <w:pStyle w:val="StandardWeb"/>
      </w:pPr>
      <w:r>
        <w:t xml:space="preserve">Der unterscheid des </w:t>
      </w:r>
      <w:proofErr w:type="spellStart"/>
      <w:r>
        <w:t>leibs</w:t>
      </w:r>
      <w:proofErr w:type="spellEnd"/>
      <w:r>
        <w:t xml:space="preserve"> Christi / welchen Marbach </w:t>
      </w:r>
      <w:proofErr w:type="spellStart"/>
      <w:r>
        <w:t>fuer</w:t>
      </w:r>
      <w:proofErr w:type="spellEnd"/>
      <w:r>
        <w:t xml:space="preserve"> unsern 11. </w:t>
      </w:r>
      <w:proofErr w:type="spellStart"/>
      <w:r>
        <w:t>grund</w:t>
      </w:r>
      <w:proofErr w:type="spellEnd"/>
      <w:r>
        <w:t xml:space="preserve"> </w:t>
      </w:r>
      <w:proofErr w:type="spellStart"/>
      <w:r>
        <w:t>anzeuhet</w:t>
      </w:r>
      <w:proofErr w:type="spellEnd"/>
      <w:r>
        <w:t xml:space="preserve"> / wird auch nicht zum </w:t>
      </w:r>
      <w:proofErr w:type="spellStart"/>
      <w:r>
        <w:t>beweiß</w:t>
      </w:r>
      <w:proofErr w:type="spellEnd"/>
      <w:r>
        <w:t xml:space="preserve"> / sonder zu </w:t>
      </w:r>
      <w:proofErr w:type="spellStart"/>
      <w:r>
        <w:t>erklaerung</w:t>
      </w:r>
      <w:proofErr w:type="spellEnd"/>
      <w:r>
        <w:t xml:space="preserve"> unserer </w:t>
      </w:r>
      <w:proofErr w:type="spellStart"/>
      <w:r>
        <w:t>meinung</w:t>
      </w:r>
      <w:proofErr w:type="spellEnd"/>
      <w:r>
        <w:t xml:space="preserve"> gebraucht. Wenn man aber </w:t>
      </w:r>
      <w:proofErr w:type="spellStart"/>
      <w:r>
        <w:t>auß</w:t>
      </w:r>
      <w:proofErr w:type="spellEnd"/>
      <w:r>
        <w:t xml:space="preserve"> demselben also schleust / Was eigentlich und wesentlich der leib Christi ist / das ist </w:t>
      </w:r>
      <w:proofErr w:type="spellStart"/>
      <w:r>
        <w:t>auß</w:t>
      </w:r>
      <w:proofErr w:type="spellEnd"/>
      <w:r>
        <w:t xml:space="preserve"> Maria geboren / </w:t>
      </w:r>
      <w:proofErr w:type="spellStart"/>
      <w:r>
        <w:t>fuer</w:t>
      </w:r>
      <w:proofErr w:type="spellEnd"/>
      <w:r>
        <w:t xml:space="preserve"> uns gestorben / erstanden / und gen </w:t>
      </w:r>
      <w:proofErr w:type="spellStart"/>
      <w:r>
        <w:t>Himel</w:t>
      </w:r>
      <w:proofErr w:type="spellEnd"/>
      <w:r>
        <w:t xml:space="preserve"> </w:t>
      </w:r>
      <w:proofErr w:type="spellStart"/>
      <w:r>
        <w:t>gefaren</w:t>
      </w:r>
      <w:proofErr w:type="spellEnd"/>
      <w:r>
        <w:t xml:space="preserve">. Diß aber alles ist das </w:t>
      </w:r>
      <w:proofErr w:type="spellStart"/>
      <w:r>
        <w:t>brot</w:t>
      </w:r>
      <w:proofErr w:type="spellEnd"/>
      <w:r>
        <w:t xml:space="preserve"> </w:t>
      </w:r>
      <w:proofErr w:type="spellStart"/>
      <w:r>
        <w:t>nit</w:t>
      </w:r>
      <w:proofErr w:type="spellEnd"/>
      <w:r>
        <w:t xml:space="preserve">. Derhalben </w:t>
      </w:r>
      <w:proofErr w:type="spellStart"/>
      <w:r>
        <w:t>kan</w:t>
      </w:r>
      <w:proofErr w:type="spellEnd"/>
      <w:r>
        <w:t xml:space="preserve"> </w:t>
      </w:r>
      <w:proofErr w:type="spellStart"/>
      <w:r>
        <w:t>unnd</w:t>
      </w:r>
      <w:proofErr w:type="spellEnd"/>
      <w:r>
        <w:t xml:space="preserve"> muß diese rede Christi / das / nemlich das sichtbare </w:t>
      </w:r>
      <w:proofErr w:type="spellStart"/>
      <w:r>
        <w:t>brot</w:t>
      </w:r>
      <w:proofErr w:type="spellEnd"/>
      <w:r>
        <w:t xml:space="preserve"> / das ich </w:t>
      </w:r>
      <w:proofErr w:type="spellStart"/>
      <w:r>
        <w:t>genomen</w:t>
      </w:r>
      <w:proofErr w:type="spellEnd"/>
      <w:r>
        <w:t xml:space="preserve"> / gebrochen und euch gebe zu essen / ist mein leib / </w:t>
      </w:r>
      <w:proofErr w:type="spellStart"/>
      <w:r>
        <w:t>nit</w:t>
      </w:r>
      <w:proofErr w:type="spellEnd"/>
      <w:r>
        <w:t xml:space="preserve"> eigentlich / wesentlich und nach dem </w:t>
      </w:r>
      <w:proofErr w:type="spellStart"/>
      <w:r>
        <w:t>buchstaben</w:t>
      </w:r>
      <w:proofErr w:type="spellEnd"/>
      <w:r>
        <w:t xml:space="preserve"> / sonder </w:t>
      </w:r>
      <w:proofErr w:type="spellStart"/>
      <w:r>
        <w:t>Sacramentsweise</w:t>
      </w:r>
      <w:proofErr w:type="spellEnd"/>
      <w:r>
        <w:t xml:space="preserve"> verstanden werden / wie sie Christus </w:t>
      </w:r>
      <w:proofErr w:type="spellStart"/>
      <w:r>
        <w:t>selbest</w:t>
      </w:r>
      <w:proofErr w:type="spellEnd"/>
      <w:r>
        <w:t xml:space="preserve"> </w:t>
      </w:r>
      <w:proofErr w:type="spellStart"/>
      <w:r>
        <w:t>erkleret</w:t>
      </w:r>
      <w:proofErr w:type="spellEnd"/>
      <w:r>
        <w:t xml:space="preserve"> / diß thut / das ist / diß </w:t>
      </w:r>
      <w:proofErr w:type="spellStart"/>
      <w:r>
        <w:t>brot</w:t>
      </w:r>
      <w:proofErr w:type="spellEnd"/>
      <w:r>
        <w:t xml:space="preserve"> </w:t>
      </w:r>
      <w:proofErr w:type="spellStart"/>
      <w:r>
        <w:t>niesset</w:t>
      </w:r>
      <w:proofErr w:type="spellEnd"/>
      <w:r>
        <w:t xml:space="preserve"> / zu meinem </w:t>
      </w:r>
      <w:proofErr w:type="spellStart"/>
      <w:r>
        <w:t>gedechtniß</w:t>
      </w:r>
      <w:proofErr w:type="spellEnd"/>
      <w:r>
        <w:t xml:space="preserve"> / und S. Paul. So </w:t>
      </w:r>
      <w:proofErr w:type="spellStart"/>
      <w:r>
        <w:t>offt</w:t>
      </w:r>
      <w:proofErr w:type="spellEnd"/>
      <w:r>
        <w:t xml:space="preserve"> </w:t>
      </w:r>
      <w:proofErr w:type="spellStart"/>
      <w:r>
        <w:t>jhr</w:t>
      </w:r>
      <w:proofErr w:type="spellEnd"/>
      <w:r>
        <w:t xml:space="preserve"> von diesem </w:t>
      </w:r>
      <w:proofErr w:type="spellStart"/>
      <w:r>
        <w:t>brot</w:t>
      </w:r>
      <w:proofErr w:type="spellEnd"/>
      <w:r>
        <w:t xml:space="preserve"> esset / sollet </w:t>
      </w:r>
      <w:proofErr w:type="spellStart"/>
      <w:r>
        <w:t>jr</w:t>
      </w:r>
      <w:proofErr w:type="spellEnd"/>
      <w:r>
        <w:t xml:space="preserve"> den </w:t>
      </w:r>
      <w:proofErr w:type="spellStart"/>
      <w:r>
        <w:t>tod</w:t>
      </w:r>
      <w:proofErr w:type="spellEnd"/>
      <w:r>
        <w:t xml:space="preserve"> des Herrn verkündigen / Was </w:t>
      </w:r>
      <w:proofErr w:type="spellStart"/>
      <w:r>
        <w:t>wil</w:t>
      </w:r>
      <w:proofErr w:type="spellEnd"/>
      <w:r>
        <w:t xml:space="preserve"> Marbach darauß machen? Er </w:t>
      </w:r>
      <w:proofErr w:type="spellStart"/>
      <w:r>
        <w:t>bekent</w:t>
      </w:r>
      <w:proofErr w:type="spellEnd"/>
      <w:r>
        <w:t xml:space="preserve"> </w:t>
      </w:r>
      <w:proofErr w:type="spellStart"/>
      <w:r>
        <w:t>alhie</w:t>
      </w:r>
      <w:proofErr w:type="spellEnd"/>
      <w:r>
        <w:t xml:space="preserve"> / und muß </w:t>
      </w:r>
      <w:proofErr w:type="spellStart"/>
      <w:r>
        <w:t>one</w:t>
      </w:r>
      <w:proofErr w:type="spellEnd"/>
      <w:r>
        <w:t xml:space="preserve"> seinen </w:t>
      </w:r>
      <w:proofErr w:type="spellStart"/>
      <w:r>
        <w:t>danck</w:t>
      </w:r>
      <w:proofErr w:type="spellEnd"/>
      <w:r>
        <w:t xml:space="preserve"> bekennen / daß es ein </w:t>
      </w:r>
      <w:proofErr w:type="spellStart"/>
      <w:r>
        <w:t>wechselrede</w:t>
      </w:r>
      <w:proofErr w:type="spellEnd"/>
      <w:r>
        <w:t xml:space="preserve"> sey. Wo bleibt er denn mit seinem </w:t>
      </w:r>
      <w:proofErr w:type="spellStart"/>
      <w:r>
        <w:t>buchstabischen</w:t>
      </w:r>
      <w:proofErr w:type="spellEnd"/>
      <w:r>
        <w:t xml:space="preserve"> verstand? Er </w:t>
      </w:r>
      <w:proofErr w:type="spellStart"/>
      <w:r>
        <w:t>wolt</w:t>
      </w:r>
      <w:proofErr w:type="spellEnd"/>
      <w:r>
        <w:t xml:space="preserve"> </w:t>
      </w:r>
      <w:proofErr w:type="spellStart"/>
      <w:r>
        <w:t>jn</w:t>
      </w:r>
      <w:proofErr w:type="spellEnd"/>
      <w:r>
        <w:t xml:space="preserve"> </w:t>
      </w:r>
      <w:proofErr w:type="spellStart"/>
      <w:r>
        <w:t>wol</w:t>
      </w:r>
      <w:proofErr w:type="spellEnd"/>
      <w:r>
        <w:t xml:space="preserve"> gern daran flicken / und uns eine rede von einem ding / nemlich von dem </w:t>
      </w:r>
      <w:proofErr w:type="spellStart"/>
      <w:r>
        <w:t>brot</w:t>
      </w:r>
      <w:proofErr w:type="spellEnd"/>
      <w:r>
        <w:t xml:space="preserve"> / zugleich verwechselt und eigentlich nach dem </w:t>
      </w:r>
      <w:proofErr w:type="spellStart"/>
      <w:r>
        <w:t>buchstaben</w:t>
      </w:r>
      <w:proofErr w:type="spellEnd"/>
      <w:r>
        <w:t xml:space="preserve"> / </w:t>
      </w:r>
      <w:proofErr w:type="spellStart"/>
      <w:r>
        <w:t>unnd</w:t>
      </w:r>
      <w:proofErr w:type="spellEnd"/>
      <w:r>
        <w:t xml:space="preserve"> </w:t>
      </w:r>
      <w:proofErr w:type="spellStart"/>
      <w:r>
        <w:t>nit</w:t>
      </w:r>
      <w:proofErr w:type="spellEnd"/>
      <w:r>
        <w:t xml:space="preserve"> nach dem </w:t>
      </w:r>
      <w:proofErr w:type="spellStart"/>
      <w:r>
        <w:t>buchstaben</w:t>
      </w:r>
      <w:proofErr w:type="spellEnd"/>
      <w:r>
        <w:t xml:space="preserve"> </w:t>
      </w:r>
      <w:proofErr w:type="spellStart"/>
      <w:r>
        <w:t>leren</w:t>
      </w:r>
      <w:proofErr w:type="spellEnd"/>
      <w:r>
        <w:t xml:space="preserve"> verstehen / und </w:t>
      </w:r>
      <w:proofErr w:type="spellStart"/>
      <w:r>
        <w:t>uberreden</w:t>
      </w:r>
      <w:proofErr w:type="spellEnd"/>
      <w:r>
        <w:t xml:space="preserve"> / er bliebe mit seinem in / oder unter dem </w:t>
      </w:r>
      <w:proofErr w:type="spellStart"/>
      <w:r>
        <w:t>brot</w:t>
      </w:r>
      <w:proofErr w:type="spellEnd"/>
      <w:r>
        <w:t xml:space="preserve"> verborgenen leib Christi / bey dem </w:t>
      </w:r>
      <w:proofErr w:type="spellStart"/>
      <w:r>
        <w:t>buchstaben</w:t>
      </w:r>
      <w:proofErr w:type="spellEnd"/>
      <w:r>
        <w:t xml:space="preserve"> der worte / welche von dem </w:t>
      </w:r>
      <w:proofErr w:type="spellStart"/>
      <w:r>
        <w:t>brot</w:t>
      </w:r>
      <w:proofErr w:type="spellEnd"/>
      <w:r>
        <w:t xml:space="preserve"> sagen / daß es der leib Christi sey / </w:t>
      </w:r>
      <w:proofErr w:type="spellStart"/>
      <w:r>
        <w:t>unnd</w:t>
      </w:r>
      <w:proofErr w:type="spellEnd"/>
      <w:r>
        <w:t xml:space="preserve"> das solchen verstand die </w:t>
      </w:r>
      <w:proofErr w:type="spellStart"/>
      <w:r>
        <w:t>art</w:t>
      </w:r>
      <w:proofErr w:type="spellEnd"/>
      <w:r>
        <w:t xml:space="preserve"> aller Sacrament erfordere. Aber solches wird </w:t>
      </w:r>
      <w:proofErr w:type="spellStart"/>
      <w:r>
        <w:t>jm</w:t>
      </w:r>
      <w:proofErr w:type="spellEnd"/>
      <w:r>
        <w:t xml:space="preserve"> gestehen wer mit sehenden </w:t>
      </w:r>
      <w:proofErr w:type="spellStart"/>
      <w:r>
        <w:t>augen</w:t>
      </w:r>
      <w:proofErr w:type="spellEnd"/>
      <w:r>
        <w:t xml:space="preserve"> blind </w:t>
      </w:r>
      <w:proofErr w:type="spellStart"/>
      <w:r>
        <w:t>wil</w:t>
      </w:r>
      <w:proofErr w:type="spellEnd"/>
      <w:r>
        <w:t xml:space="preserve"> sein. Denn daß er von </w:t>
      </w:r>
      <w:proofErr w:type="spellStart"/>
      <w:r>
        <w:t>auffhebung</w:t>
      </w:r>
      <w:proofErr w:type="spellEnd"/>
      <w:r>
        <w:t xml:space="preserve"> der </w:t>
      </w:r>
      <w:proofErr w:type="spellStart"/>
      <w:r>
        <w:t>substantz</w:t>
      </w:r>
      <w:proofErr w:type="spellEnd"/>
      <w:r>
        <w:t xml:space="preserve"> </w:t>
      </w:r>
      <w:proofErr w:type="spellStart"/>
      <w:r>
        <w:t>unnd</w:t>
      </w:r>
      <w:proofErr w:type="spellEnd"/>
      <w:r>
        <w:t xml:space="preserve"> des Erbguts in dem </w:t>
      </w:r>
      <w:proofErr w:type="spellStart"/>
      <w:r>
        <w:t>Abendmal</w:t>
      </w:r>
      <w:proofErr w:type="spellEnd"/>
      <w:r>
        <w:t xml:space="preserve"> saget / ist droben </w:t>
      </w:r>
      <w:proofErr w:type="spellStart"/>
      <w:r>
        <w:t>unnd</w:t>
      </w:r>
      <w:proofErr w:type="spellEnd"/>
      <w:r>
        <w:t xml:space="preserve"> anderswo genugsam widerlegt / und </w:t>
      </w:r>
      <w:proofErr w:type="spellStart"/>
      <w:r>
        <w:t>felt</w:t>
      </w:r>
      <w:proofErr w:type="spellEnd"/>
      <w:r>
        <w:t xml:space="preserve"> von sich </w:t>
      </w:r>
      <w:proofErr w:type="spellStart"/>
      <w:r>
        <w:t>selbest</w:t>
      </w:r>
      <w:proofErr w:type="spellEnd"/>
      <w:r>
        <w:t xml:space="preserve"> hinweg. Er ist </w:t>
      </w:r>
      <w:proofErr w:type="spellStart"/>
      <w:r>
        <w:t>nit</w:t>
      </w:r>
      <w:proofErr w:type="spellEnd"/>
      <w:r>
        <w:t xml:space="preserve"> mehr denn ein einiges / ewiges / </w:t>
      </w:r>
      <w:proofErr w:type="spellStart"/>
      <w:r>
        <w:t>newes</w:t>
      </w:r>
      <w:proofErr w:type="spellEnd"/>
      <w:r>
        <w:t xml:space="preserve"> Testament / oder </w:t>
      </w:r>
      <w:proofErr w:type="spellStart"/>
      <w:r>
        <w:t>newer</w:t>
      </w:r>
      <w:proofErr w:type="spellEnd"/>
      <w:r>
        <w:t xml:space="preserve"> Bund / das ist </w:t>
      </w:r>
      <w:proofErr w:type="spellStart"/>
      <w:r>
        <w:t>versoenung</w:t>
      </w:r>
      <w:proofErr w:type="spellEnd"/>
      <w:r>
        <w:t xml:space="preserve"> </w:t>
      </w:r>
      <w:proofErr w:type="spellStart"/>
      <w:r>
        <w:t>unnd</w:t>
      </w:r>
      <w:proofErr w:type="spellEnd"/>
      <w:r>
        <w:t xml:space="preserve"> </w:t>
      </w:r>
      <w:proofErr w:type="spellStart"/>
      <w:r>
        <w:t>verbindung</w:t>
      </w:r>
      <w:proofErr w:type="spellEnd"/>
      <w:r>
        <w:t xml:space="preserve"> der </w:t>
      </w:r>
      <w:proofErr w:type="spellStart"/>
      <w:r>
        <w:t>glaubigen</w:t>
      </w:r>
      <w:proofErr w:type="spellEnd"/>
      <w:r>
        <w:t xml:space="preserve"> mit Gott durch Christum / darinnen er uns verspricht und </w:t>
      </w:r>
      <w:proofErr w:type="spellStart"/>
      <w:r>
        <w:t>schencket</w:t>
      </w:r>
      <w:proofErr w:type="spellEnd"/>
      <w:r>
        <w:t xml:space="preserve"> </w:t>
      </w:r>
      <w:proofErr w:type="spellStart"/>
      <w:r>
        <w:t>vergebung</w:t>
      </w:r>
      <w:proofErr w:type="spellEnd"/>
      <w:r>
        <w:t xml:space="preserve"> der </w:t>
      </w:r>
      <w:proofErr w:type="spellStart"/>
      <w:r>
        <w:t>sünden</w:t>
      </w:r>
      <w:proofErr w:type="spellEnd"/>
      <w:r>
        <w:t xml:space="preserve"> / </w:t>
      </w:r>
      <w:proofErr w:type="spellStart"/>
      <w:r>
        <w:t>gerechtigkeit</w:t>
      </w:r>
      <w:proofErr w:type="spellEnd"/>
      <w:r>
        <w:t xml:space="preserve"> / H. Geist </w:t>
      </w:r>
      <w:proofErr w:type="spellStart"/>
      <w:r>
        <w:t>unnd</w:t>
      </w:r>
      <w:proofErr w:type="spellEnd"/>
      <w:r>
        <w:t xml:space="preserve"> Ewiges leben. Wir aber hiergegen </w:t>
      </w:r>
      <w:proofErr w:type="spellStart"/>
      <w:r>
        <w:t>jhm</w:t>
      </w:r>
      <w:proofErr w:type="spellEnd"/>
      <w:r>
        <w:t xml:space="preserve"> versprechen und leisten solche </w:t>
      </w:r>
      <w:proofErr w:type="spellStart"/>
      <w:r>
        <w:t>wolthat</w:t>
      </w:r>
      <w:proofErr w:type="spellEnd"/>
      <w:r>
        <w:t xml:space="preserve"> mit waren glauben </w:t>
      </w:r>
      <w:proofErr w:type="spellStart"/>
      <w:r>
        <w:t>anzunemen</w:t>
      </w:r>
      <w:proofErr w:type="spellEnd"/>
      <w:r>
        <w:t xml:space="preserve"> / </w:t>
      </w:r>
      <w:proofErr w:type="spellStart"/>
      <w:r>
        <w:t>unnd</w:t>
      </w:r>
      <w:proofErr w:type="spellEnd"/>
      <w:r>
        <w:t xml:space="preserve"> </w:t>
      </w:r>
      <w:proofErr w:type="spellStart"/>
      <w:r>
        <w:t>jm</w:t>
      </w:r>
      <w:proofErr w:type="spellEnd"/>
      <w:r>
        <w:t xml:space="preserve"> mit </w:t>
      </w:r>
      <w:proofErr w:type="spellStart"/>
      <w:r>
        <w:t>hertzlichem</w:t>
      </w:r>
      <w:proofErr w:type="spellEnd"/>
      <w:r>
        <w:t xml:space="preserve"> gehorsam darfür </w:t>
      </w:r>
      <w:proofErr w:type="spellStart"/>
      <w:r>
        <w:t>danckbar</w:t>
      </w:r>
      <w:proofErr w:type="spellEnd"/>
      <w:r>
        <w:t xml:space="preserve"> zu sein. Dieser Bund wird nicht allein im </w:t>
      </w:r>
      <w:proofErr w:type="spellStart"/>
      <w:r>
        <w:t>Abendmal</w:t>
      </w:r>
      <w:proofErr w:type="spellEnd"/>
      <w:r>
        <w:t xml:space="preserve"> / sonder auch im </w:t>
      </w:r>
      <w:proofErr w:type="spellStart"/>
      <w:r>
        <w:t>Tauff</w:t>
      </w:r>
      <w:proofErr w:type="spellEnd"/>
      <w:r>
        <w:t xml:space="preserve"> und in der predig des </w:t>
      </w:r>
      <w:proofErr w:type="spellStart"/>
      <w:r>
        <w:t>Evangelions</w:t>
      </w:r>
      <w:proofErr w:type="spellEnd"/>
      <w:r>
        <w:t xml:space="preserve"> mit uns </w:t>
      </w:r>
      <w:proofErr w:type="spellStart"/>
      <w:r>
        <w:t>auffgerichtet</w:t>
      </w:r>
      <w:proofErr w:type="spellEnd"/>
      <w:r>
        <w:t xml:space="preserve"> und </w:t>
      </w:r>
      <w:proofErr w:type="spellStart"/>
      <w:r>
        <w:t>bestettiget</w:t>
      </w:r>
      <w:proofErr w:type="spellEnd"/>
      <w:r>
        <w:t xml:space="preserve"> / und gehet </w:t>
      </w:r>
      <w:proofErr w:type="spellStart"/>
      <w:r>
        <w:t>nit</w:t>
      </w:r>
      <w:proofErr w:type="spellEnd"/>
      <w:r>
        <w:t xml:space="preserve"> allein die zum </w:t>
      </w:r>
      <w:proofErr w:type="spellStart"/>
      <w:r>
        <w:t>Nachtmal</w:t>
      </w:r>
      <w:proofErr w:type="spellEnd"/>
      <w:r>
        <w:t xml:space="preserve"> </w:t>
      </w:r>
      <w:proofErr w:type="spellStart"/>
      <w:r>
        <w:t>komen</w:t>
      </w:r>
      <w:proofErr w:type="spellEnd"/>
      <w:r>
        <w:t xml:space="preserve"> / sonder aller </w:t>
      </w:r>
      <w:proofErr w:type="spellStart"/>
      <w:r>
        <w:t>glaubigen</w:t>
      </w:r>
      <w:proofErr w:type="spellEnd"/>
      <w:r>
        <w:t xml:space="preserve"> und </w:t>
      </w:r>
      <w:proofErr w:type="spellStart"/>
      <w:r>
        <w:t>ausserwelten</w:t>
      </w:r>
      <w:proofErr w:type="spellEnd"/>
      <w:r>
        <w:t xml:space="preserve"> an zu allen </w:t>
      </w:r>
      <w:proofErr w:type="spellStart"/>
      <w:r>
        <w:t>zeiten</w:t>
      </w:r>
      <w:proofErr w:type="spellEnd"/>
      <w:r>
        <w:t xml:space="preserve"> und orten. Ist derwegen im </w:t>
      </w:r>
      <w:proofErr w:type="spellStart"/>
      <w:r>
        <w:t>Abendmal</w:t>
      </w:r>
      <w:proofErr w:type="spellEnd"/>
      <w:r>
        <w:t xml:space="preserve"> kein ander </w:t>
      </w:r>
      <w:proofErr w:type="spellStart"/>
      <w:r>
        <w:t>erbgut</w:t>
      </w:r>
      <w:proofErr w:type="spellEnd"/>
      <w:r>
        <w:t xml:space="preserve"> noch </w:t>
      </w:r>
      <w:proofErr w:type="spellStart"/>
      <w:r>
        <w:t>entpfahung</w:t>
      </w:r>
      <w:proofErr w:type="spellEnd"/>
      <w:r>
        <w:t xml:space="preserve"> </w:t>
      </w:r>
      <w:proofErr w:type="spellStart"/>
      <w:r>
        <w:t>zusuchen</w:t>
      </w:r>
      <w:proofErr w:type="spellEnd"/>
      <w:r>
        <w:t xml:space="preserve"> noch </w:t>
      </w:r>
      <w:proofErr w:type="spellStart"/>
      <w:r>
        <w:t>zufinden</w:t>
      </w:r>
      <w:proofErr w:type="spellEnd"/>
      <w:r>
        <w:t xml:space="preserve"> denn im </w:t>
      </w:r>
      <w:proofErr w:type="spellStart"/>
      <w:r>
        <w:t>brot</w:t>
      </w:r>
      <w:proofErr w:type="spellEnd"/>
      <w:r>
        <w:t xml:space="preserve"> und im </w:t>
      </w:r>
      <w:proofErr w:type="spellStart"/>
      <w:r>
        <w:t>Tauff</w:t>
      </w:r>
      <w:proofErr w:type="spellEnd"/>
      <w:r>
        <w:t xml:space="preserve"> / nemlich Christus </w:t>
      </w:r>
      <w:proofErr w:type="spellStart"/>
      <w:r>
        <w:t>selbest</w:t>
      </w:r>
      <w:proofErr w:type="spellEnd"/>
      <w:r>
        <w:t xml:space="preserve"> / mit allen seinen </w:t>
      </w:r>
      <w:proofErr w:type="spellStart"/>
      <w:r>
        <w:t>gütern</w:t>
      </w:r>
      <w:proofErr w:type="spellEnd"/>
      <w:r>
        <w:t xml:space="preserve"> / und </w:t>
      </w:r>
      <w:proofErr w:type="spellStart"/>
      <w:r>
        <w:t>ware</w:t>
      </w:r>
      <w:proofErr w:type="spellEnd"/>
      <w:r>
        <w:t xml:space="preserve"> gemeinschafft desselben durch den glauben an </w:t>
      </w:r>
      <w:proofErr w:type="spellStart"/>
      <w:r>
        <w:t>jn</w:t>
      </w:r>
      <w:proofErr w:type="spellEnd"/>
      <w:r>
        <w:t xml:space="preserve">. Wird auch diß </w:t>
      </w:r>
      <w:proofErr w:type="spellStart"/>
      <w:r>
        <w:t>erbgut</w:t>
      </w:r>
      <w:proofErr w:type="spellEnd"/>
      <w:r>
        <w:t xml:space="preserve"> / eben so wenig </w:t>
      </w:r>
      <w:proofErr w:type="spellStart"/>
      <w:r>
        <w:t>auß</w:t>
      </w:r>
      <w:proofErr w:type="spellEnd"/>
      <w:r>
        <w:t xml:space="preserve"> dem </w:t>
      </w:r>
      <w:proofErr w:type="spellStart"/>
      <w:r>
        <w:t>Abendmal</w:t>
      </w:r>
      <w:proofErr w:type="spellEnd"/>
      <w:r>
        <w:t xml:space="preserve"> / als </w:t>
      </w:r>
      <w:proofErr w:type="spellStart"/>
      <w:r>
        <w:t>auß</w:t>
      </w:r>
      <w:proofErr w:type="spellEnd"/>
      <w:r>
        <w:t xml:space="preserve"> dem </w:t>
      </w:r>
      <w:proofErr w:type="spellStart"/>
      <w:r>
        <w:t>Tauff</w:t>
      </w:r>
      <w:proofErr w:type="spellEnd"/>
      <w:r>
        <w:t xml:space="preserve"> </w:t>
      </w:r>
      <w:proofErr w:type="spellStart"/>
      <w:r>
        <w:t>unnd</w:t>
      </w:r>
      <w:proofErr w:type="spellEnd"/>
      <w:r>
        <w:t xml:space="preserve"> </w:t>
      </w:r>
      <w:proofErr w:type="spellStart"/>
      <w:r>
        <w:t>wort</w:t>
      </w:r>
      <w:proofErr w:type="spellEnd"/>
      <w:r>
        <w:t xml:space="preserve"> </w:t>
      </w:r>
      <w:proofErr w:type="spellStart"/>
      <w:r>
        <w:t>genomen</w:t>
      </w:r>
      <w:proofErr w:type="spellEnd"/>
      <w:r>
        <w:t xml:space="preserve"> / wenn es gleich </w:t>
      </w:r>
      <w:proofErr w:type="spellStart"/>
      <w:r>
        <w:t>nit</w:t>
      </w:r>
      <w:proofErr w:type="spellEnd"/>
      <w:r>
        <w:t xml:space="preserve"> leiblich durch den </w:t>
      </w:r>
      <w:proofErr w:type="spellStart"/>
      <w:r>
        <w:t>mund</w:t>
      </w:r>
      <w:proofErr w:type="spellEnd"/>
      <w:r>
        <w:t xml:space="preserve"> oder </w:t>
      </w:r>
      <w:proofErr w:type="spellStart"/>
      <w:r>
        <w:t>ohren</w:t>
      </w:r>
      <w:proofErr w:type="spellEnd"/>
      <w:r>
        <w:t xml:space="preserve"> oder </w:t>
      </w:r>
      <w:proofErr w:type="spellStart"/>
      <w:r>
        <w:t>auff</w:t>
      </w:r>
      <w:proofErr w:type="spellEnd"/>
      <w:r>
        <w:t xml:space="preserve"> einigen weg in unsern leib eingehet. </w:t>
      </w:r>
    </w:p>
    <w:p w14:paraId="7BE9FD23" w14:textId="77777777" w:rsidR="008F74BD" w:rsidRDefault="008F74BD" w:rsidP="008F74BD">
      <w:pPr>
        <w:pStyle w:val="StandardWeb"/>
      </w:pPr>
      <w:r>
        <w:t xml:space="preserve">Unserer </w:t>
      </w:r>
      <w:proofErr w:type="spellStart"/>
      <w:r>
        <w:t>lere</w:t>
      </w:r>
      <w:proofErr w:type="spellEnd"/>
      <w:r>
        <w:t xml:space="preserve"> </w:t>
      </w:r>
      <w:proofErr w:type="spellStart"/>
      <w:r>
        <w:t>unnd</w:t>
      </w:r>
      <w:proofErr w:type="spellEnd"/>
      <w:r>
        <w:t xml:space="preserve"> glauben feste </w:t>
      </w:r>
      <w:proofErr w:type="spellStart"/>
      <w:r>
        <w:t>burg</w:t>
      </w:r>
      <w:proofErr w:type="spellEnd"/>
      <w:r>
        <w:t xml:space="preserve"> </w:t>
      </w:r>
      <w:proofErr w:type="spellStart"/>
      <w:r>
        <w:t>unnd</w:t>
      </w:r>
      <w:proofErr w:type="spellEnd"/>
      <w:r>
        <w:t xml:space="preserve"> </w:t>
      </w:r>
      <w:proofErr w:type="spellStart"/>
      <w:r>
        <w:t>onuberwindliche</w:t>
      </w:r>
      <w:proofErr w:type="spellEnd"/>
      <w:r>
        <w:t xml:space="preserve"> wehre / sind nicht wie Marbach </w:t>
      </w:r>
      <w:proofErr w:type="spellStart"/>
      <w:r>
        <w:t>fuergibt</w:t>
      </w:r>
      <w:proofErr w:type="spellEnd"/>
      <w:r>
        <w:t xml:space="preserve"> / der Heiligen </w:t>
      </w:r>
      <w:proofErr w:type="spellStart"/>
      <w:r>
        <w:t>Vaeter</w:t>
      </w:r>
      <w:proofErr w:type="spellEnd"/>
      <w:r>
        <w:t xml:space="preserve"> / sonder der H. Prophet und Apostel </w:t>
      </w:r>
      <w:proofErr w:type="spellStart"/>
      <w:r>
        <w:t>schrifften</w:t>
      </w:r>
      <w:proofErr w:type="spellEnd"/>
      <w:r>
        <w:t xml:space="preserve"> / darauß andere mehr von </w:t>
      </w:r>
      <w:proofErr w:type="spellStart"/>
      <w:r>
        <w:t>Marbachen</w:t>
      </w:r>
      <w:proofErr w:type="spellEnd"/>
      <w:r>
        <w:t xml:space="preserve"> </w:t>
      </w:r>
      <w:proofErr w:type="spellStart"/>
      <w:r>
        <w:t>onberuerte</w:t>
      </w:r>
      <w:proofErr w:type="spellEnd"/>
      <w:r>
        <w:t xml:space="preserve"> </w:t>
      </w:r>
      <w:proofErr w:type="spellStart"/>
      <w:r>
        <w:t>gruende</w:t>
      </w:r>
      <w:proofErr w:type="spellEnd"/>
      <w:r>
        <w:t xml:space="preserve"> von den unseren angezogen. Doch ist auch diß / wie Marbach bekennen muß / gewiß / daß die Christliche </w:t>
      </w:r>
      <w:proofErr w:type="spellStart"/>
      <w:r>
        <w:t>kirche</w:t>
      </w:r>
      <w:proofErr w:type="spellEnd"/>
      <w:r>
        <w:t xml:space="preserve"> von den Aposteln an / biß </w:t>
      </w:r>
      <w:proofErr w:type="spellStart"/>
      <w:r>
        <w:t>auff</w:t>
      </w:r>
      <w:proofErr w:type="spellEnd"/>
      <w:r>
        <w:t xml:space="preserve"> das leidige </w:t>
      </w:r>
      <w:proofErr w:type="spellStart"/>
      <w:r>
        <w:t>Papstum</w:t>
      </w:r>
      <w:proofErr w:type="spellEnd"/>
      <w:r>
        <w:t xml:space="preserve"> / und auch unter demselben viel fromme Christen / </w:t>
      </w:r>
      <w:proofErr w:type="spellStart"/>
      <w:r>
        <w:t>nit</w:t>
      </w:r>
      <w:proofErr w:type="spellEnd"/>
      <w:r>
        <w:t xml:space="preserve"> </w:t>
      </w:r>
      <w:proofErr w:type="spellStart"/>
      <w:r>
        <w:t>one</w:t>
      </w:r>
      <w:proofErr w:type="spellEnd"/>
      <w:r>
        <w:t xml:space="preserve"> rechten verstand des Abendmals gewesen / und so </w:t>
      </w:r>
      <w:proofErr w:type="spellStart"/>
      <w:r>
        <w:t>auß</w:t>
      </w:r>
      <w:proofErr w:type="spellEnd"/>
      <w:r>
        <w:t xml:space="preserve"> der </w:t>
      </w:r>
      <w:proofErr w:type="spellStart"/>
      <w:r>
        <w:t>Vaeter</w:t>
      </w:r>
      <w:proofErr w:type="spellEnd"/>
      <w:r>
        <w:t xml:space="preserve"> </w:t>
      </w:r>
      <w:proofErr w:type="spellStart"/>
      <w:r>
        <w:t>Schrifften</w:t>
      </w:r>
      <w:proofErr w:type="spellEnd"/>
      <w:r>
        <w:t xml:space="preserve"> </w:t>
      </w:r>
      <w:proofErr w:type="spellStart"/>
      <w:r>
        <w:t>zuerweisen</w:t>
      </w:r>
      <w:proofErr w:type="spellEnd"/>
      <w:r>
        <w:t xml:space="preserve"> ist / daß sie von der </w:t>
      </w:r>
      <w:proofErr w:type="spellStart"/>
      <w:r>
        <w:t>muendlichen</w:t>
      </w:r>
      <w:proofErr w:type="spellEnd"/>
      <w:r>
        <w:t xml:space="preserve"> </w:t>
      </w:r>
      <w:proofErr w:type="spellStart"/>
      <w:r>
        <w:t>niessung</w:t>
      </w:r>
      <w:proofErr w:type="spellEnd"/>
      <w:r>
        <w:t xml:space="preserve"> / </w:t>
      </w:r>
      <w:proofErr w:type="spellStart"/>
      <w:r>
        <w:t>gegenwert</w:t>
      </w:r>
      <w:proofErr w:type="spellEnd"/>
      <w:r>
        <w:t xml:space="preserve"> im </w:t>
      </w:r>
      <w:proofErr w:type="spellStart"/>
      <w:r>
        <w:t>brot</w:t>
      </w:r>
      <w:proofErr w:type="spellEnd"/>
      <w:r>
        <w:t xml:space="preserve"> und </w:t>
      </w:r>
      <w:proofErr w:type="spellStart"/>
      <w:r>
        <w:t>allenthalbenheit</w:t>
      </w:r>
      <w:proofErr w:type="spellEnd"/>
      <w:r>
        <w:t xml:space="preserve"> des </w:t>
      </w:r>
      <w:proofErr w:type="spellStart"/>
      <w:r>
        <w:t>leibs</w:t>
      </w:r>
      <w:proofErr w:type="spellEnd"/>
      <w:r>
        <w:t xml:space="preserve"> Christi nichts </w:t>
      </w:r>
      <w:proofErr w:type="spellStart"/>
      <w:r>
        <w:t>gewust</w:t>
      </w:r>
      <w:proofErr w:type="spellEnd"/>
      <w:r>
        <w:t xml:space="preserve"> haben / solche </w:t>
      </w:r>
      <w:proofErr w:type="spellStart"/>
      <w:r>
        <w:t>lere</w:t>
      </w:r>
      <w:proofErr w:type="spellEnd"/>
      <w:r>
        <w:t xml:space="preserve"> </w:t>
      </w:r>
      <w:proofErr w:type="spellStart"/>
      <w:r>
        <w:t>anzunemen</w:t>
      </w:r>
      <w:proofErr w:type="spellEnd"/>
      <w:r>
        <w:t xml:space="preserve"> </w:t>
      </w:r>
      <w:proofErr w:type="spellStart"/>
      <w:r>
        <w:t>billich</w:t>
      </w:r>
      <w:proofErr w:type="spellEnd"/>
      <w:r>
        <w:t xml:space="preserve"> einem jeden Christen soll </w:t>
      </w:r>
      <w:proofErr w:type="spellStart"/>
      <w:r>
        <w:t>bedencklich</w:t>
      </w:r>
      <w:proofErr w:type="spellEnd"/>
      <w:r>
        <w:t xml:space="preserve"> sein. Weil nun Marbach diß </w:t>
      </w:r>
      <w:proofErr w:type="spellStart"/>
      <w:r>
        <w:t>wol</w:t>
      </w:r>
      <w:proofErr w:type="spellEnd"/>
      <w:r>
        <w:t xml:space="preserve"> </w:t>
      </w:r>
      <w:proofErr w:type="spellStart"/>
      <w:r>
        <w:t>mercket</w:t>
      </w:r>
      <w:proofErr w:type="spellEnd"/>
      <w:r>
        <w:t xml:space="preserve"> / So </w:t>
      </w:r>
      <w:proofErr w:type="spellStart"/>
      <w:r>
        <w:t>wil</w:t>
      </w:r>
      <w:proofErr w:type="spellEnd"/>
      <w:r>
        <w:t xml:space="preserve"> er nicht / wie etliche andere seine gesellen / die </w:t>
      </w:r>
      <w:proofErr w:type="spellStart"/>
      <w:r>
        <w:t>Vaeter</w:t>
      </w:r>
      <w:proofErr w:type="spellEnd"/>
      <w:r>
        <w:t xml:space="preserve"> </w:t>
      </w:r>
      <w:proofErr w:type="spellStart"/>
      <w:r>
        <w:t>hinder</w:t>
      </w:r>
      <w:proofErr w:type="spellEnd"/>
      <w:r>
        <w:t xml:space="preserve"> die </w:t>
      </w:r>
      <w:proofErr w:type="spellStart"/>
      <w:r>
        <w:t>thuer</w:t>
      </w:r>
      <w:proofErr w:type="spellEnd"/>
      <w:r>
        <w:t xml:space="preserve"> </w:t>
      </w:r>
      <w:proofErr w:type="spellStart"/>
      <w:r>
        <w:t>werffen</w:t>
      </w:r>
      <w:proofErr w:type="spellEnd"/>
      <w:r>
        <w:t xml:space="preserve"> / und </w:t>
      </w:r>
      <w:proofErr w:type="spellStart"/>
      <w:r>
        <w:t>offentlich</w:t>
      </w:r>
      <w:proofErr w:type="spellEnd"/>
      <w:r>
        <w:t xml:space="preserve"> </w:t>
      </w:r>
      <w:proofErr w:type="spellStart"/>
      <w:r>
        <w:t>jre</w:t>
      </w:r>
      <w:proofErr w:type="spellEnd"/>
      <w:r>
        <w:t xml:space="preserve"> </w:t>
      </w:r>
      <w:proofErr w:type="spellStart"/>
      <w:r>
        <w:t>lere</w:t>
      </w:r>
      <w:proofErr w:type="spellEnd"/>
      <w:r>
        <w:t xml:space="preserve"> vom </w:t>
      </w:r>
      <w:proofErr w:type="spellStart"/>
      <w:r>
        <w:t>Abendmal</w:t>
      </w:r>
      <w:proofErr w:type="spellEnd"/>
      <w:r>
        <w:t xml:space="preserve"> verdammen / Sonder unterstehet sich dieselben mit den Haren </w:t>
      </w:r>
      <w:proofErr w:type="spellStart"/>
      <w:r>
        <w:t>auff</w:t>
      </w:r>
      <w:proofErr w:type="spellEnd"/>
      <w:r>
        <w:t xml:space="preserve"> seine </w:t>
      </w:r>
      <w:proofErr w:type="spellStart"/>
      <w:r>
        <w:t>seiten</w:t>
      </w:r>
      <w:proofErr w:type="spellEnd"/>
      <w:r>
        <w:t xml:space="preserve"> zu </w:t>
      </w:r>
      <w:proofErr w:type="spellStart"/>
      <w:r>
        <w:t>zihen</w:t>
      </w:r>
      <w:proofErr w:type="spellEnd"/>
      <w:r>
        <w:t xml:space="preserve"> / und </w:t>
      </w:r>
      <w:proofErr w:type="spellStart"/>
      <w:r>
        <w:t>fuer</w:t>
      </w:r>
      <w:proofErr w:type="spellEnd"/>
      <w:r>
        <w:t xml:space="preserve"> </w:t>
      </w:r>
      <w:proofErr w:type="spellStart"/>
      <w:r>
        <w:t>dne</w:t>
      </w:r>
      <w:proofErr w:type="spellEnd"/>
      <w:r>
        <w:t xml:space="preserve"> </w:t>
      </w:r>
      <w:proofErr w:type="spellStart"/>
      <w:r>
        <w:t>einfeltigen</w:t>
      </w:r>
      <w:proofErr w:type="spellEnd"/>
      <w:r>
        <w:t xml:space="preserve"> und denen / die der </w:t>
      </w:r>
      <w:proofErr w:type="spellStart"/>
      <w:r>
        <w:t>Vaeter</w:t>
      </w:r>
      <w:proofErr w:type="spellEnd"/>
      <w:r>
        <w:t xml:space="preserve"> </w:t>
      </w:r>
      <w:proofErr w:type="spellStart"/>
      <w:r>
        <w:t>Buecher</w:t>
      </w:r>
      <w:proofErr w:type="spellEnd"/>
      <w:r>
        <w:t xml:space="preserve"> nie gesehen / einen schein der </w:t>
      </w:r>
      <w:proofErr w:type="spellStart"/>
      <w:r>
        <w:t>einhellichheit</w:t>
      </w:r>
      <w:proofErr w:type="spellEnd"/>
      <w:r>
        <w:t xml:space="preserve"> seiner </w:t>
      </w:r>
      <w:proofErr w:type="spellStart"/>
      <w:r>
        <w:t>unnd</w:t>
      </w:r>
      <w:proofErr w:type="spellEnd"/>
      <w:r>
        <w:t xml:space="preserve"> </w:t>
      </w:r>
      <w:proofErr w:type="spellStart"/>
      <w:r>
        <w:t>jrer</w:t>
      </w:r>
      <w:proofErr w:type="spellEnd"/>
      <w:r>
        <w:t xml:space="preserve"> </w:t>
      </w:r>
      <w:proofErr w:type="spellStart"/>
      <w:r>
        <w:t>lere</w:t>
      </w:r>
      <w:proofErr w:type="spellEnd"/>
      <w:r>
        <w:t xml:space="preserve"> zu behalten. Aber es gehet </w:t>
      </w:r>
      <w:proofErr w:type="spellStart"/>
      <w:r>
        <w:t>jm</w:t>
      </w:r>
      <w:proofErr w:type="spellEnd"/>
      <w:r>
        <w:t xml:space="preserve"> eben wie einem der ein alt Kleid flicket mit einem Lappen von </w:t>
      </w:r>
      <w:proofErr w:type="spellStart"/>
      <w:r>
        <w:t>newem</w:t>
      </w:r>
      <w:proofErr w:type="spellEnd"/>
      <w:r>
        <w:t xml:space="preserve"> </w:t>
      </w:r>
      <w:proofErr w:type="spellStart"/>
      <w:r>
        <w:t>tuch</w:t>
      </w:r>
      <w:proofErr w:type="spellEnd"/>
      <w:r>
        <w:t xml:space="preserve"> / welcher doch wider vom </w:t>
      </w:r>
      <w:proofErr w:type="spellStart"/>
      <w:r>
        <w:t>kleid</w:t>
      </w:r>
      <w:proofErr w:type="spellEnd"/>
      <w:r>
        <w:t xml:space="preserve"> </w:t>
      </w:r>
      <w:proofErr w:type="spellStart"/>
      <w:r>
        <w:t>reisset</w:t>
      </w:r>
      <w:proofErr w:type="spellEnd"/>
      <w:r>
        <w:t xml:space="preserve"> du den Riß </w:t>
      </w:r>
      <w:proofErr w:type="spellStart"/>
      <w:r>
        <w:t>erger</w:t>
      </w:r>
      <w:proofErr w:type="spellEnd"/>
      <w:r>
        <w:t xml:space="preserve"> machet. </w:t>
      </w:r>
    </w:p>
    <w:p w14:paraId="5AA12598" w14:textId="77777777" w:rsidR="008F74BD" w:rsidRDefault="008F74BD" w:rsidP="008F74BD">
      <w:pPr>
        <w:pStyle w:val="StandardWeb"/>
      </w:pPr>
      <w:r>
        <w:t xml:space="preserve">Denn er setzet all seine </w:t>
      </w:r>
      <w:proofErr w:type="spellStart"/>
      <w:r>
        <w:t>hoffnung</w:t>
      </w:r>
      <w:proofErr w:type="spellEnd"/>
      <w:r>
        <w:t xml:space="preserve"> / die </w:t>
      </w:r>
      <w:proofErr w:type="spellStart"/>
      <w:r>
        <w:t>Vaeter</w:t>
      </w:r>
      <w:proofErr w:type="spellEnd"/>
      <w:r>
        <w:t xml:space="preserve"> </w:t>
      </w:r>
      <w:proofErr w:type="spellStart"/>
      <w:r>
        <w:t>auff</w:t>
      </w:r>
      <w:proofErr w:type="spellEnd"/>
      <w:r>
        <w:t xml:space="preserve"> seiner </w:t>
      </w:r>
      <w:proofErr w:type="spellStart"/>
      <w:r>
        <w:t>seiten</w:t>
      </w:r>
      <w:proofErr w:type="spellEnd"/>
      <w:r>
        <w:t xml:space="preserve"> </w:t>
      </w:r>
      <w:proofErr w:type="spellStart"/>
      <w:r>
        <w:t>zuerhalten</w:t>
      </w:r>
      <w:proofErr w:type="spellEnd"/>
      <w:r>
        <w:t xml:space="preserve"> / </w:t>
      </w:r>
      <w:proofErr w:type="spellStart"/>
      <w:r>
        <w:t>auff</w:t>
      </w:r>
      <w:proofErr w:type="spellEnd"/>
      <w:r>
        <w:t xml:space="preserve"> den </w:t>
      </w:r>
      <w:proofErr w:type="spellStart"/>
      <w:r>
        <w:t>vierfeltigen</w:t>
      </w:r>
      <w:proofErr w:type="spellEnd"/>
      <w:r>
        <w:t xml:space="preserve"> unterscheid der </w:t>
      </w:r>
      <w:proofErr w:type="spellStart"/>
      <w:r>
        <w:t>niessung</w:t>
      </w:r>
      <w:proofErr w:type="spellEnd"/>
      <w:r>
        <w:t xml:space="preserve"> des </w:t>
      </w:r>
      <w:proofErr w:type="spellStart"/>
      <w:r>
        <w:t>leibs</w:t>
      </w:r>
      <w:proofErr w:type="spellEnd"/>
      <w:r>
        <w:t xml:space="preserve"> Christi / </w:t>
      </w:r>
      <w:proofErr w:type="spellStart"/>
      <w:r>
        <w:t>darvon</w:t>
      </w:r>
      <w:proofErr w:type="spellEnd"/>
      <w:r>
        <w:t xml:space="preserve"> die </w:t>
      </w:r>
      <w:proofErr w:type="spellStart"/>
      <w:r>
        <w:t>Vaeter</w:t>
      </w:r>
      <w:proofErr w:type="spellEnd"/>
      <w:r>
        <w:t xml:space="preserve"> sollen reden. Aber es ist </w:t>
      </w:r>
      <w:proofErr w:type="spellStart"/>
      <w:r>
        <w:t>anderßwo</w:t>
      </w:r>
      <w:proofErr w:type="spellEnd"/>
      <w:r>
        <w:t xml:space="preserve"> von den unsern angezeiget / und leichtlich </w:t>
      </w:r>
      <w:proofErr w:type="spellStart"/>
      <w:r>
        <w:t>auß</w:t>
      </w:r>
      <w:proofErr w:type="spellEnd"/>
      <w:r>
        <w:t xml:space="preserve"> den worten und </w:t>
      </w:r>
      <w:proofErr w:type="spellStart"/>
      <w:r>
        <w:t>gantzen</w:t>
      </w:r>
      <w:proofErr w:type="spellEnd"/>
      <w:r>
        <w:t xml:space="preserve"> gegen einander gehaltenen </w:t>
      </w:r>
      <w:proofErr w:type="spellStart"/>
      <w:r>
        <w:t>schrifften</w:t>
      </w:r>
      <w:proofErr w:type="spellEnd"/>
      <w:r>
        <w:t xml:space="preserve"> der </w:t>
      </w:r>
      <w:proofErr w:type="spellStart"/>
      <w:r>
        <w:t>Vaeter</w:t>
      </w:r>
      <w:proofErr w:type="spellEnd"/>
      <w:r>
        <w:t xml:space="preserve"> </w:t>
      </w:r>
      <w:proofErr w:type="spellStart"/>
      <w:r>
        <w:t>zubeweisen</w:t>
      </w:r>
      <w:proofErr w:type="spellEnd"/>
      <w:r>
        <w:t xml:space="preserve"> / daß sie von der erdichten / Sacramentlichen / das ist / </w:t>
      </w:r>
      <w:proofErr w:type="spellStart"/>
      <w:r>
        <w:t>muendlichen</w:t>
      </w:r>
      <w:proofErr w:type="spellEnd"/>
      <w:r>
        <w:t xml:space="preserve"> / </w:t>
      </w:r>
      <w:proofErr w:type="spellStart"/>
      <w:r>
        <w:t>onsichtbaren</w:t>
      </w:r>
      <w:proofErr w:type="spellEnd"/>
      <w:r>
        <w:t xml:space="preserve"> </w:t>
      </w:r>
      <w:proofErr w:type="spellStart"/>
      <w:r>
        <w:t>niessung</w:t>
      </w:r>
      <w:proofErr w:type="spellEnd"/>
      <w:r>
        <w:t xml:space="preserve"> des Fleisches Christi / mit keinem </w:t>
      </w:r>
      <w:proofErr w:type="spellStart"/>
      <w:r>
        <w:t>buchstaben</w:t>
      </w:r>
      <w:proofErr w:type="spellEnd"/>
      <w:r>
        <w:t xml:space="preserve"> nie geredt / ja </w:t>
      </w:r>
      <w:proofErr w:type="spellStart"/>
      <w:r>
        <w:t>jnen</w:t>
      </w:r>
      <w:proofErr w:type="spellEnd"/>
      <w:r>
        <w:t xml:space="preserve"> auch </w:t>
      </w:r>
      <w:proofErr w:type="spellStart"/>
      <w:r>
        <w:t>nit</w:t>
      </w:r>
      <w:proofErr w:type="spellEnd"/>
      <w:r>
        <w:t xml:space="preserve"> einmal haben lassen </w:t>
      </w:r>
      <w:proofErr w:type="spellStart"/>
      <w:r>
        <w:t>treumen</w:t>
      </w:r>
      <w:proofErr w:type="spellEnd"/>
      <w:r>
        <w:t xml:space="preserve"> / Und derwegen Marbachs unterscheid der </w:t>
      </w:r>
      <w:proofErr w:type="spellStart"/>
      <w:r>
        <w:t>jn</w:t>
      </w:r>
      <w:proofErr w:type="spellEnd"/>
      <w:r>
        <w:t xml:space="preserve"> seines achtens </w:t>
      </w:r>
      <w:proofErr w:type="spellStart"/>
      <w:r>
        <w:t>uber</w:t>
      </w:r>
      <w:proofErr w:type="spellEnd"/>
      <w:r>
        <w:t xml:space="preserve"> alle </w:t>
      </w:r>
      <w:proofErr w:type="spellStart"/>
      <w:r>
        <w:t>graeben</w:t>
      </w:r>
      <w:proofErr w:type="spellEnd"/>
      <w:r>
        <w:t xml:space="preserve"> tragen soll / nur </w:t>
      </w:r>
      <w:proofErr w:type="spellStart"/>
      <w:r>
        <w:t>auff</w:t>
      </w:r>
      <w:proofErr w:type="spellEnd"/>
      <w:r>
        <w:t xml:space="preserve"> dreien </w:t>
      </w:r>
      <w:proofErr w:type="spellStart"/>
      <w:r>
        <w:t>fuessen</w:t>
      </w:r>
      <w:proofErr w:type="spellEnd"/>
      <w:r>
        <w:t xml:space="preserve"> stehet. Die </w:t>
      </w:r>
      <w:proofErr w:type="spellStart"/>
      <w:r>
        <w:t>Vaeter</w:t>
      </w:r>
      <w:proofErr w:type="spellEnd"/>
      <w:r>
        <w:t xml:space="preserve"> nennen die Sacramentlich </w:t>
      </w:r>
      <w:proofErr w:type="spellStart"/>
      <w:r>
        <w:t>niessung</w:t>
      </w:r>
      <w:proofErr w:type="spellEnd"/>
      <w:r>
        <w:t xml:space="preserve"> des </w:t>
      </w:r>
      <w:proofErr w:type="spellStart"/>
      <w:r>
        <w:t>leibs</w:t>
      </w:r>
      <w:proofErr w:type="spellEnd"/>
      <w:r>
        <w:t xml:space="preserve"> Christi / die </w:t>
      </w:r>
      <w:proofErr w:type="spellStart"/>
      <w:r>
        <w:t>niessung</w:t>
      </w:r>
      <w:proofErr w:type="spellEnd"/>
      <w:r>
        <w:t xml:space="preserve"> des </w:t>
      </w:r>
      <w:proofErr w:type="spellStart"/>
      <w:r>
        <w:t>brots</w:t>
      </w:r>
      <w:proofErr w:type="spellEnd"/>
      <w:r>
        <w:t xml:space="preserve"> / welches ein Sacrament / das ist / sichtbares </w:t>
      </w:r>
      <w:proofErr w:type="spellStart"/>
      <w:r>
        <w:t>warzeichen</w:t>
      </w:r>
      <w:proofErr w:type="spellEnd"/>
      <w:r>
        <w:t xml:space="preserve"> des </w:t>
      </w:r>
      <w:proofErr w:type="spellStart"/>
      <w:r>
        <w:t>leibs</w:t>
      </w:r>
      <w:proofErr w:type="spellEnd"/>
      <w:r>
        <w:t xml:space="preserve"> Christi ist. </w:t>
      </w:r>
      <w:proofErr w:type="spellStart"/>
      <w:r>
        <w:t>Unnd</w:t>
      </w:r>
      <w:proofErr w:type="spellEnd"/>
      <w:r>
        <w:t xml:space="preserve"> </w:t>
      </w:r>
      <w:proofErr w:type="spellStart"/>
      <w:r>
        <w:t>darumb</w:t>
      </w:r>
      <w:proofErr w:type="spellEnd"/>
      <w:r>
        <w:t xml:space="preserve"> nach </w:t>
      </w:r>
      <w:proofErr w:type="spellStart"/>
      <w:r>
        <w:t>art</w:t>
      </w:r>
      <w:proofErr w:type="spellEnd"/>
      <w:r>
        <w:t xml:space="preserve"> und gebrauch aller Sacrament der leib Christi </w:t>
      </w:r>
      <w:proofErr w:type="spellStart"/>
      <w:r>
        <w:t>genent</w:t>
      </w:r>
      <w:proofErr w:type="spellEnd"/>
      <w:r>
        <w:t xml:space="preserve"> wird. Denn weil sie von einer Sacramentlichen </w:t>
      </w:r>
      <w:proofErr w:type="spellStart"/>
      <w:r>
        <w:t>niessung</w:t>
      </w:r>
      <w:proofErr w:type="spellEnd"/>
      <w:r>
        <w:t xml:space="preserve"> sagen / So muß </w:t>
      </w:r>
      <w:proofErr w:type="spellStart"/>
      <w:r>
        <w:t>dielebe</w:t>
      </w:r>
      <w:proofErr w:type="spellEnd"/>
      <w:r>
        <w:t xml:space="preserve"> je </w:t>
      </w:r>
      <w:proofErr w:type="spellStart"/>
      <w:r>
        <w:t>nit</w:t>
      </w:r>
      <w:proofErr w:type="spellEnd"/>
      <w:r>
        <w:t xml:space="preserve"> anders </w:t>
      </w:r>
      <w:proofErr w:type="spellStart"/>
      <w:r>
        <w:t>zuverstehen</w:t>
      </w:r>
      <w:proofErr w:type="spellEnd"/>
      <w:r>
        <w:t xml:space="preserve"> sein / denn die Sacramentliche </w:t>
      </w:r>
      <w:proofErr w:type="spellStart"/>
      <w:r>
        <w:t>entpfahung</w:t>
      </w:r>
      <w:proofErr w:type="spellEnd"/>
      <w:r>
        <w:t xml:space="preserve"> der </w:t>
      </w:r>
      <w:proofErr w:type="spellStart"/>
      <w:r>
        <w:t>onsichtbaren</w:t>
      </w:r>
      <w:proofErr w:type="spellEnd"/>
      <w:r>
        <w:t xml:space="preserve"> / geistlichen gaben / so durch die sichtbaren leiblichen </w:t>
      </w:r>
      <w:proofErr w:type="spellStart"/>
      <w:r>
        <w:t>zeichen</w:t>
      </w:r>
      <w:proofErr w:type="spellEnd"/>
      <w:r>
        <w:t xml:space="preserve"> bedeutet werden / in allen Sacramenten / daß nemlich das </w:t>
      </w:r>
      <w:proofErr w:type="spellStart"/>
      <w:r>
        <w:t>fleisch</w:t>
      </w:r>
      <w:proofErr w:type="spellEnd"/>
      <w:r>
        <w:t xml:space="preserve"> Christi </w:t>
      </w:r>
      <w:proofErr w:type="spellStart"/>
      <w:r>
        <w:t>nit</w:t>
      </w:r>
      <w:proofErr w:type="spellEnd"/>
      <w:r>
        <w:t xml:space="preserve"> allein von uns / sonder auch von dem </w:t>
      </w:r>
      <w:proofErr w:type="spellStart"/>
      <w:r>
        <w:t>volck</w:t>
      </w:r>
      <w:proofErr w:type="spellEnd"/>
      <w:r>
        <w:t xml:space="preserve"> Israel in der wüsten / </w:t>
      </w:r>
      <w:proofErr w:type="spellStart"/>
      <w:r>
        <w:t>glaubigen</w:t>
      </w:r>
      <w:proofErr w:type="spellEnd"/>
      <w:r>
        <w:t xml:space="preserve"> und </w:t>
      </w:r>
      <w:proofErr w:type="spellStart"/>
      <w:r>
        <w:t>onglaubigen</w:t>
      </w:r>
      <w:proofErr w:type="spellEnd"/>
      <w:r>
        <w:t xml:space="preserve"> / </w:t>
      </w:r>
      <w:proofErr w:type="spellStart"/>
      <w:r>
        <w:t>Sacramentsweise</w:t>
      </w:r>
      <w:proofErr w:type="spellEnd"/>
      <w:r>
        <w:t xml:space="preserve"> </w:t>
      </w:r>
      <w:proofErr w:type="spellStart"/>
      <w:r>
        <w:t>geessen</w:t>
      </w:r>
      <w:proofErr w:type="spellEnd"/>
      <w:r>
        <w:t xml:space="preserve"> sey / wie Paul. 1. Cor. 10. </w:t>
      </w:r>
      <w:proofErr w:type="spellStart"/>
      <w:r>
        <w:t>außdruecklich</w:t>
      </w:r>
      <w:proofErr w:type="spellEnd"/>
      <w:r>
        <w:t xml:space="preserve"> zeuget / daß sie alle / auch die </w:t>
      </w:r>
      <w:proofErr w:type="spellStart"/>
      <w:r>
        <w:t>onglaubigen</w:t>
      </w:r>
      <w:proofErr w:type="spellEnd"/>
      <w:r>
        <w:t xml:space="preserve"> </w:t>
      </w:r>
      <w:proofErr w:type="spellStart"/>
      <w:r>
        <w:t>unnd</w:t>
      </w:r>
      <w:proofErr w:type="spellEnd"/>
      <w:r>
        <w:t xml:space="preserve"> Gottlosen / die von dem </w:t>
      </w:r>
      <w:proofErr w:type="spellStart"/>
      <w:r>
        <w:t>verderber</w:t>
      </w:r>
      <w:proofErr w:type="spellEnd"/>
      <w:r>
        <w:t xml:space="preserve"> </w:t>
      </w:r>
      <w:proofErr w:type="spellStart"/>
      <w:r>
        <w:t>umbkamen</w:t>
      </w:r>
      <w:proofErr w:type="spellEnd"/>
      <w:r>
        <w:t xml:space="preserve"> und Gott </w:t>
      </w:r>
      <w:proofErr w:type="spellStart"/>
      <w:r>
        <w:t>nit</w:t>
      </w:r>
      <w:proofErr w:type="spellEnd"/>
      <w:r>
        <w:t xml:space="preserve"> gefielen / eben dieselbe Geistliche </w:t>
      </w:r>
      <w:proofErr w:type="spellStart"/>
      <w:r>
        <w:t>speiß</w:t>
      </w:r>
      <w:proofErr w:type="spellEnd"/>
      <w:r>
        <w:t xml:space="preserve"> und </w:t>
      </w:r>
      <w:proofErr w:type="spellStart"/>
      <w:r>
        <w:t>tranck</w:t>
      </w:r>
      <w:proofErr w:type="spellEnd"/>
      <w:r>
        <w:t xml:space="preserve"> / nemlich das </w:t>
      </w:r>
      <w:proofErr w:type="spellStart"/>
      <w:r>
        <w:t>fleisch</w:t>
      </w:r>
      <w:proofErr w:type="spellEnd"/>
      <w:r>
        <w:t xml:space="preserve"> und </w:t>
      </w:r>
      <w:proofErr w:type="spellStart"/>
      <w:r>
        <w:t>blut</w:t>
      </w:r>
      <w:proofErr w:type="spellEnd"/>
      <w:r>
        <w:t xml:space="preserve"> Christi </w:t>
      </w:r>
      <w:proofErr w:type="spellStart"/>
      <w:r>
        <w:t>geessen</w:t>
      </w:r>
      <w:proofErr w:type="spellEnd"/>
      <w:r>
        <w:t xml:space="preserve"> und </w:t>
      </w:r>
      <w:proofErr w:type="spellStart"/>
      <w:r>
        <w:t>getruncken</w:t>
      </w:r>
      <w:proofErr w:type="spellEnd"/>
      <w:r>
        <w:t xml:space="preserve"> haben / die auch wir </w:t>
      </w:r>
      <w:proofErr w:type="spellStart"/>
      <w:r>
        <w:t>unnd</w:t>
      </w:r>
      <w:proofErr w:type="spellEnd"/>
      <w:r>
        <w:t xml:space="preserve"> alle </w:t>
      </w:r>
      <w:proofErr w:type="spellStart"/>
      <w:r>
        <w:t>glaubigen</w:t>
      </w:r>
      <w:proofErr w:type="spellEnd"/>
      <w:r>
        <w:t xml:space="preserve"> von </w:t>
      </w:r>
      <w:proofErr w:type="spellStart"/>
      <w:r>
        <w:t>anbegin</w:t>
      </w:r>
      <w:proofErr w:type="spellEnd"/>
      <w:r>
        <w:t xml:space="preserve"> biß zum end der </w:t>
      </w:r>
      <w:proofErr w:type="spellStart"/>
      <w:r>
        <w:t>welt</w:t>
      </w:r>
      <w:proofErr w:type="spellEnd"/>
      <w:r>
        <w:t xml:space="preserve"> / essen und </w:t>
      </w:r>
      <w:proofErr w:type="spellStart"/>
      <w:r>
        <w:t>trincken</w:t>
      </w:r>
      <w:proofErr w:type="spellEnd"/>
      <w:r>
        <w:t xml:space="preserve"> müssen. Nu </w:t>
      </w:r>
      <w:proofErr w:type="spellStart"/>
      <w:r>
        <w:t>muessen</w:t>
      </w:r>
      <w:proofErr w:type="spellEnd"/>
      <w:r>
        <w:t xml:space="preserve"> aber sie den leib Christi entweder </w:t>
      </w:r>
      <w:proofErr w:type="spellStart"/>
      <w:r>
        <w:t>Sacramentsweise</w:t>
      </w:r>
      <w:proofErr w:type="spellEnd"/>
      <w:r>
        <w:t xml:space="preserve"> / oder geistlich haben </w:t>
      </w:r>
      <w:proofErr w:type="spellStart"/>
      <w:r>
        <w:t>geessen</w:t>
      </w:r>
      <w:proofErr w:type="spellEnd"/>
      <w:r>
        <w:t xml:space="preserve">. Die </w:t>
      </w:r>
      <w:proofErr w:type="spellStart"/>
      <w:r>
        <w:t>glaubigen</w:t>
      </w:r>
      <w:proofErr w:type="spellEnd"/>
      <w:r>
        <w:t xml:space="preserve"> haben </w:t>
      </w:r>
      <w:proofErr w:type="spellStart"/>
      <w:r>
        <w:t>jn</w:t>
      </w:r>
      <w:proofErr w:type="spellEnd"/>
      <w:r>
        <w:t xml:space="preserve"> </w:t>
      </w:r>
      <w:proofErr w:type="spellStart"/>
      <w:r>
        <w:t>geessen</w:t>
      </w:r>
      <w:proofErr w:type="spellEnd"/>
      <w:r>
        <w:t xml:space="preserve"> </w:t>
      </w:r>
      <w:proofErr w:type="spellStart"/>
      <w:r>
        <w:t>auff</w:t>
      </w:r>
      <w:proofErr w:type="spellEnd"/>
      <w:r>
        <w:t xml:space="preserve"> beide weise / die </w:t>
      </w:r>
      <w:proofErr w:type="spellStart"/>
      <w:r>
        <w:t>onglaubigen</w:t>
      </w:r>
      <w:proofErr w:type="spellEnd"/>
      <w:r>
        <w:t xml:space="preserve"> haben </w:t>
      </w:r>
      <w:proofErr w:type="spellStart"/>
      <w:r>
        <w:t>jn</w:t>
      </w:r>
      <w:proofErr w:type="spellEnd"/>
      <w:r>
        <w:t xml:space="preserve"> geistlich </w:t>
      </w:r>
      <w:proofErr w:type="spellStart"/>
      <w:r>
        <w:t>nit</w:t>
      </w:r>
      <w:proofErr w:type="spellEnd"/>
      <w:r>
        <w:t xml:space="preserve"> </w:t>
      </w:r>
      <w:proofErr w:type="spellStart"/>
      <w:r>
        <w:t>koennen</w:t>
      </w:r>
      <w:proofErr w:type="spellEnd"/>
      <w:r>
        <w:t xml:space="preserve"> essen / folget / </w:t>
      </w:r>
      <w:proofErr w:type="spellStart"/>
      <w:r>
        <w:t>daz</w:t>
      </w:r>
      <w:proofErr w:type="spellEnd"/>
      <w:r>
        <w:t xml:space="preserve"> sie </w:t>
      </w:r>
      <w:proofErr w:type="spellStart"/>
      <w:r>
        <w:t>jn</w:t>
      </w:r>
      <w:proofErr w:type="spellEnd"/>
      <w:r>
        <w:t xml:space="preserve"> </w:t>
      </w:r>
      <w:proofErr w:type="spellStart"/>
      <w:r>
        <w:t>Sacramentsweise</w:t>
      </w:r>
      <w:proofErr w:type="spellEnd"/>
      <w:r>
        <w:t xml:space="preserve"> haben </w:t>
      </w:r>
      <w:proofErr w:type="spellStart"/>
      <w:r>
        <w:t>geessen</w:t>
      </w:r>
      <w:proofErr w:type="spellEnd"/>
      <w:r>
        <w:t xml:space="preserve">. Diß essen aber ist </w:t>
      </w:r>
      <w:proofErr w:type="spellStart"/>
      <w:r>
        <w:t>nit</w:t>
      </w:r>
      <w:proofErr w:type="spellEnd"/>
      <w:r>
        <w:t xml:space="preserve"> des </w:t>
      </w:r>
      <w:proofErr w:type="spellStart"/>
      <w:r>
        <w:t>fleisches</w:t>
      </w:r>
      <w:proofErr w:type="spellEnd"/>
      <w:r>
        <w:t xml:space="preserve"> und </w:t>
      </w:r>
      <w:proofErr w:type="spellStart"/>
      <w:r>
        <w:t>bluts</w:t>
      </w:r>
      <w:proofErr w:type="spellEnd"/>
      <w:r>
        <w:t xml:space="preserve"> Christi / welches dazumal noch </w:t>
      </w:r>
      <w:proofErr w:type="spellStart"/>
      <w:r>
        <w:t>nit</w:t>
      </w:r>
      <w:proofErr w:type="spellEnd"/>
      <w:r>
        <w:t xml:space="preserve"> geboren war / sonder des </w:t>
      </w:r>
      <w:proofErr w:type="spellStart"/>
      <w:r>
        <w:t>Himelbrots</w:t>
      </w:r>
      <w:proofErr w:type="spellEnd"/>
      <w:r>
        <w:t xml:space="preserve"> und des </w:t>
      </w:r>
      <w:proofErr w:type="spellStart"/>
      <w:r>
        <w:t>wassers</w:t>
      </w:r>
      <w:proofErr w:type="spellEnd"/>
      <w:r>
        <w:t xml:space="preserve"> </w:t>
      </w:r>
      <w:proofErr w:type="spellStart"/>
      <w:r>
        <w:t>auß</w:t>
      </w:r>
      <w:proofErr w:type="spellEnd"/>
      <w:r>
        <w:t xml:space="preserve"> dem </w:t>
      </w:r>
      <w:proofErr w:type="spellStart"/>
      <w:r>
        <w:t>felsen</w:t>
      </w:r>
      <w:proofErr w:type="spellEnd"/>
      <w:r>
        <w:t xml:space="preserve"> / leibliche und mündliche </w:t>
      </w:r>
      <w:proofErr w:type="spellStart"/>
      <w:r>
        <w:t>niessung</w:t>
      </w:r>
      <w:proofErr w:type="spellEnd"/>
      <w:r>
        <w:t xml:space="preserve"> / welche Sacrament des </w:t>
      </w:r>
      <w:proofErr w:type="spellStart"/>
      <w:r>
        <w:t>leibs</w:t>
      </w:r>
      <w:proofErr w:type="spellEnd"/>
      <w:r>
        <w:t xml:space="preserve"> und </w:t>
      </w:r>
      <w:proofErr w:type="spellStart"/>
      <w:r>
        <w:t>bluts</w:t>
      </w:r>
      <w:proofErr w:type="spellEnd"/>
      <w:r>
        <w:t xml:space="preserve"> Christi waren. Also werden auch die </w:t>
      </w:r>
      <w:proofErr w:type="spellStart"/>
      <w:r>
        <w:t>bekerten</w:t>
      </w:r>
      <w:proofErr w:type="spellEnd"/>
      <w:r>
        <w:t xml:space="preserve"> geistlich und Sacramentlich / die </w:t>
      </w:r>
      <w:proofErr w:type="spellStart"/>
      <w:r>
        <w:t>onbekerten</w:t>
      </w:r>
      <w:proofErr w:type="spellEnd"/>
      <w:r>
        <w:t xml:space="preserve"> allein Sacramentlich im </w:t>
      </w:r>
      <w:proofErr w:type="spellStart"/>
      <w:r>
        <w:t>Tauff</w:t>
      </w:r>
      <w:proofErr w:type="spellEnd"/>
      <w:r>
        <w:t xml:space="preserve"> mit dem </w:t>
      </w:r>
      <w:proofErr w:type="spellStart"/>
      <w:r>
        <w:t>blut</w:t>
      </w:r>
      <w:proofErr w:type="spellEnd"/>
      <w:r>
        <w:t xml:space="preserve"> Christi gewaschen / </w:t>
      </w:r>
      <w:proofErr w:type="spellStart"/>
      <w:r>
        <w:t>daz</w:t>
      </w:r>
      <w:proofErr w:type="spellEnd"/>
      <w:r>
        <w:t xml:space="preserve"> ist mit dem </w:t>
      </w:r>
      <w:proofErr w:type="spellStart"/>
      <w:r>
        <w:t>wasser</w:t>
      </w:r>
      <w:proofErr w:type="spellEnd"/>
      <w:r>
        <w:t xml:space="preserve"> / welches zum Sacrament des </w:t>
      </w:r>
      <w:proofErr w:type="spellStart"/>
      <w:r>
        <w:t>bluts</w:t>
      </w:r>
      <w:proofErr w:type="spellEnd"/>
      <w:r>
        <w:t xml:space="preserve"> Christi von Christo selbst verordnet ist. Denn </w:t>
      </w:r>
      <w:proofErr w:type="spellStart"/>
      <w:r>
        <w:t>wiewol</w:t>
      </w:r>
      <w:proofErr w:type="spellEnd"/>
      <w:r>
        <w:t xml:space="preserve"> die </w:t>
      </w:r>
      <w:proofErr w:type="spellStart"/>
      <w:r>
        <w:t>eusserlichen</w:t>
      </w:r>
      <w:proofErr w:type="spellEnd"/>
      <w:r>
        <w:t xml:space="preserve"> </w:t>
      </w:r>
      <w:proofErr w:type="spellStart"/>
      <w:r>
        <w:t>zeichen</w:t>
      </w:r>
      <w:proofErr w:type="spellEnd"/>
      <w:r>
        <w:t xml:space="preserve"> und </w:t>
      </w:r>
      <w:proofErr w:type="spellStart"/>
      <w:r>
        <w:t>ceremonien</w:t>
      </w:r>
      <w:proofErr w:type="spellEnd"/>
      <w:r>
        <w:t xml:space="preserve"> in den </w:t>
      </w:r>
      <w:proofErr w:type="spellStart"/>
      <w:r>
        <w:t>onglaubigen</w:t>
      </w:r>
      <w:proofErr w:type="spellEnd"/>
      <w:r>
        <w:t xml:space="preserve"> / weil sie </w:t>
      </w:r>
      <w:proofErr w:type="spellStart"/>
      <w:r>
        <w:t>auß</w:t>
      </w:r>
      <w:proofErr w:type="spellEnd"/>
      <w:r>
        <w:t xml:space="preserve"> </w:t>
      </w:r>
      <w:proofErr w:type="spellStart"/>
      <w:r>
        <w:t>jrem</w:t>
      </w:r>
      <w:proofErr w:type="spellEnd"/>
      <w:r>
        <w:t xml:space="preserve"> rechten brauch </w:t>
      </w:r>
      <w:proofErr w:type="spellStart"/>
      <w:r>
        <w:t>verruckt</w:t>
      </w:r>
      <w:proofErr w:type="spellEnd"/>
      <w:r>
        <w:t xml:space="preserve"> werden die </w:t>
      </w:r>
      <w:proofErr w:type="spellStart"/>
      <w:r>
        <w:t>art</w:t>
      </w:r>
      <w:proofErr w:type="spellEnd"/>
      <w:r>
        <w:t xml:space="preserve"> und eigenschafft des Sacrament </w:t>
      </w:r>
      <w:proofErr w:type="spellStart"/>
      <w:r>
        <w:t>vermoeg</w:t>
      </w:r>
      <w:proofErr w:type="spellEnd"/>
      <w:r>
        <w:t xml:space="preserve"> der </w:t>
      </w:r>
      <w:proofErr w:type="spellStart"/>
      <w:r>
        <w:t>goettlichen</w:t>
      </w:r>
      <w:proofErr w:type="spellEnd"/>
      <w:r>
        <w:t xml:space="preserve"> </w:t>
      </w:r>
      <w:proofErr w:type="spellStart"/>
      <w:r>
        <w:t>einsetzung</w:t>
      </w:r>
      <w:proofErr w:type="spellEnd"/>
      <w:r>
        <w:t xml:space="preserve"> </w:t>
      </w:r>
      <w:proofErr w:type="spellStart"/>
      <w:r>
        <w:t>nit</w:t>
      </w:r>
      <w:proofErr w:type="spellEnd"/>
      <w:r>
        <w:t xml:space="preserve"> behalten / doch werden sie auch als denn Sacrament genennet / von wegen des brauchs / den sie in den </w:t>
      </w:r>
      <w:proofErr w:type="spellStart"/>
      <w:r>
        <w:t>glaubigen</w:t>
      </w:r>
      <w:proofErr w:type="spellEnd"/>
      <w:r>
        <w:t xml:space="preserve"> haben / </w:t>
      </w:r>
      <w:proofErr w:type="spellStart"/>
      <w:r>
        <w:t>unnd</w:t>
      </w:r>
      <w:proofErr w:type="spellEnd"/>
      <w:r>
        <w:t xml:space="preserve"> daß wir die </w:t>
      </w:r>
      <w:proofErr w:type="spellStart"/>
      <w:r>
        <w:t>heuchler</w:t>
      </w:r>
      <w:proofErr w:type="spellEnd"/>
      <w:r>
        <w:t xml:space="preserve"> von den </w:t>
      </w:r>
      <w:proofErr w:type="spellStart"/>
      <w:r>
        <w:t>glaubigen</w:t>
      </w:r>
      <w:proofErr w:type="spellEnd"/>
      <w:r>
        <w:t xml:space="preserve"> </w:t>
      </w:r>
      <w:proofErr w:type="spellStart"/>
      <w:r>
        <w:t>nit</w:t>
      </w:r>
      <w:proofErr w:type="spellEnd"/>
      <w:r>
        <w:t xml:space="preserve"> eigentlich </w:t>
      </w:r>
      <w:proofErr w:type="spellStart"/>
      <w:r>
        <w:t>koennen</w:t>
      </w:r>
      <w:proofErr w:type="spellEnd"/>
      <w:r>
        <w:t xml:space="preserve"> unterscheiden. </w:t>
      </w:r>
    </w:p>
    <w:p w14:paraId="732C180D" w14:textId="77777777" w:rsidR="008F74BD" w:rsidRDefault="008F74BD" w:rsidP="008F74BD">
      <w:pPr>
        <w:pStyle w:val="StandardWeb"/>
      </w:pPr>
      <w:r>
        <w:t xml:space="preserve">Daß aber die </w:t>
      </w:r>
      <w:proofErr w:type="spellStart"/>
      <w:r>
        <w:t>vaeter</w:t>
      </w:r>
      <w:proofErr w:type="spellEnd"/>
      <w:r>
        <w:t xml:space="preserve"> </w:t>
      </w:r>
      <w:proofErr w:type="spellStart"/>
      <w:r>
        <w:t>nit</w:t>
      </w:r>
      <w:proofErr w:type="spellEnd"/>
      <w:r>
        <w:t xml:space="preserve"> anders denn in </w:t>
      </w:r>
      <w:proofErr w:type="spellStart"/>
      <w:r>
        <w:t>gemeltem</w:t>
      </w:r>
      <w:proofErr w:type="spellEnd"/>
      <w:r>
        <w:t xml:space="preserve"> verstand von der sacramentlichen </w:t>
      </w:r>
      <w:proofErr w:type="spellStart"/>
      <w:r>
        <w:t>niessung</w:t>
      </w:r>
      <w:proofErr w:type="spellEnd"/>
      <w:r>
        <w:t xml:space="preserve"> Christi reden ist auch </w:t>
      </w:r>
      <w:proofErr w:type="spellStart"/>
      <w:r>
        <w:t>auß</w:t>
      </w:r>
      <w:proofErr w:type="spellEnd"/>
      <w:r>
        <w:t xml:space="preserve"> diesem gewiß und klar / </w:t>
      </w:r>
      <w:proofErr w:type="spellStart"/>
      <w:r>
        <w:t>daz</w:t>
      </w:r>
      <w:proofErr w:type="spellEnd"/>
      <w:r>
        <w:t xml:space="preserve"> sie </w:t>
      </w:r>
      <w:proofErr w:type="spellStart"/>
      <w:r>
        <w:t>daz</w:t>
      </w:r>
      <w:proofErr w:type="spellEnd"/>
      <w:r>
        <w:t xml:space="preserve"> Sacrament des </w:t>
      </w:r>
      <w:proofErr w:type="spellStart"/>
      <w:r>
        <w:t>leibs</w:t>
      </w:r>
      <w:proofErr w:type="spellEnd"/>
      <w:r>
        <w:t xml:space="preserve"> und </w:t>
      </w:r>
      <w:proofErr w:type="spellStart"/>
      <w:r>
        <w:t>bluts</w:t>
      </w:r>
      <w:proofErr w:type="spellEnd"/>
      <w:r>
        <w:t xml:space="preserve"> Christi / </w:t>
      </w:r>
      <w:proofErr w:type="spellStart"/>
      <w:r>
        <w:t>nit</w:t>
      </w:r>
      <w:proofErr w:type="spellEnd"/>
      <w:r>
        <w:t xml:space="preserve"> das </w:t>
      </w:r>
      <w:proofErr w:type="spellStart"/>
      <w:r>
        <w:t>fleisch</w:t>
      </w:r>
      <w:proofErr w:type="spellEnd"/>
      <w:r>
        <w:t xml:space="preserve"> und </w:t>
      </w:r>
      <w:proofErr w:type="spellStart"/>
      <w:r>
        <w:t>blut</w:t>
      </w:r>
      <w:proofErr w:type="spellEnd"/>
      <w:r>
        <w:t xml:space="preserve"> Christi selbst / sonder das geheiligte </w:t>
      </w:r>
      <w:proofErr w:type="spellStart"/>
      <w:r>
        <w:t>brot</w:t>
      </w:r>
      <w:proofErr w:type="spellEnd"/>
      <w:r>
        <w:t xml:space="preserve"> und wein nennen. Denn es </w:t>
      </w:r>
      <w:proofErr w:type="spellStart"/>
      <w:r>
        <w:t>jnen</w:t>
      </w:r>
      <w:proofErr w:type="spellEnd"/>
      <w:r>
        <w:t xml:space="preserve"> </w:t>
      </w:r>
      <w:proofErr w:type="spellStart"/>
      <w:r>
        <w:t>nit</w:t>
      </w:r>
      <w:proofErr w:type="spellEnd"/>
      <w:r>
        <w:t xml:space="preserve"> also / wie </w:t>
      </w:r>
      <w:proofErr w:type="spellStart"/>
      <w:r>
        <w:t>Marbachen</w:t>
      </w:r>
      <w:proofErr w:type="spellEnd"/>
      <w:r>
        <w:t xml:space="preserve"> / gleich </w:t>
      </w:r>
      <w:proofErr w:type="spellStart"/>
      <w:r>
        <w:t>golten</w:t>
      </w:r>
      <w:proofErr w:type="spellEnd"/>
      <w:r>
        <w:t xml:space="preserve"> hat / und nichts zur </w:t>
      </w:r>
      <w:proofErr w:type="spellStart"/>
      <w:r>
        <w:t>sachen</w:t>
      </w:r>
      <w:proofErr w:type="spellEnd"/>
      <w:r>
        <w:t xml:space="preserve"> </w:t>
      </w:r>
      <w:proofErr w:type="spellStart"/>
      <w:r>
        <w:t>gehoeret</w:t>
      </w:r>
      <w:proofErr w:type="spellEnd"/>
      <w:r>
        <w:t xml:space="preserve"> / es bedeute </w:t>
      </w:r>
      <w:proofErr w:type="spellStart"/>
      <w:r>
        <w:t>daz</w:t>
      </w:r>
      <w:proofErr w:type="spellEnd"/>
      <w:r>
        <w:t xml:space="preserve"> </w:t>
      </w:r>
      <w:proofErr w:type="spellStart"/>
      <w:r>
        <w:t>brot</w:t>
      </w:r>
      <w:proofErr w:type="spellEnd"/>
      <w:r>
        <w:t xml:space="preserve"> und wein </w:t>
      </w:r>
      <w:proofErr w:type="spellStart"/>
      <w:r>
        <w:t>waz</w:t>
      </w:r>
      <w:proofErr w:type="spellEnd"/>
      <w:r>
        <w:t xml:space="preserve"> es wolle / Haben auch nie den verborgnen leib Christi im </w:t>
      </w:r>
      <w:proofErr w:type="spellStart"/>
      <w:r>
        <w:t>brot</w:t>
      </w:r>
      <w:proofErr w:type="spellEnd"/>
      <w:r>
        <w:t xml:space="preserve"> zu </w:t>
      </w:r>
      <w:proofErr w:type="spellStart"/>
      <w:r>
        <w:t>gedechtniß</w:t>
      </w:r>
      <w:proofErr w:type="spellEnd"/>
      <w:r>
        <w:t xml:space="preserve"> Christi und zur </w:t>
      </w:r>
      <w:proofErr w:type="spellStart"/>
      <w:r>
        <w:t>vergebung</w:t>
      </w:r>
      <w:proofErr w:type="spellEnd"/>
      <w:r>
        <w:t xml:space="preserve"> der </w:t>
      </w:r>
      <w:proofErr w:type="spellStart"/>
      <w:r>
        <w:t>sünden</w:t>
      </w:r>
      <w:proofErr w:type="spellEnd"/>
      <w:r>
        <w:t xml:space="preserve"> heissen essen und durch solche </w:t>
      </w:r>
      <w:proofErr w:type="spellStart"/>
      <w:r>
        <w:t>abgoettische</w:t>
      </w:r>
      <w:proofErr w:type="spellEnd"/>
      <w:r>
        <w:t xml:space="preserve"> </w:t>
      </w:r>
      <w:proofErr w:type="spellStart"/>
      <w:r>
        <w:t>gedicht</w:t>
      </w:r>
      <w:proofErr w:type="spellEnd"/>
      <w:r>
        <w:t xml:space="preserve"> den rechten brauch des rechten von Christo eingesetzten </w:t>
      </w:r>
      <w:proofErr w:type="spellStart"/>
      <w:r>
        <w:t>sacraments</w:t>
      </w:r>
      <w:proofErr w:type="spellEnd"/>
      <w:r>
        <w:t xml:space="preserve"> </w:t>
      </w:r>
      <w:proofErr w:type="spellStart"/>
      <w:r>
        <w:t>vertunckelt</w:t>
      </w:r>
      <w:proofErr w:type="spellEnd"/>
      <w:r>
        <w:t xml:space="preserve"> und begraben / sonder </w:t>
      </w:r>
      <w:proofErr w:type="spellStart"/>
      <w:r>
        <w:t>geleret</w:t>
      </w:r>
      <w:proofErr w:type="spellEnd"/>
      <w:r>
        <w:t xml:space="preserve"> / </w:t>
      </w:r>
      <w:proofErr w:type="spellStart"/>
      <w:r>
        <w:t>daz</w:t>
      </w:r>
      <w:proofErr w:type="spellEnd"/>
      <w:r>
        <w:t xml:space="preserve"> Christus diß </w:t>
      </w:r>
      <w:proofErr w:type="spellStart"/>
      <w:r>
        <w:t>brot</w:t>
      </w:r>
      <w:proofErr w:type="spellEnd"/>
      <w:r>
        <w:t xml:space="preserve"> und wein zu </w:t>
      </w:r>
      <w:proofErr w:type="spellStart"/>
      <w:r>
        <w:t>gedechtnis</w:t>
      </w:r>
      <w:proofErr w:type="spellEnd"/>
      <w:r>
        <w:t xml:space="preserve"> seins am </w:t>
      </w:r>
      <w:proofErr w:type="spellStart"/>
      <w:r>
        <w:t>creutz</w:t>
      </w:r>
      <w:proofErr w:type="spellEnd"/>
      <w:r>
        <w:t xml:space="preserve"> uns zur </w:t>
      </w:r>
      <w:proofErr w:type="spellStart"/>
      <w:r>
        <w:t>speiß</w:t>
      </w:r>
      <w:proofErr w:type="spellEnd"/>
      <w:r>
        <w:t xml:space="preserve"> und </w:t>
      </w:r>
      <w:proofErr w:type="spellStart"/>
      <w:r>
        <w:t>tranck</w:t>
      </w:r>
      <w:proofErr w:type="spellEnd"/>
      <w:r>
        <w:t xml:space="preserve"> des ewigen </w:t>
      </w:r>
      <w:proofErr w:type="spellStart"/>
      <w:r>
        <w:t>lebens</w:t>
      </w:r>
      <w:proofErr w:type="spellEnd"/>
      <w:r>
        <w:t xml:space="preserve"> </w:t>
      </w:r>
      <w:proofErr w:type="spellStart"/>
      <w:r>
        <w:t>gegebnen</w:t>
      </w:r>
      <w:proofErr w:type="spellEnd"/>
      <w:r>
        <w:t xml:space="preserve"> </w:t>
      </w:r>
      <w:proofErr w:type="spellStart"/>
      <w:r>
        <w:t>leibs</w:t>
      </w:r>
      <w:proofErr w:type="spellEnd"/>
      <w:r>
        <w:t xml:space="preserve"> und vergossenen </w:t>
      </w:r>
      <w:proofErr w:type="spellStart"/>
      <w:r>
        <w:t>bluts</w:t>
      </w:r>
      <w:proofErr w:type="spellEnd"/>
      <w:r>
        <w:t xml:space="preserve"> </w:t>
      </w:r>
      <w:proofErr w:type="spellStart"/>
      <w:r>
        <w:t>zuniessen</w:t>
      </w:r>
      <w:proofErr w:type="spellEnd"/>
      <w:r>
        <w:t xml:space="preserve"> </w:t>
      </w:r>
      <w:proofErr w:type="spellStart"/>
      <w:r>
        <w:t>befolen</w:t>
      </w:r>
      <w:proofErr w:type="spellEnd"/>
      <w:r>
        <w:t xml:space="preserve"> habe / wie </w:t>
      </w:r>
      <w:proofErr w:type="spellStart"/>
      <w:r>
        <w:t>solchs</w:t>
      </w:r>
      <w:proofErr w:type="spellEnd"/>
      <w:r>
        <w:t xml:space="preserve"> im </w:t>
      </w:r>
      <w:proofErr w:type="spellStart"/>
      <w:r>
        <w:t>Heidelbergischen</w:t>
      </w:r>
      <w:proofErr w:type="spellEnd"/>
      <w:r>
        <w:t xml:space="preserve"> </w:t>
      </w:r>
      <w:proofErr w:type="spellStart"/>
      <w:r>
        <w:t>bericht</w:t>
      </w:r>
      <w:proofErr w:type="spellEnd"/>
      <w:r>
        <w:t xml:space="preserve"> </w:t>
      </w:r>
      <w:proofErr w:type="spellStart"/>
      <w:r>
        <w:t>angezogne</w:t>
      </w:r>
      <w:proofErr w:type="spellEnd"/>
      <w:r>
        <w:t xml:space="preserve"> </w:t>
      </w:r>
      <w:proofErr w:type="spellStart"/>
      <w:r>
        <w:t>ort</w:t>
      </w:r>
      <w:proofErr w:type="spellEnd"/>
      <w:r>
        <w:t xml:space="preserve"> und aller </w:t>
      </w:r>
      <w:proofErr w:type="spellStart"/>
      <w:r>
        <w:t>vaeter</w:t>
      </w:r>
      <w:proofErr w:type="spellEnd"/>
      <w:r>
        <w:t xml:space="preserve"> </w:t>
      </w:r>
      <w:proofErr w:type="spellStart"/>
      <w:r>
        <w:t>schrifften</w:t>
      </w:r>
      <w:proofErr w:type="spellEnd"/>
      <w:r>
        <w:t xml:space="preserve"> </w:t>
      </w:r>
      <w:proofErr w:type="spellStart"/>
      <w:r>
        <w:t>klaerlich</w:t>
      </w:r>
      <w:proofErr w:type="spellEnd"/>
      <w:r>
        <w:t xml:space="preserve"> </w:t>
      </w:r>
      <w:proofErr w:type="spellStart"/>
      <w:r>
        <w:t>außweisen</w:t>
      </w:r>
      <w:proofErr w:type="spellEnd"/>
      <w:r>
        <w:t xml:space="preserve"> / Als Just. Mar. in </w:t>
      </w:r>
      <w:proofErr w:type="spellStart"/>
      <w:r>
        <w:t>coll</w:t>
      </w:r>
      <w:proofErr w:type="spellEnd"/>
      <w:r>
        <w:t xml:space="preserve">. cum </w:t>
      </w:r>
      <w:proofErr w:type="spellStart"/>
      <w:r>
        <w:t>Tryph</w:t>
      </w:r>
      <w:proofErr w:type="spellEnd"/>
      <w:r>
        <w:t xml:space="preserve">. </w:t>
      </w:r>
      <w:proofErr w:type="spellStart"/>
      <w:r>
        <w:t>leret</w:t>
      </w:r>
      <w:proofErr w:type="spellEnd"/>
      <w:r>
        <w:t xml:space="preserve"> </w:t>
      </w:r>
      <w:proofErr w:type="spellStart"/>
      <w:r>
        <w:t>außdruecklich</w:t>
      </w:r>
      <w:proofErr w:type="spellEnd"/>
      <w:r>
        <w:t xml:space="preserve"> </w:t>
      </w:r>
      <w:proofErr w:type="spellStart"/>
      <w:r>
        <w:t>daz</w:t>
      </w:r>
      <w:proofErr w:type="spellEnd"/>
      <w:r>
        <w:t xml:space="preserve"> Christus </w:t>
      </w:r>
      <w:proofErr w:type="spellStart"/>
      <w:r>
        <w:t>nit</w:t>
      </w:r>
      <w:proofErr w:type="spellEnd"/>
      <w:r>
        <w:t xml:space="preserve"> seinen </w:t>
      </w:r>
      <w:proofErr w:type="spellStart"/>
      <w:r>
        <w:t>onsichtbaren</w:t>
      </w:r>
      <w:proofErr w:type="spellEnd"/>
      <w:r>
        <w:t xml:space="preserve"> im </w:t>
      </w:r>
      <w:proofErr w:type="spellStart"/>
      <w:r>
        <w:t>brot</w:t>
      </w:r>
      <w:proofErr w:type="spellEnd"/>
      <w:r>
        <w:t xml:space="preserve"> verborgenen leib sonder das </w:t>
      </w:r>
      <w:proofErr w:type="spellStart"/>
      <w:r>
        <w:t>brot</w:t>
      </w:r>
      <w:proofErr w:type="spellEnd"/>
      <w:r>
        <w:t xml:space="preserve"> zum </w:t>
      </w:r>
      <w:proofErr w:type="spellStart"/>
      <w:r>
        <w:t>gedechtniß</w:t>
      </w:r>
      <w:proofErr w:type="spellEnd"/>
      <w:r>
        <w:t xml:space="preserve"> und </w:t>
      </w:r>
      <w:proofErr w:type="spellStart"/>
      <w:r>
        <w:t>erinnerung</w:t>
      </w:r>
      <w:proofErr w:type="spellEnd"/>
      <w:r>
        <w:t xml:space="preserve"> seines </w:t>
      </w:r>
      <w:proofErr w:type="spellStart"/>
      <w:r>
        <w:t>leidens</w:t>
      </w:r>
      <w:proofErr w:type="spellEnd"/>
      <w:r>
        <w:t xml:space="preserve"> zu </w:t>
      </w:r>
      <w:proofErr w:type="spellStart"/>
      <w:r>
        <w:t>niessen</w:t>
      </w:r>
      <w:proofErr w:type="spellEnd"/>
      <w:r>
        <w:t xml:space="preserve"> befohlen. Machet also nicht den leib Christi / sonder das sichtbare </w:t>
      </w:r>
      <w:proofErr w:type="spellStart"/>
      <w:r>
        <w:t>brot</w:t>
      </w:r>
      <w:proofErr w:type="spellEnd"/>
      <w:r>
        <w:t xml:space="preserve"> zum </w:t>
      </w:r>
      <w:proofErr w:type="spellStart"/>
      <w:r>
        <w:t>zeichen</w:t>
      </w:r>
      <w:proofErr w:type="spellEnd"/>
      <w:r>
        <w:t xml:space="preserve"> und Sacrament des </w:t>
      </w:r>
      <w:proofErr w:type="spellStart"/>
      <w:r>
        <w:t>leibs</w:t>
      </w:r>
      <w:proofErr w:type="spellEnd"/>
      <w:r>
        <w:t xml:space="preserve"> Christi / und zum </w:t>
      </w:r>
      <w:proofErr w:type="spellStart"/>
      <w:r>
        <w:t>werckzeuge</w:t>
      </w:r>
      <w:proofErr w:type="spellEnd"/>
      <w:r>
        <w:t xml:space="preserve"> oder mittel / </w:t>
      </w:r>
      <w:proofErr w:type="spellStart"/>
      <w:r>
        <w:t>nit</w:t>
      </w:r>
      <w:proofErr w:type="spellEnd"/>
      <w:r>
        <w:t xml:space="preserve"> dadurch der leib Christi in unserem </w:t>
      </w:r>
      <w:proofErr w:type="spellStart"/>
      <w:r>
        <w:t>mund</w:t>
      </w:r>
      <w:proofErr w:type="spellEnd"/>
      <w:r>
        <w:t xml:space="preserve"> oder leib eingehe / sonder dadurch der H. geist das </w:t>
      </w:r>
      <w:proofErr w:type="spellStart"/>
      <w:r>
        <w:t>vertrawen</w:t>
      </w:r>
      <w:proofErr w:type="spellEnd"/>
      <w:r>
        <w:t xml:space="preserve"> </w:t>
      </w:r>
      <w:proofErr w:type="spellStart"/>
      <w:r>
        <w:t>auff</w:t>
      </w:r>
      <w:proofErr w:type="spellEnd"/>
      <w:r>
        <w:t xml:space="preserve"> das leiden Christi in unsern </w:t>
      </w:r>
      <w:proofErr w:type="spellStart"/>
      <w:r>
        <w:t>hertzen</w:t>
      </w:r>
      <w:proofErr w:type="spellEnd"/>
      <w:r>
        <w:t xml:space="preserve"> </w:t>
      </w:r>
      <w:proofErr w:type="spellStart"/>
      <w:r>
        <w:t>uber</w:t>
      </w:r>
      <w:proofErr w:type="spellEnd"/>
      <w:r>
        <w:t xml:space="preserve"> und </w:t>
      </w:r>
      <w:proofErr w:type="spellStart"/>
      <w:r>
        <w:t>bestetiget</w:t>
      </w:r>
      <w:proofErr w:type="spellEnd"/>
      <w:r>
        <w:t xml:space="preserve">. Wird derhalben Marbach </w:t>
      </w:r>
      <w:proofErr w:type="spellStart"/>
      <w:r>
        <w:t>Justinum</w:t>
      </w:r>
      <w:proofErr w:type="spellEnd"/>
      <w:r>
        <w:t xml:space="preserve"> </w:t>
      </w:r>
      <w:proofErr w:type="spellStart"/>
      <w:r>
        <w:t>nit</w:t>
      </w:r>
      <w:proofErr w:type="spellEnd"/>
      <w:r>
        <w:t xml:space="preserve"> </w:t>
      </w:r>
      <w:proofErr w:type="spellStart"/>
      <w:r>
        <w:t>Marbachisch</w:t>
      </w:r>
      <w:proofErr w:type="spellEnd"/>
      <w:r>
        <w:t xml:space="preserve"> machen ehe denn er beweiset / daß Justinus mehr </w:t>
      </w:r>
      <w:proofErr w:type="spellStart"/>
      <w:r>
        <w:t>niessungen</w:t>
      </w:r>
      <w:proofErr w:type="spellEnd"/>
      <w:r>
        <w:t xml:space="preserve"> im </w:t>
      </w:r>
      <w:proofErr w:type="spellStart"/>
      <w:r>
        <w:t>Abendmal</w:t>
      </w:r>
      <w:proofErr w:type="spellEnd"/>
      <w:r>
        <w:t xml:space="preserve"> setze / denn die </w:t>
      </w:r>
      <w:proofErr w:type="spellStart"/>
      <w:r>
        <w:t>muendliche</w:t>
      </w:r>
      <w:proofErr w:type="spellEnd"/>
      <w:r>
        <w:t xml:space="preserve"> des </w:t>
      </w:r>
      <w:proofErr w:type="spellStart"/>
      <w:r>
        <w:t>brots</w:t>
      </w:r>
      <w:proofErr w:type="spellEnd"/>
      <w:r>
        <w:t xml:space="preserve"> / und geistliche des </w:t>
      </w:r>
      <w:proofErr w:type="spellStart"/>
      <w:r>
        <w:t>leibs</w:t>
      </w:r>
      <w:proofErr w:type="spellEnd"/>
      <w:r>
        <w:t xml:space="preserve"> Christi / welche geschiehet durch </w:t>
      </w:r>
      <w:proofErr w:type="spellStart"/>
      <w:r>
        <w:t>glaubige</w:t>
      </w:r>
      <w:proofErr w:type="spellEnd"/>
      <w:r>
        <w:t xml:space="preserve"> </w:t>
      </w:r>
      <w:proofErr w:type="spellStart"/>
      <w:r>
        <w:t>gedechtniß</w:t>
      </w:r>
      <w:proofErr w:type="spellEnd"/>
      <w:r>
        <w:t xml:space="preserve"> seines </w:t>
      </w:r>
      <w:proofErr w:type="spellStart"/>
      <w:r>
        <w:t>fuer</w:t>
      </w:r>
      <w:proofErr w:type="spellEnd"/>
      <w:r>
        <w:t xml:space="preserve"> uns gegebenen </w:t>
      </w:r>
      <w:proofErr w:type="spellStart"/>
      <w:r>
        <w:t>leibs</w:t>
      </w:r>
      <w:proofErr w:type="spellEnd"/>
      <w:r>
        <w:t xml:space="preserve"> und vergossenen </w:t>
      </w:r>
      <w:proofErr w:type="spellStart"/>
      <w:r>
        <w:t>bluts</w:t>
      </w:r>
      <w:proofErr w:type="spellEnd"/>
      <w:r>
        <w:t xml:space="preserve">. Welches aber Marbach noch </w:t>
      </w:r>
      <w:proofErr w:type="spellStart"/>
      <w:r>
        <w:t>wol</w:t>
      </w:r>
      <w:proofErr w:type="spellEnd"/>
      <w:r>
        <w:t xml:space="preserve"> wird lassen. Denn der </w:t>
      </w:r>
      <w:proofErr w:type="spellStart"/>
      <w:r>
        <w:t>spruch</w:t>
      </w:r>
      <w:proofErr w:type="spellEnd"/>
      <w:r>
        <w:t xml:space="preserve"> </w:t>
      </w:r>
      <w:proofErr w:type="spellStart"/>
      <w:r>
        <w:t>Justini</w:t>
      </w:r>
      <w:proofErr w:type="spellEnd"/>
      <w:r>
        <w:t xml:space="preserve"> </w:t>
      </w:r>
      <w:proofErr w:type="spellStart"/>
      <w:r>
        <w:t>auß</w:t>
      </w:r>
      <w:proofErr w:type="spellEnd"/>
      <w:r>
        <w:t xml:space="preserve"> der Apologia ad </w:t>
      </w:r>
      <w:proofErr w:type="spellStart"/>
      <w:r>
        <w:t>Antoninum</w:t>
      </w:r>
      <w:proofErr w:type="spellEnd"/>
      <w:r>
        <w:t xml:space="preserve">, ist </w:t>
      </w:r>
      <w:proofErr w:type="spellStart"/>
      <w:r>
        <w:t>Marbachen</w:t>
      </w:r>
      <w:proofErr w:type="spellEnd"/>
      <w:r>
        <w:t xml:space="preserve"> zum </w:t>
      </w:r>
      <w:proofErr w:type="spellStart"/>
      <w:r>
        <w:t>hoechsten</w:t>
      </w:r>
      <w:proofErr w:type="spellEnd"/>
      <w:r>
        <w:t xml:space="preserve"> zuwider / dieweil er </w:t>
      </w:r>
      <w:proofErr w:type="spellStart"/>
      <w:r>
        <w:t>keinswegs</w:t>
      </w:r>
      <w:proofErr w:type="spellEnd"/>
      <w:r>
        <w:t xml:space="preserve"> </w:t>
      </w:r>
      <w:proofErr w:type="spellStart"/>
      <w:r>
        <w:t>nit</w:t>
      </w:r>
      <w:proofErr w:type="spellEnd"/>
      <w:r>
        <w:t xml:space="preserve"> sagt / </w:t>
      </w:r>
      <w:proofErr w:type="spellStart"/>
      <w:r>
        <w:t>daz</w:t>
      </w:r>
      <w:proofErr w:type="spellEnd"/>
      <w:r>
        <w:t xml:space="preserve"> der leib Christi in / oder unter dem </w:t>
      </w:r>
      <w:proofErr w:type="spellStart"/>
      <w:r>
        <w:t>brot</w:t>
      </w:r>
      <w:proofErr w:type="spellEnd"/>
      <w:r>
        <w:t xml:space="preserve"> sey / Sonder / wie alle </w:t>
      </w:r>
      <w:proofErr w:type="spellStart"/>
      <w:r>
        <w:t>Vaeter</w:t>
      </w:r>
      <w:proofErr w:type="spellEnd"/>
      <w:r>
        <w:t xml:space="preserve"> und auch wir / mit und nach der H. </w:t>
      </w:r>
      <w:proofErr w:type="spellStart"/>
      <w:r>
        <w:t>schrifft</w:t>
      </w:r>
      <w:proofErr w:type="spellEnd"/>
      <w:r>
        <w:t xml:space="preserve"> reden / das </w:t>
      </w:r>
      <w:proofErr w:type="spellStart"/>
      <w:r>
        <w:t>brot</w:t>
      </w:r>
      <w:proofErr w:type="spellEnd"/>
      <w:r>
        <w:t xml:space="preserve"> </w:t>
      </w:r>
      <w:proofErr w:type="spellStart"/>
      <w:r>
        <w:t>selbest</w:t>
      </w:r>
      <w:proofErr w:type="spellEnd"/>
      <w:r>
        <w:t xml:space="preserve"> werde und sey der leib Christi. </w:t>
      </w:r>
      <w:proofErr w:type="spellStart"/>
      <w:r>
        <w:t>Alhie</w:t>
      </w:r>
      <w:proofErr w:type="spellEnd"/>
      <w:r>
        <w:t xml:space="preserve"> </w:t>
      </w:r>
      <w:proofErr w:type="spellStart"/>
      <w:r>
        <w:t>wolte</w:t>
      </w:r>
      <w:proofErr w:type="spellEnd"/>
      <w:r>
        <w:t xml:space="preserve"> Marbach gern </w:t>
      </w:r>
      <w:proofErr w:type="spellStart"/>
      <w:r>
        <w:t>Justinum</w:t>
      </w:r>
      <w:proofErr w:type="spellEnd"/>
      <w:r>
        <w:t xml:space="preserve"> </w:t>
      </w:r>
      <w:proofErr w:type="spellStart"/>
      <w:r>
        <w:t>glosieren</w:t>
      </w:r>
      <w:proofErr w:type="spellEnd"/>
      <w:r>
        <w:t xml:space="preserve"> / Im </w:t>
      </w:r>
      <w:proofErr w:type="spellStart"/>
      <w:r>
        <w:t>brot</w:t>
      </w:r>
      <w:proofErr w:type="spellEnd"/>
      <w:r>
        <w:t xml:space="preserve"> ist der leib. Aber wo hat er diese </w:t>
      </w:r>
      <w:proofErr w:type="spellStart"/>
      <w:r>
        <w:t>gloß</w:t>
      </w:r>
      <w:proofErr w:type="spellEnd"/>
      <w:r>
        <w:t xml:space="preserve"> bey Justino gefunden? Justinus </w:t>
      </w:r>
      <w:proofErr w:type="spellStart"/>
      <w:r>
        <w:t>erklaeret</w:t>
      </w:r>
      <w:proofErr w:type="spellEnd"/>
      <w:r>
        <w:t xml:space="preserve"> sich also / daß es </w:t>
      </w:r>
      <w:proofErr w:type="spellStart"/>
      <w:r>
        <w:t>darumb</w:t>
      </w:r>
      <w:proofErr w:type="spellEnd"/>
      <w:r>
        <w:t xml:space="preserve"> der leib Christi sey / daß es </w:t>
      </w:r>
      <w:proofErr w:type="spellStart"/>
      <w:r>
        <w:t>nit</w:t>
      </w:r>
      <w:proofErr w:type="spellEnd"/>
      <w:r>
        <w:t xml:space="preserve"> mehr gemein </w:t>
      </w:r>
      <w:proofErr w:type="spellStart"/>
      <w:r>
        <w:t>brot</w:t>
      </w:r>
      <w:proofErr w:type="spellEnd"/>
      <w:r>
        <w:t xml:space="preserve"> ist / sonder durch </w:t>
      </w:r>
      <w:proofErr w:type="spellStart"/>
      <w:r>
        <w:t>daz</w:t>
      </w:r>
      <w:proofErr w:type="spellEnd"/>
      <w:r>
        <w:t xml:space="preserve"> </w:t>
      </w:r>
      <w:proofErr w:type="spellStart"/>
      <w:r>
        <w:t>wort</w:t>
      </w:r>
      <w:proofErr w:type="spellEnd"/>
      <w:r>
        <w:t xml:space="preserve"> Christi zu einem heiligen brauch verordnet / nemlich daß er uns des </w:t>
      </w:r>
      <w:proofErr w:type="spellStart"/>
      <w:r>
        <w:t>fuer</w:t>
      </w:r>
      <w:proofErr w:type="spellEnd"/>
      <w:r>
        <w:t xml:space="preserve"> uns in todt gegebenen </w:t>
      </w:r>
      <w:proofErr w:type="spellStart"/>
      <w:r>
        <w:t>leibs</w:t>
      </w:r>
      <w:proofErr w:type="spellEnd"/>
      <w:r>
        <w:t xml:space="preserve"> Christi erinnern sol. Diß ist das erste </w:t>
      </w:r>
      <w:proofErr w:type="spellStart"/>
      <w:r>
        <w:t>meisterstück</w:t>
      </w:r>
      <w:proofErr w:type="spellEnd"/>
      <w:r>
        <w:t xml:space="preserve"> das Marbach an Justino </w:t>
      </w:r>
      <w:proofErr w:type="spellStart"/>
      <w:r>
        <w:t>ubet</w:t>
      </w:r>
      <w:proofErr w:type="spellEnd"/>
      <w:r>
        <w:t xml:space="preserve">. Damit aber auch der gemeine </w:t>
      </w:r>
      <w:proofErr w:type="spellStart"/>
      <w:r>
        <w:t>leser</w:t>
      </w:r>
      <w:proofErr w:type="spellEnd"/>
      <w:r>
        <w:t xml:space="preserve"> verstehe / wie Marbach mit der </w:t>
      </w:r>
      <w:proofErr w:type="spellStart"/>
      <w:r>
        <w:t>Vaeter</w:t>
      </w:r>
      <w:proofErr w:type="spellEnd"/>
      <w:r>
        <w:t xml:space="preserve"> </w:t>
      </w:r>
      <w:proofErr w:type="spellStart"/>
      <w:r>
        <w:t>schrifften</w:t>
      </w:r>
      <w:proofErr w:type="spellEnd"/>
      <w:r>
        <w:t xml:space="preserve"> </w:t>
      </w:r>
      <w:proofErr w:type="spellStart"/>
      <w:r>
        <w:t>umbgehe</w:t>
      </w:r>
      <w:proofErr w:type="spellEnd"/>
      <w:r>
        <w:t xml:space="preserve"> / sie </w:t>
      </w:r>
      <w:proofErr w:type="spellStart"/>
      <w:r>
        <w:t>fuer</w:t>
      </w:r>
      <w:proofErr w:type="spellEnd"/>
      <w:r>
        <w:t xml:space="preserve"> denen die sie </w:t>
      </w:r>
      <w:proofErr w:type="spellStart"/>
      <w:r>
        <w:t>nit</w:t>
      </w:r>
      <w:proofErr w:type="spellEnd"/>
      <w:r>
        <w:t xml:space="preserve"> gelesen / </w:t>
      </w:r>
      <w:proofErr w:type="spellStart"/>
      <w:r>
        <w:t>auff</w:t>
      </w:r>
      <w:proofErr w:type="spellEnd"/>
      <w:r>
        <w:t xml:space="preserve"> seine </w:t>
      </w:r>
      <w:proofErr w:type="spellStart"/>
      <w:r>
        <w:t>seiten</w:t>
      </w:r>
      <w:proofErr w:type="spellEnd"/>
      <w:r>
        <w:t xml:space="preserve"> zuziehen / Bitte ich den Christlichen </w:t>
      </w:r>
      <w:proofErr w:type="spellStart"/>
      <w:r>
        <w:t>leser</w:t>
      </w:r>
      <w:proofErr w:type="spellEnd"/>
      <w:r>
        <w:t xml:space="preserve"> / er wolle noch </w:t>
      </w:r>
      <w:proofErr w:type="spellStart"/>
      <w:r>
        <w:t>auff</w:t>
      </w:r>
      <w:proofErr w:type="spellEnd"/>
      <w:r>
        <w:t xml:space="preserve"> folgende zwey </w:t>
      </w:r>
      <w:proofErr w:type="spellStart"/>
      <w:r>
        <w:t>Marbachische</w:t>
      </w:r>
      <w:proofErr w:type="spellEnd"/>
      <w:r>
        <w:t xml:space="preserve"> </w:t>
      </w:r>
      <w:proofErr w:type="spellStart"/>
      <w:r>
        <w:t>stuecklein</w:t>
      </w:r>
      <w:proofErr w:type="spellEnd"/>
      <w:r>
        <w:t xml:space="preserve"> / die er im Justino braucht / </w:t>
      </w:r>
      <w:proofErr w:type="spellStart"/>
      <w:r>
        <w:t>achtung</w:t>
      </w:r>
      <w:proofErr w:type="spellEnd"/>
      <w:r>
        <w:t xml:space="preserve"> geben. </w:t>
      </w:r>
    </w:p>
    <w:p w14:paraId="7DA390C6" w14:textId="77777777" w:rsidR="008F74BD" w:rsidRDefault="008F74BD" w:rsidP="008F74BD">
      <w:pPr>
        <w:pStyle w:val="StandardWeb"/>
      </w:pPr>
      <w:r>
        <w:t xml:space="preserve">Die </w:t>
      </w:r>
      <w:proofErr w:type="spellStart"/>
      <w:r>
        <w:t>wort</w:t>
      </w:r>
      <w:proofErr w:type="spellEnd"/>
      <w:r>
        <w:t xml:space="preserve"> </w:t>
      </w:r>
      <w:proofErr w:type="spellStart"/>
      <w:r>
        <w:t>Justini</w:t>
      </w:r>
      <w:proofErr w:type="spellEnd"/>
      <w:r>
        <w:t xml:space="preserve"> / so Marbach wider uns </w:t>
      </w:r>
      <w:proofErr w:type="spellStart"/>
      <w:r>
        <w:t>wil</w:t>
      </w:r>
      <w:proofErr w:type="spellEnd"/>
      <w:r>
        <w:t xml:space="preserve"> anziehen / sind diese / Et per </w:t>
      </w:r>
      <w:proofErr w:type="spellStart"/>
      <w:r>
        <w:t>verbum</w:t>
      </w:r>
      <w:proofErr w:type="spellEnd"/>
      <w:r>
        <w:t xml:space="preserve"> </w:t>
      </w:r>
      <w:proofErr w:type="spellStart"/>
      <w:r>
        <w:t>precationis</w:t>
      </w:r>
      <w:proofErr w:type="spellEnd"/>
      <w:r>
        <w:t xml:space="preserve"> et </w:t>
      </w:r>
      <w:proofErr w:type="spellStart"/>
      <w:r>
        <w:t>gratiarum</w:t>
      </w:r>
      <w:proofErr w:type="spellEnd"/>
      <w:r>
        <w:t xml:space="preserve"> </w:t>
      </w:r>
      <w:proofErr w:type="spellStart"/>
      <w:r>
        <w:t>actionis</w:t>
      </w:r>
      <w:proofErr w:type="spellEnd"/>
      <w:r>
        <w:t xml:space="preserve"> </w:t>
      </w:r>
      <w:proofErr w:type="spellStart"/>
      <w:r>
        <w:t>sacratam</w:t>
      </w:r>
      <w:proofErr w:type="spellEnd"/>
      <w:r>
        <w:t xml:space="preserve"> ab ipso </w:t>
      </w:r>
      <w:proofErr w:type="spellStart"/>
      <w:r>
        <w:t>alimoniam</w:t>
      </w:r>
      <w:proofErr w:type="spellEnd"/>
      <w:r>
        <w:t xml:space="preserve">, </w:t>
      </w:r>
      <w:proofErr w:type="spellStart"/>
      <w:r>
        <w:t>quae</w:t>
      </w:r>
      <w:proofErr w:type="spellEnd"/>
      <w:r>
        <w:t xml:space="preserve"> </w:t>
      </w:r>
      <w:proofErr w:type="spellStart"/>
      <w:r>
        <w:t>mutata</w:t>
      </w:r>
      <w:proofErr w:type="spellEnd"/>
      <w:r>
        <w:t xml:space="preserve"> </w:t>
      </w:r>
      <w:proofErr w:type="spellStart"/>
      <w:r>
        <w:t>nutrit</w:t>
      </w:r>
      <w:proofErr w:type="spellEnd"/>
      <w:r>
        <w:t xml:space="preserve"> </w:t>
      </w:r>
      <w:proofErr w:type="spellStart"/>
      <w:r>
        <w:t>nostras</w:t>
      </w:r>
      <w:proofErr w:type="spellEnd"/>
      <w:r>
        <w:t xml:space="preserve"> </w:t>
      </w:r>
      <w:proofErr w:type="spellStart"/>
      <w:r>
        <w:t>carnes</w:t>
      </w:r>
      <w:proofErr w:type="spellEnd"/>
      <w:r>
        <w:t xml:space="preserve"> et </w:t>
      </w:r>
      <w:proofErr w:type="spellStart"/>
      <w:r>
        <w:t>sanguinem</w:t>
      </w:r>
      <w:proofErr w:type="spellEnd"/>
      <w:r>
        <w:t xml:space="preserve">, </w:t>
      </w:r>
      <w:proofErr w:type="spellStart"/>
      <w:r>
        <w:t>illius</w:t>
      </w:r>
      <w:proofErr w:type="spellEnd"/>
      <w:r>
        <w:t xml:space="preserve"> </w:t>
      </w:r>
      <w:proofErr w:type="spellStart"/>
      <w:r>
        <w:t>incarnati</w:t>
      </w:r>
      <w:proofErr w:type="spellEnd"/>
      <w:r>
        <w:t xml:space="preserve"> </w:t>
      </w:r>
      <w:proofErr w:type="spellStart"/>
      <w:r>
        <w:t>Iesu</w:t>
      </w:r>
      <w:proofErr w:type="spellEnd"/>
      <w:r>
        <w:t xml:space="preserve"> </w:t>
      </w:r>
      <w:proofErr w:type="spellStart"/>
      <w:r>
        <w:t>carnem</w:t>
      </w:r>
      <w:proofErr w:type="spellEnd"/>
      <w:r>
        <w:t xml:space="preserve"> et </w:t>
      </w:r>
      <w:proofErr w:type="spellStart"/>
      <w:r>
        <w:t>sanguinem</w:t>
      </w:r>
      <w:proofErr w:type="spellEnd"/>
      <w:r>
        <w:t xml:space="preserve"> esse </w:t>
      </w:r>
      <w:proofErr w:type="spellStart"/>
      <w:r>
        <w:t>didicimus</w:t>
      </w:r>
      <w:proofErr w:type="spellEnd"/>
      <w:r>
        <w:t xml:space="preserve">. Das ist. Dieselbe </w:t>
      </w:r>
      <w:proofErr w:type="spellStart"/>
      <w:r>
        <w:t>speiß</w:t>
      </w:r>
      <w:proofErr w:type="spellEnd"/>
      <w:r>
        <w:t xml:space="preserve"> (nemlich das </w:t>
      </w:r>
      <w:proofErr w:type="spellStart"/>
      <w:r>
        <w:t>brot</w:t>
      </w:r>
      <w:proofErr w:type="spellEnd"/>
      <w:r>
        <w:t xml:space="preserve">) welche durch das </w:t>
      </w:r>
      <w:proofErr w:type="spellStart"/>
      <w:r>
        <w:t>wort</w:t>
      </w:r>
      <w:proofErr w:type="spellEnd"/>
      <w:r>
        <w:t xml:space="preserve"> des </w:t>
      </w:r>
      <w:proofErr w:type="spellStart"/>
      <w:r>
        <w:t>gebets</w:t>
      </w:r>
      <w:proofErr w:type="spellEnd"/>
      <w:r>
        <w:t xml:space="preserve"> und der </w:t>
      </w:r>
      <w:proofErr w:type="spellStart"/>
      <w:r>
        <w:t>dancksagung</w:t>
      </w:r>
      <w:proofErr w:type="spellEnd"/>
      <w:r>
        <w:t xml:space="preserve"> von </w:t>
      </w:r>
      <w:proofErr w:type="spellStart"/>
      <w:r>
        <w:t>jm</w:t>
      </w:r>
      <w:proofErr w:type="spellEnd"/>
      <w:r>
        <w:t xml:space="preserve"> (nemlich von Christo selbst) geheiliget ist / mit welcher durch </w:t>
      </w:r>
      <w:proofErr w:type="spellStart"/>
      <w:r>
        <w:t>verwandlung</w:t>
      </w:r>
      <w:proofErr w:type="spellEnd"/>
      <w:r>
        <w:t xml:space="preserve"> unser </w:t>
      </w:r>
      <w:proofErr w:type="spellStart"/>
      <w:r>
        <w:t>fleisch</w:t>
      </w:r>
      <w:proofErr w:type="spellEnd"/>
      <w:r>
        <w:t xml:space="preserve"> </w:t>
      </w:r>
      <w:proofErr w:type="spellStart"/>
      <w:r>
        <w:t>unnd</w:t>
      </w:r>
      <w:proofErr w:type="spellEnd"/>
      <w:r>
        <w:t xml:space="preserve"> </w:t>
      </w:r>
      <w:proofErr w:type="spellStart"/>
      <w:r>
        <w:t>blut</w:t>
      </w:r>
      <w:proofErr w:type="spellEnd"/>
      <w:r>
        <w:t xml:space="preserve"> </w:t>
      </w:r>
      <w:proofErr w:type="spellStart"/>
      <w:r>
        <w:t>generet</w:t>
      </w:r>
      <w:proofErr w:type="spellEnd"/>
      <w:r>
        <w:t xml:space="preserve"> wird / haben wir gelernet / daß sie desselben Jesu </w:t>
      </w:r>
      <w:proofErr w:type="spellStart"/>
      <w:r>
        <w:t>fleisch</w:t>
      </w:r>
      <w:proofErr w:type="spellEnd"/>
      <w:r>
        <w:t xml:space="preserve"> </w:t>
      </w:r>
      <w:proofErr w:type="spellStart"/>
      <w:r>
        <w:t>unnd</w:t>
      </w:r>
      <w:proofErr w:type="spellEnd"/>
      <w:r>
        <w:t xml:space="preserve"> </w:t>
      </w:r>
      <w:proofErr w:type="spellStart"/>
      <w:r>
        <w:t>blut</w:t>
      </w:r>
      <w:proofErr w:type="spellEnd"/>
      <w:r>
        <w:t xml:space="preserve"> sey / welcher </w:t>
      </w:r>
      <w:proofErr w:type="spellStart"/>
      <w:r>
        <w:t>fleisch</w:t>
      </w:r>
      <w:proofErr w:type="spellEnd"/>
      <w:r>
        <w:t xml:space="preserve"> ist worden. Justinus sagt unser </w:t>
      </w:r>
      <w:proofErr w:type="spellStart"/>
      <w:r>
        <w:t>fleisch</w:t>
      </w:r>
      <w:proofErr w:type="spellEnd"/>
      <w:r>
        <w:t xml:space="preserve"> und </w:t>
      </w:r>
      <w:proofErr w:type="spellStart"/>
      <w:r>
        <w:t>blut</w:t>
      </w:r>
      <w:proofErr w:type="spellEnd"/>
      <w:r>
        <w:t xml:space="preserve"> werde </w:t>
      </w:r>
      <w:proofErr w:type="spellStart"/>
      <w:r>
        <w:t>generet</w:t>
      </w:r>
      <w:proofErr w:type="spellEnd"/>
      <w:r>
        <w:t xml:space="preserve"> von der selben </w:t>
      </w:r>
      <w:proofErr w:type="spellStart"/>
      <w:r>
        <w:t>speiß</w:t>
      </w:r>
      <w:proofErr w:type="spellEnd"/>
      <w:r>
        <w:t xml:space="preserve"> die durchs </w:t>
      </w:r>
      <w:proofErr w:type="spellStart"/>
      <w:r>
        <w:t>wort</w:t>
      </w:r>
      <w:proofErr w:type="spellEnd"/>
      <w:r>
        <w:t xml:space="preserve"> Christi geheiliget wird / das ist / von dem </w:t>
      </w:r>
      <w:proofErr w:type="spellStart"/>
      <w:r>
        <w:t>natuerlichen</w:t>
      </w:r>
      <w:proofErr w:type="spellEnd"/>
      <w:r>
        <w:t xml:space="preserve"> </w:t>
      </w:r>
      <w:proofErr w:type="spellStart"/>
      <w:r>
        <w:t>brot</w:t>
      </w:r>
      <w:proofErr w:type="spellEnd"/>
      <w:r>
        <w:t xml:space="preserve"> und wein / durch </w:t>
      </w:r>
      <w:proofErr w:type="spellStart"/>
      <w:r>
        <w:t>verwandlung</w:t>
      </w:r>
      <w:proofErr w:type="spellEnd"/>
      <w:r>
        <w:t xml:space="preserve"> / nemlich / da </w:t>
      </w:r>
      <w:proofErr w:type="spellStart"/>
      <w:r>
        <w:t>brot</w:t>
      </w:r>
      <w:proofErr w:type="spellEnd"/>
      <w:r>
        <w:t xml:space="preserve"> und wein durch </w:t>
      </w:r>
      <w:proofErr w:type="spellStart"/>
      <w:r>
        <w:t>natuerliche</w:t>
      </w:r>
      <w:proofErr w:type="spellEnd"/>
      <w:r>
        <w:t xml:space="preserve"> </w:t>
      </w:r>
      <w:proofErr w:type="spellStart"/>
      <w:r>
        <w:t>verendrung</w:t>
      </w:r>
      <w:proofErr w:type="spellEnd"/>
      <w:r>
        <w:t xml:space="preserve"> zur </w:t>
      </w:r>
      <w:proofErr w:type="spellStart"/>
      <w:r>
        <w:t>narung</w:t>
      </w:r>
      <w:proofErr w:type="spellEnd"/>
      <w:r>
        <w:t xml:space="preserve"> und zum wesen unsers </w:t>
      </w:r>
      <w:proofErr w:type="spellStart"/>
      <w:r>
        <w:t>fleisches</w:t>
      </w:r>
      <w:proofErr w:type="spellEnd"/>
      <w:r>
        <w:t xml:space="preserve"> und </w:t>
      </w:r>
      <w:proofErr w:type="spellStart"/>
      <w:r>
        <w:t>blutes</w:t>
      </w:r>
      <w:proofErr w:type="spellEnd"/>
      <w:r>
        <w:t xml:space="preserve"> wird / wie andere </w:t>
      </w:r>
      <w:proofErr w:type="spellStart"/>
      <w:r>
        <w:t>speiß</w:t>
      </w:r>
      <w:proofErr w:type="spellEnd"/>
      <w:r>
        <w:t xml:space="preserve"> und </w:t>
      </w:r>
      <w:proofErr w:type="spellStart"/>
      <w:r>
        <w:t>tranck</w:t>
      </w:r>
      <w:proofErr w:type="spellEnd"/>
      <w:r>
        <w:t xml:space="preserve"> / Denn von dieser </w:t>
      </w:r>
      <w:proofErr w:type="spellStart"/>
      <w:r>
        <w:t>narung</w:t>
      </w:r>
      <w:proofErr w:type="spellEnd"/>
      <w:r>
        <w:t xml:space="preserve"> redet Justinus / damit wider </w:t>
      </w:r>
      <w:proofErr w:type="spellStart"/>
      <w:r>
        <w:t>Marbachen</w:t>
      </w:r>
      <w:proofErr w:type="spellEnd"/>
      <w:r>
        <w:t xml:space="preserve"> zu </w:t>
      </w:r>
      <w:proofErr w:type="spellStart"/>
      <w:r>
        <w:t>leren</w:t>
      </w:r>
      <w:proofErr w:type="spellEnd"/>
      <w:r>
        <w:t xml:space="preserve"> / daß eben dasselbe </w:t>
      </w:r>
      <w:proofErr w:type="spellStart"/>
      <w:r>
        <w:t>natuerliche</w:t>
      </w:r>
      <w:proofErr w:type="spellEnd"/>
      <w:r>
        <w:t xml:space="preserve"> </w:t>
      </w:r>
      <w:proofErr w:type="spellStart"/>
      <w:r>
        <w:t>brot</w:t>
      </w:r>
      <w:proofErr w:type="spellEnd"/>
      <w:r>
        <w:t xml:space="preserve"> und wein / daß </w:t>
      </w:r>
      <w:proofErr w:type="spellStart"/>
      <w:r>
        <w:t>natuerlicher</w:t>
      </w:r>
      <w:proofErr w:type="spellEnd"/>
      <w:r>
        <w:t xml:space="preserve"> weise </w:t>
      </w:r>
      <w:proofErr w:type="spellStart"/>
      <w:r>
        <w:t>geessen</w:t>
      </w:r>
      <w:proofErr w:type="spellEnd"/>
      <w:r>
        <w:t xml:space="preserve"> / </w:t>
      </w:r>
      <w:proofErr w:type="spellStart"/>
      <w:r>
        <w:t>verdewet</w:t>
      </w:r>
      <w:proofErr w:type="spellEnd"/>
      <w:r>
        <w:t xml:space="preserve"> und zur </w:t>
      </w:r>
      <w:proofErr w:type="spellStart"/>
      <w:r>
        <w:t>narung</w:t>
      </w:r>
      <w:proofErr w:type="spellEnd"/>
      <w:r>
        <w:t xml:space="preserve"> unsers </w:t>
      </w:r>
      <w:proofErr w:type="spellStart"/>
      <w:r>
        <w:t>leibs</w:t>
      </w:r>
      <w:proofErr w:type="spellEnd"/>
      <w:r>
        <w:t xml:space="preserve"> wird / das </w:t>
      </w:r>
      <w:proofErr w:type="spellStart"/>
      <w:r>
        <w:t>fleisch</w:t>
      </w:r>
      <w:proofErr w:type="spellEnd"/>
      <w:r>
        <w:t xml:space="preserve"> und </w:t>
      </w:r>
      <w:proofErr w:type="spellStart"/>
      <w:r>
        <w:t>blut</w:t>
      </w:r>
      <w:proofErr w:type="spellEnd"/>
      <w:r>
        <w:t xml:space="preserve"> Christi sey. So </w:t>
      </w:r>
      <w:proofErr w:type="spellStart"/>
      <w:r>
        <w:t>komt</w:t>
      </w:r>
      <w:proofErr w:type="spellEnd"/>
      <w:r>
        <w:t xml:space="preserve"> Marbach mit seiner </w:t>
      </w:r>
      <w:proofErr w:type="spellStart"/>
      <w:r>
        <w:t>schoenen</w:t>
      </w:r>
      <w:proofErr w:type="spellEnd"/>
      <w:r>
        <w:t xml:space="preserve"> </w:t>
      </w:r>
      <w:proofErr w:type="spellStart"/>
      <w:r>
        <w:t>gloß</w:t>
      </w:r>
      <w:proofErr w:type="spellEnd"/>
      <w:r>
        <w:t xml:space="preserve"> gezogen / und dichtet Justino </w:t>
      </w:r>
      <w:proofErr w:type="spellStart"/>
      <w:r>
        <w:t>auff</w:t>
      </w:r>
      <w:proofErr w:type="spellEnd"/>
      <w:r>
        <w:t xml:space="preserve"> / Er sage das unser </w:t>
      </w:r>
      <w:proofErr w:type="spellStart"/>
      <w:r>
        <w:t>fleisch</w:t>
      </w:r>
      <w:proofErr w:type="spellEnd"/>
      <w:r>
        <w:t xml:space="preserve"> und </w:t>
      </w:r>
      <w:proofErr w:type="spellStart"/>
      <w:r>
        <w:t>blut</w:t>
      </w:r>
      <w:proofErr w:type="spellEnd"/>
      <w:r>
        <w:t xml:space="preserve"> mit dem </w:t>
      </w:r>
      <w:proofErr w:type="spellStart"/>
      <w:r>
        <w:t>fleisch</w:t>
      </w:r>
      <w:proofErr w:type="spellEnd"/>
      <w:r>
        <w:t xml:space="preserve"> und </w:t>
      </w:r>
      <w:proofErr w:type="spellStart"/>
      <w:r>
        <w:t>blut</w:t>
      </w:r>
      <w:proofErr w:type="spellEnd"/>
      <w:r>
        <w:t xml:space="preserve"> CHRISTI </w:t>
      </w:r>
      <w:proofErr w:type="spellStart"/>
      <w:r>
        <w:t>selbest</w:t>
      </w:r>
      <w:proofErr w:type="spellEnd"/>
      <w:r>
        <w:t xml:space="preserve"> </w:t>
      </w:r>
      <w:proofErr w:type="spellStart"/>
      <w:r>
        <w:t>generet</w:t>
      </w:r>
      <w:proofErr w:type="spellEnd"/>
      <w:r>
        <w:t xml:space="preserve"> werden / welches Justino in seinem sinn nie kommen ist / und ein </w:t>
      </w:r>
      <w:proofErr w:type="spellStart"/>
      <w:r>
        <w:t>lesterliche</w:t>
      </w:r>
      <w:proofErr w:type="spellEnd"/>
      <w:r>
        <w:t xml:space="preserve"> rede </w:t>
      </w:r>
      <w:proofErr w:type="spellStart"/>
      <w:r>
        <w:t>were</w:t>
      </w:r>
      <w:proofErr w:type="spellEnd"/>
      <w:r>
        <w:t xml:space="preserve"> / da die </w:t>
      </w:r>
      <w:proofErr w:type="spellStart"/>
      <w:r>
        <w:t>narung</w:t>
      </w:r>
      <w:proofErr w:type="spellEnd"/>
      <w:r>
        <w:t xml:space="preserve"> unsers </w:t>
      </w:r>
      <w:proofErr w:type="spellStart"/>
      <w:r>
        <w:t>fleisches</w:t>
      </w:r>
      <w:proofErr w:type="spellEnd"/>
      <w:r>
        <w:t xml:space="preserve"> / darinn Justinus </w:t>
      </w:r>
      <w:proofErr w:type="spellStart"/>
      <w:r>
        <w:t>alhie</w:t>
      </w:r>
      <w:proofErr w:type="spellEnd"/>
      <w:r>
        <w:t xml:space="preserve"> saget </w:t>
      </w:r>
      <w:proofErr w:type="spellStart"/>
      <w:r>
        <w:t>auff</w:t>
      </w:r>
      <w:proofErr w:type="spellEnd"/>
      <w:r>
        <w:t xml:space="preserve"> das </w:t>
      </w:r>
      <w:proofErr w:type="spellStart"/>
      <w:r>
        <w:t>fleisch</w:t>
      </w:r>
      <w:proofErr w:type="spellEnd"/>
      <w:r>
        <w:t xml:space="preserve"> Christi gezogen </w:t>
      </w:r>
      <w:proofErr w:type="spellStart"/>
      <w:r>
        <w:t>wuerde</w:t>
      </w:r>
      <w:proofErr w:type="spellEnd"/>
      <w:r>
        <w:t xml:space="preserve">. Und da man gleich von der </w:t>
      </w:r>
      <w:proofErr w:type="spellStart"/>
      <w:r>
        <w:t>lebendigmachung</w:t>
      </w:r>
      <w:proofErr w:type="spellEnd"/>
      <w:r>
        <w:t xml:space="preserve"> unsers </w:t>
      </w:r>
      <w:proofErr w:type="spellStart"/>
      <w:r>
        <w:t>fleisches</w:t>
      </w:r>
      <w:proofErr w:type="spellEnd"/>
      <w:r>
        <w:t xml:space="preserve"> durch das </w:t>
      </w:r>
      <w:proofErr w:type="spellStart"/>
      <w:r>
        <w:t>fleisch</w:t>
      </w:r>
      <w:proofErr w:type="spellEnd"/>
      <w:r>
        <w:t xml:space="preserve"> Christi redet / folget doch darauß noch lang kein </w:t>
      </w:r>
      <w:proofErr w:type="spellStart"/>
      <w:r>
        <w:t>muendliche</w:t>
      </w:r>
      <w:proofErr w:type="spellEnd"/>
      <w:r>
        <w:t xml:space="preserve"> </w:t>
      </w:r>
      <w:proofErr w:type="spellStart"/>
      <w:r>
        <w:t>niessung</w:t>
      </w:r>
      <w:proofErr w:type="spellEnd"/>
      <w:r>
        <w:t xml:space="preserve">. Mit solchen </w:t>
      </w:r>
      <w:proofErr w:type="spellStart"/>
      <w:r>
        <w:t>Bachantischen</w:t>
      </w:r>
      <w:proofErr w:type="spellEnd"/>
      <w:r>
        <w:t xml:space="preserve"> </w:t>
      </w:r>
      <w:proofErr w:type="spellStart"/>
      <w:r>
        <w:t>possen</w:t>
      </w:r>
      <w:proofErr w:type="spellEnd"/>
      <w:r>
        <w:t xml:space="preserve"> </w:t>
      </w:r>
      <w:proofErr w:type="spellStart"/>
      <w:r>
        <w:t>komt</w:t>
      </w:r>
      <w:proofErr w:type="spellEnd"/>
      <w:r>
        <w:t xml:space="preserve"> Marbach </w:t>
      </w:r>
      <w:proofErr w:type="spellStart"/>
      <w:r>
        <w:t>gedrollet</w:t>
      </w:r>
      <w:proofErr w:type="spellEnd"/>
      <w:r>
        <w:t xml:space="preserve"> / und unterstehet sich dennoch ander </w:t>
      </w:r>
      <w:proofErr w:type="spellStart"/>
      <w:r>
        <w:t>leute</w:t>
      </w:r>
      <w:proofErr w:type="spellEnd"/>
      <w:r>
        <w:t xml:space="preserve"> die </w:t>
      </w:r>
      <w:proofErr w:type="spellStart"/>
      <w:r>
        <w:t>Gramatic</w:t>
      </w:r>
      <w:proofErr w:type="spellEnd"/>
      <w:r>
        <w:t xml:space="preserve"> zu </w:t>
      </w:r>
      <w:proofErr w:type="spellStart"/>
      <w:r>
        <w:t>leren</w:t>
      </w:r>
      <w:proofErr w:type="spellEnd"/>
      <w:r>
        <w:t xml:space="preserve">. Uber diß ist in der </w:t>
      </w:r>
      <w:proofErr w:type="spellStart"/>
      <w:r>
        <w:t>Heidelbergischen</w:t>
      </w:r>
      <w:proofErr w:type="spellEnd"/>
      <w:r>
        <w:t xml:space="preserve"> Theologen Gründlichem Bericht gesetzt diese </w:t>
      </w:r>
      <w:proofErr w:type="spellStart"/>
      <w:r>
        <w:t>spruch</w:t>
      </w:r>
      <w:proofErr w:type="spellEnd"/>
      <w:r>
        <w:t xml:space="preserve"> </w:t>
      </w:r>
      <w:proofErr w:type="spellStart"/>
      <w:r>
        <w:t>Justini</w:t>
      </w:r>
      <w:proofErr w:type="spellEnd"/>
      <w:r>
        <w:t xml:space="preserve"> / in </w:t>
      </w:r>
      <w:proofErr w:type="spellStart"/>
      <w:r>
        <w:t>colloq</w:t>
      </w:r>
      <w:proofErr w:type="spellEnd"/>
      <w:r>
        <w:t xml:space="preserve">. cum </w:t>
      </w:r>
      <w:proofErr w:type="spellStart"/>
      <w:r>
        <w:t>Tryph</w:t>
      </w:r>
      <w:proofErr w:type="spellEnd"/>
      <w:r>
        <w:t xml:space="preserve">. </w:t>
      </w:r>
      <w:proofErr w:type="spellStart"/>
      <w:r>
        <w:t>nit</w:t>
      </w:r>
      <w:proofErr w:type="spellEnd"/>
      <w:r>
        <w:t xml:space="preserve"> sehr ferne vom </w:t>
      </w:r>
      <w:proofErr w:type="spellStart"/>
      <w:r>
        <w:t>anfang</w:t>
      </w:r>
      <w:proofErr w:type="spellEnd"/>
      <w:r>
        <w:t xml:space="preserve"> desselben Buchs / Panem Eucharistie in </w:t>
      </w:r>
      <w:proofErr w:type="spellStart"/>
      <w:r>
        <w:t>memoriam</w:t>
      </w:r>
      <w:proofErr w:type="spellEnd"/>
      <w:r>
        <w:t xml:space="preserve"> </w:t>
      </w:r>
      <w:proofErr w:type="spellStart"/>
      <w:r>
        <w:t>paßionis</w:t>
      </w:r>
      <w:proofErr w:type="spellEnd"/>
      <w:r>
        <w:t xml:space="preserve"> </w:t>
      </w:r>
      <w:proofErr w:type="spellStart"/>
      <w:r>
        <w:t>sue</w:t>
      </w:r>
      <w:proofErr w:type="spellEnd"/>
      <w:r>
        <w:t xml:space="preserve"> </w:t>
      </w:r>
      <w:proofErr w:type="spellStart"/>
      <w:r>
        <w:t>purgantis</w:t>
      </w:r>
      <w:proofErr w:type="spellEnd"/>
      <w:r>
        <w:t xml:space="preserve"> ab </w:t>
      </w:r>
      <w:proofErr w:type="spellStart"/>
      <w:r>
        <w:t>omni</w:t>
      </w:r>
      <w:proofErr w:type="spellEnd"/>
      <w:r>
        <w:t xml:space="preserve"> </w:t>
      </w:r>
      <w:proofErr w:type="spellStart"/>
      <w:r>
        <w:t>peccato</w:t>
      </w:r>
      <w:proofErr w:type="spellEnd"/>
      <w:r>
        <w:t xml:space="preserve"> </w:t>
      </w:r>
      <w:proofErr w:type="spellStart"/>
      <w:r>
        <w:t>animae</w:t>
      </w:r>
      <w:proofErr w:type="spellEnd"/>
      <w:r>
        <w:t xml:space="preserve"> </w:t>
      </w:r>
      <w:proofErr w:type="spellStart"/>
      <w:r>
        <w:t>hominum</w:t>
      </w:r>
      <w:proofErr w:type="spellEnd"/>
      <w:r>
        <w:t xml:space="preserve"> Iesus Christus Dominus noster </w:t>
      </w:r>
      <w:proofErr w:type="spellStart"/>
      <w:r>
        <w:t>tradididit</w:t>
      </w:r>
      <w:proofErr w:type="spellEnd"/>
      <w:r>
        <w:t xml:space="preserve"> </w:t>
      </w:r>
      <w:proofErr w:type="spellStart"/>
      <w:r>
        <w:t>posteris</w:t>
      </w:r>
      <w:proofErr w:type="spellEnd"/>
      <w:r>
        <w:t xml:space="preserve">. Das ist. Unser Herr Jesus Christus hat das </w:t>
      </w:r>
      <w:proofErr w:type="spellStart"/>
      <w:r>
        <w:t>brot</w:t>
      </w:r>
      <w:proofErr w:type="spellEnd"/>
      <w:r>
        <w:t xml:space="preserve"> der </w:t>
      </w:r>
      <w:proofErr w:type="spellStart"/>
      <w:r>
        <w:t>dancksagung</w:t>
      </w:r>
      <w:proofErr w:type="spellEnd"/>
      <w:r>
        <w:t xml:space="preserve"> eingesetzt zum </w:t>
      </w:r>
      <w:proofErr w:type="spellStart"/>
      <w:r>
        <w:t>gedechtniß</w:t>
      </w:r>
      <w:proofErr w:type="spellEnd"/>
      <w:r>
        <w:t xml:space="preserve"> seines </w:t>
      </w:r>
      <w:proofErr w:type="spellStart"/>
      <w:r>
        <w:t>leidens</w:t>
      </w:r>
      <w:proofErr w:type="spellEnd"/>
      <w:r>
        <w:t xml:space="preserve"> / welches die </w:t>
      </w:r>
      <w:proofErr w:type="spellStart"/>
      <w:r>
        <w:t>seelen</w:t>
      </w:r>
      <w:proofErr w:type="spellEnd"/>
      <w:r>
        <w:t xml:space="preserve"> der </w:t>
      </w:r>
      <w:proofErr w:type="spellStart"/>
      <w:r>
        <w:t>menschen</w:t>
      </w:r>
      <w:proofErr w:type="spellEnd"/>
      <w:r>
        <w:t xml:space="preserve"> von allen </w:t>
      </w:r>
      <w:proofErr w:type="spellStart"/>
      <w:r>
        <w:t>suenden</w:t>
      </w:r>
      <w:proofErr w:type="spellEnd"/>
      <w:r>
        <w:t xml:space="preserve"> reiniget. </w:t>
      </w:r>
      <w:proofErr w:type="spellStart"/>
      <w:r>
        <w:t>Alhie</w:t>
      </w:r>
      <w:proofErr w:type="spellEnd"/>
      <w:r>
        <w:t xml:space="preserve"> meinet Marbach nicht anders denn er hab die Theologen bey dem </w:t>
      </w:r>
      <w:proofErr w:type="spellStart"/>
      <w:r>
        <w:t>ohr</w:t>
      </w:r>
      <w:proofErr w:type="spellEnd"/>
      <w:r>
        <w:t xml:space="preserve"> erwischet / </w:t>
      </w:r>
      <w:proofErr w:type="spellStart"/>
      <w:r>
        <w:t>unnd</w:t>
      </w:r>
      <w:proofErr w:type="spellEnd"/>
      <w:r>
        <w:t xml:space="preserve"> wolle sie zu </w:t>
      </w:r>
      <w:proofErr w:type="spellStart"/>
      <w:r>
        <w:t>ontrewen</w:t>
      </w:r>
      <w:proofErr w:type="spellEnd"/>
      <w:r>
        <w:t xml:space="preserve"> und </w:t>
      </w:r>
      <w:proofErr w:type="spellStart"/>
      <w:r>
        <w:t>onredlichen</w:t>
      </w:r>
      <w:proofErr w:type="spellEnd"/>
      <w:r>
        <w:t xml:space="preserve"> </w:t>
      </w:r>
      <w:proofErr w:type="spellStart"/>
      <w:r>
        <w:t>verfelschern</w:t>
      </w:r>
      <w:proofErr w:type="spellEnd"/>
      <w:r>
        <w:t xml:space="preserve"> </w:t>
      </w:r>
      <w:proofErr w:type="spellStart"/>
      <w:r>
        <w:t>Justini</w:t>
      </w:r>
      <w:proofErr w:type="spellEnd"/>
      <w:r>
        <w:t xml:space="preserve"> machen / das </w:t>
      </w:r>
      <w:proofErr w:type="spellStart"/>
      <w:r>
        <w:t>fele</w:t>
      </w:r>
      <w:proofErr w:type="spellEnd"/>
      <w:r>
        <w:t xml:space="preserve"> </w:t>
      </w:r>
      <w:proofErr w:type="spellStart"/>
      <w:r>
        <w:t>jm</w:t>
      </w:r>
      <w:proofErr w:type="spellEnd"/>
      <w:r>
        <w:t xml:space="preserve"> </w:t>
      </w:r>
      <w:proofErr w:type="spellStart"/>
      <w:r>
        <w:t>nit</w:t>
      </w:r>
      <w:proofErr w:type="spellEnd"/>
      <w:r>
        <w:t xml:space="preserve"> </w:t>
      </w:r>
      <w:proofErr w:type="spellStart"/>
      <w:r>
        <w:t>umb</w:t>
      </w:r>
      <w:proofErr w:type="spellEnd"/>
      <w:r>
        <w:t xml:space="preserve"> ein har. Wie </w:t>
      </w:r>
      <w:proofErr w:type="spellStart"/>
      <w:r>
        <w:t>komt</w:t>
      </w:r>
      <w:proofErr w:type="spellEnd"/>
      <w:r>
        <w:t xml:space="preserve"> er aber zu der </w:t>
      </w:r>
      <w:proofErr w:type="spellStart"/>
      <w:r>
        <w:t>sachen</w:t>
      </w:r>
      <w:proofErr w:type="spellEnd"/>
      <w:r>
        <w:t xml:space="preserve">? Er bringt einen / </w:t>
      </w:r>
      <w:proofErr w:type="spellStart"/>
      <w:r>
        <w:t>wiewol</w:t>
      </w:r>
      <w:proofErr w:type="spellEnd"/>
      <w:r>
        <w:t xml:space="preserve"> auch seiner </w:t>
      </w:r>
      <w:proofErr w:type="spellStart"/>
      <w:r>
        <w:t>lere</w:t>
      </w:r>
      <w:proofErr w:type="spellEnd"/>
      <w:r>
        <w:t xml:space="preserve"> widerstrebenden / doch von den </w:t>
      </w:r>
      <w:proofErr w:type="spellStart"/>
      <w:r>
        <w:t>Heidelbergischen</w:t>
      </w:r>
      <w:proofErr w:type="spellEnd"/>
      <w:r>
        <w:t xml:space="preserve"> Theologen </w:t>
      </w:r>
      <w:proofErr w:type="spellStart"/>
      <w:r>
        <w:t>alhie</w:t>
      </w:r>
      <w:proofErr w:type="spellEnd"/>
      <w:r>
        <w:t xml:space="preserve"> </w:t>
      </w:r>
      <w:proofErr w:type="spellStart"/>
      <w:r>
        <w:t>nit</w:t>
      </w:r>
      <w:proofErr w:type="spellEnd"/>
      <w:r>
        <w:t xml:space="preserve"> angezogenen </w:t>
      </w:r>
      <w:proofErr w:type="spellStart"/>
      <w:r>
        <w:t>ort</w:t>
      </w:r>
      <w:proofErr w:type="spellEnd"/>
      <w:r>
        <w:t xml:space="preserve"> </w:t>
      </w:r>
      <w:proofErr w:type="spellStart"/>
      <w:r>
        <w:t>Justini</w:t>
      </w:r>
      <w:proofErr w:type="spellEnd"/>
      <w:r>
        <w:t xml:space="preserve"> </w:t>
      </w:r>
      <w:proofErr w:type="spellStart"/>
      <w:r>
        <w:t>herfuer</w:t>
      </w:r>
      <w:proofErr w:type="spellEnd"/>
      <w:r>
        <w:t xml:space="preserve"> / der </w:t>
      </w:r>
      <w:proofErr w:type="spellStart"/>
      <w:r>
        <w:t>nit</w:t>
      </w:r>
      <w:proofErr w:type="spellEnd"/>
      <w:r>
        <w:t xml:space="preserve"> fern vom ende desselben </w:t>
      </w:r>
      <w:proofErr w:type="spellStart"/>
      <w:r>
        <w:t>buchs</w:t>
      </w:r>
      <w:proofErr w:type="spellEnd"/>
      <w:r>
        <w:t xml:space="preserve"> </w:t>
      </w:r>
      <w:proofErr w:type="spellStart"/>
      <w:r>
        <w:t>Justini</w:t>
      </w:r>
      <w:proofErr w:type="spellEnd"/>
      <w:r>
        <w:t xml:space="preserve"> stehet / Ad </w:t>
      </w:r>
      <w:proofErr w:type="spellStart"/>
      <w:r>
        <w:t>eundem</w:t>
      </w:r>
      <w:proofErr w:type="spellEnd"/>
      <w:r>
        <w:t xml:space="preserve"> modum nos </w:t>
      </w:r>
      <w:proofErr w:type="spellStart"/>
      <w:r>
        <w:t>quoq</w:t>
      </w:r>
      <w:proofErr w:type="spellEnd"/>
      <w:r>
        <w:t xml:space="preserve">; omnes </w:t>
      </w:r>
      <w:proofErr w:type="spellStart"/>
      <w:r>
        <w:t>censemur</w:t>
      </w:r>
      <w:proofErr w:type="spellEnd"/>
      <w:r>
        <w:t xml:space="preserve"> </w:t>
      </w:r>
      <w:proofErr w:type="spellStart"/>
      <w:r>
        <w:t>Iesu</w:t>
      </w:r>
      <w:proofErr w:type="spellEnd"/>
      <w:r>
        <w:t xml:space="preserve"> Christi nomine etc. Darunter setzet er den </w:t>
      </w:r>
      <w:proofErr w:type="spellStart"/>
      <w:r>
        <w:t>obgemelten</w:t>
      </w:r>
      <w:proofErr w:type="spellEnd"/>
      <w:r>
        <w:t xml:space="preserve"> bald von </w:t>
      </w:r>
      <w:proofErr w:type="spellStart"/>
      <w:r>
        <w:t>anfang</w:t>
      </w:r>
      <w:proofErr w:type="spellEnd"/>
      <w:r>
        <w:t xml:space="preserve"> des </w:t>
      </w:r>
      <w:proofErr w:type="spellStart"/>
      <w:r>
        <w:t>buchs</w:t>
      </w:r>
      <w:proofErr w:type="spellEnd"/>
      <w:r>
        <w:t xml:space="preserve"> / von den </w:t>
      </w:r>
      <w:proofErr w:type="spellStart"/>
      <w:r>
        <w:t>theologen</w:t>
      </w:r>
      <w:proofErr w:type="spellEnd"/>
      <w:r>
        <w:t xml:space="preserve"> verdeutschten </w:t>
      </w:r>
      <w:proofErr w:type="spellStart"/>
      <w:r>
        <w:t>ort</w:t>
      </w:r>
      <w:proofErr w:type="spellEnd"/>
      <w:r>
        <w:t xml:space="preserve"> / und schreit darnach </w:t>
      </w:r>
      <w:proofErr w:type="spellStart"/>
      <w:r>
        <w:t>uber</w:t>
      </w:r>
      <w:proofErr w:type="spellEnd"/>
      <w:r>
        <w:t xml:space="preserve"> grosse </w:t>
      </w:r>
      <w:proofErr w:type="spellStart"/>
      <w:r>
        <w:t>ontrew</w:t>
      </w:r>
      <w:proofErr w:type="spellEnd"/>
      <w:r>
        <w:t xml:space="preserve"> / </w:t>
      </w:r>
      <w:proofErr w:type="spellStart"/>
      <w:r>
        <w:t>onredligheit</w:t>
      </w:r>
      <w:proofErr w:type="spellEnd"/>
      <w:r>
        <w:t xml:space="preserve"> und </w:t>
      </w:r>
      <w:proofErr w:type="spellStart"/>
      <w:r>
        <w:t>verfelschung</w:t>
      </w:r>
      <w:proofErr w:type="spellEnd"/>
      <w:r>
        <w:t xml:space="preserve"> der </w:t>
      </w:r>
      <w:proofErr w:type="spellStart"/>
      <w:r>
        <w:t>wort</w:t>
      </w:r>
      <w:proofErr w:type="spellEnd"/>
      <w:r>
        <w:t xml:space="preserve"> </w:t>
      </w:r>
      <w:proofErr w:type="spellStart"/>
      <w:r>
        <w:t>Justini</w:t>
      </w:r>
      <w:proofErr w:type="spellEnd"/>
      <w:r>
        <w:t xml:space="preserve">. Wie </w:t>
      </w:r>
      <w:proofErr w:type="spellStart"/>
      <w:r>
        <w:t>duencket</w:t>
      </w:r>
      <w:proofErr w:type="spellEnd"/>
      <w:r>
        <w:t xml:space="preserve"> dich Christlicher </w:t>
      </w:r>
      <w:proofErr w:type="spellStart"/>
      <w:r>
        <w:t>leser</w:t>
      </w:r>
      <w:proofErr w:type="spellEnd"/>
      <w:r>
        <w:t xml:space="preserve"> </w:t>
      </w:r>
      <w:proofErr w:type="spellStart"/>
      <w:r>
        <w:t>umb</w:t>
      </w:r>
      <w:proofErr w:type="spellEnd"/>
      <w:r>
        <w:t xml:space="preserve"> die </w:t>
      </w:r>
      <w:proofErr w:type="spellStart"/>
      <w:r>
        <w:t>trew</w:t>
      </w:r>
      <w:proofErr w:type="spellEnd"/>
      <w:r>
        <w:t xml:space="preserve"> und </w:t>
      </w:r>
      <w:proofErr w:type="spellStart"/>
      <w:r>
        <w:t>redligheit</w:t>
      </w:r>
      <w:proofErr w:type="spellEnd"/>
      <w:r>
        <w:t xml:space="preserve"> eines solchen Marbachs / der andere </w:t>
      </w:r>
      <w:proofErr w:type="spellStart"/>
      <w:r>
        <w:t>leut</w:t>
      </w:r>
      <w:proofErr w:type="spellEnd"/>
      <w:r>
        <w:t xml:space="preserve"> so </w:t>
      </w:r>
      <w:proofErr w:type="spellStart"/>
      <w:r>
        <w:t>spoettisch</w:t>
      </w:r>
      <w:proofErr w:type="spellEnd"/>
      <w:r>
        <w:t xml:space="preserve"> </w:t>
      </w:r>
      <w:proofErr w:type="spellStart"/>
      <w:r>
        <w:t>kan</w:t>
      </w:r>
      <w:proofErr w:type="spellEnd"/>
      <w:r>
        <w:t xml:space="preserve"> stumpffieren und </w:t>
      </w:r>
      <w:proofErr w:type="spellStart"/>
      <w:r>
        <w:t>onredlich</w:t>
      </w:r>
      <w:proofErr w:type="spellEnd"/>
      <w:r>
        <w:t xml:space="preserve"> schelten? Hat er </w:t>
      </w:r>
      <w:proofErr w:type="spellStart"/>
      <w:r>
        <w:t>Justinum</w:t>
      </w:r>
      <w:proofErr w:type="spellEnd"/>
      <w:r>
        <w:t xml:space="preserve"> gelesen / so ist je diß ein grosser </w:t>
      </w:r>
      <w:proofErr w:type="spellStart"/>
      <w:r>
        <w:t>boßhafftiger</w:t>
      </w:r>
      <w:proofErr w:type="spellEnd"/>
      <w:r>
        <w:t xml:space="preserve"> </w:t>
      </w:r>
      <w:proofErr w:type="spellStart"/>
      <w:r>
        <w:t>mutwillen</w:t>
      </w:r>
      <w:proofErr w:type="spellEnd"/>
      <w:r>
        <w:t xml:space="preserve">. Hat er </w:t>
      </w:r>
      <w:proofErr w:type="spellStart"/>
      <w:r>
        <w:t>jn</w:t>
      </w:r>
      <w:proofErr w:type="spellEnd"/>
      <w:r>
        <w:t xml:space="preserve"> aber </w:t>
      </w:r>
      <w:proofErr w:type="spellStart"/>
      <w:r>
        <w:t>nit</w:t>
      </w:r>
      <w:proofErr w:type="spellEnd"/>
      <w:r>
        <w:t xml:space="preserve"> gelesen / (wie sichs ansehen lest / er hab sich so hoch nicht verstiegen in der </w:t>
      </w:r>
      <w:proofErr w:type="spellStart"/>
      <w:r>
        <w:t>Vaeter</w:t>
      </w:r>
      <w:proofErr w:type="spellEnd"/>
      <w:r>
        <w:t xml:space="preserve"> </w:t>
      </w:r>
      <w:proofErr w:type="spellStart"/>
      <w:r>
        <w:t>schrifften</w:t>
      </w:r>
      <w:proofErr w:type="spellEnd"/>
      <w:r>
        <w:t xml:space="preserve"> und </w:t>
      </w:r>
      <w:proofErr w:type="spellStart"/>
      <w:r>
        <w:t>gantzen</w:t>
      </w:r>
      <w:proofErr w:type="spellEnd"/>
      <w:r>
        <w:t xml:space="preserve"> </w:t>
      </w:r>
      <w:proofErr w:type="spellStart"/>
      <w:r>
        <w:t>Theologia</w:t>
      </w:r>
      <w:proofErr w:type="spellEnd"/>
      <w:r>
        <w:t xml:space="preserve"> / als er </w:t>
      </w:r>
      <w:proofErr w:type="spellStart"/>
      <w:r>
        <w:t>wil</w:t>
      </w:r>
      <w:proofErr w:type="spellEnd"/>
      <w:r>
        <w:t xml:space="preserve"> gehalten sein) So ist es ein grosse </w:t>
      </w:r>
      <w:proofErr w:type="spellStart"/>
      <w:r>
        <w:t>vermessenheit</w:t>
      </w:r>
      <w:proofErr w:type="spellEnd"/>
      <w:r>
        <w:t xml:space="preserve"> / daß sich ein solcher </w:t>
      </w:r>
      <w:proofErr w:type="spellStart"/>
      <w:r>
        <w:t>ongeschlieffener</w:t>
      </w:r>
      <w:proofErr w:type="spellEnd"/>
      <w:r>
        <w:t xml:space="preserve"> </w:t>
      </w:r>
      <w:proofErr w:type="spellStart"/>
      <w:r>
        <w:t>Clamant</w:t>
      </w:r>
      <w:proofErr w:type="spellEnd"/>
      <w:r>
        <w:t xml:space="preserve"> </w:t>
      </w:r>
      <w:proofErr w:type="spellStart"/>
      <w:r>
        <w:t>darff</w:t>
      </w:r>
      <w:proofErr w:type="spellEnd"/>
      <w:r>
        <w:t xml:space="preserve"> zum </w:t>
      </w:r>
      <w:proofErr w:type="spellStart"/>
      <w:r>
        <w:t>richter</w:t>
      </w:r>
      <w:proofErr w:type="spellEnd"/>
      <w:r>
        <w:t xml:space="preserve"> und </w:t>
      </w:r>
      <w:proofErr w:type="spellStart"/>
      <w:r>
        <w:t>reformator</w:t>
      </w:r>
      <w:proofErr w:type="spellEnd"/>
      <w:r>
        <w:t xml:space="preserve"> setzen </w:t>
      </w:r>
      <w:proofErr w:type="spellStart"/>
      <w:r>
        <w:t>uber</w:t>
      </w:r>
      <w:proofErr w:type="spellEnd"/>
      <w:r>
        <w:t xml:space="preserve"> alle alte und </w:t>
      </w:r>
      <w:proofErr w:type="spellStart"/>
      <w:r>
        <w:t>newe</w:t>
      </w:r>
      <w:proofErr w:type="spellEnd"/>
      <w:r>
        <w:t xml:space="preserve"> Christliche </w:t>
      </w:r>
      <w:proofErr w:type="spellStart"/>
      <w:r>
        <w:t>lerer</w:t>
      </w:r>
      <w:proofErr w:type="spellEnd"/>
      <w:r>
        <w:t xml:space="preserve"> und Scribenten / von deren </w:t>
      </w:r>
      <w:proofErr w:type="spellStart"/>
      <w:r>
        <w:t>schrifften</w:t>
      </w:r>
      <w:proofErr w:type="spellEnd"/>
      <w:r>
        <w:t xml:space="preserve"> und </w:t>
      </w:r>
      <w:proofErr w:type="spellStart"/>
      <w:r>
        <w:t>lere</w:t>
      </w:r>
      <w:proofErr w:type="spellEnd"/>
      <w:r>
        <w:t xml:space="preserve"> er so </w:t>
      </w:r>
      <w:proofErr w:type="spellStart"/>
      <w:r>
        <w:t>vil</w:t>
      </w:r>
      <w:proofErr w:type="spellEnd"/>
      <w:r>
        <w:t xml:space="preserve"> weis als ein blinder von der </w:t>
      </w:r>
      <w:proofErr w:type="spellStart"/>
      <w:r>
        <w:t>farbe</w:t>
      </w:r>
      <w:proofErr w:type="spellEnd"/>
      <w:r>
        <w:t xml:space="preserve">. Denn </w:t>
      </w:r>
      <w:proofErr w:type="spellStart"/>
      <w:r>
        <w:t>hette</w:t>
      </w:r>
      <w:proofErr w:type="spellEnd"/>
      <w:r>
        <w:t xml:space="preserve"> er </w:t>
      </w:r>
      <w:proofErr w:type="spellStart"/>
      <w:r>
        <w:t>Justinum</w:t>
      </w:r>
      <w:proofErr w:type="spellEnd"/>
      <w:r>
        <w:t xml:space="preserve"> gelesen / So </w:t>
      </w:r>
      <w:proofErr w:type="spellStart"/>
      <w:r>
        <w:t>wuerde</w:t>
      </w:r>
      <w:proofErr w:type="spellEnd"/>
      <w:r>
        <w:t xml:space="preserve"> er nicht allein </w:t>
      </w:r>
      <w:proofErr w:type="spellStart"/>
      <w:r>
        <w:t>obgesetzten</w:t>
      </w:r>
      <w:proofErr w:type="spellEnd"/>
      <w:r>
        <w:t xml:space="preserve"> / sonder auch diesen </w:t>
      </w:r>
      <w:proofErr w:type="spellStart"/>
      <w:r>
        <w:t>ort</w:t>
      </w:r>
      <w:proofErr w:type="spellEnd"/>
      <w:r>
        <w:t xml:space="preserve"> fast mitten im buch haben gefunden / In </w:t>
      </w:r>
      <w:proofErr w:type="spellStart"/>
      <w:r>
        <w:t>hac</w:t>
      </w:r>
      <w:proofErr w:type="spellEnd"/>
      <w:r>
        <w:t xml:space="preserve"> </w:t>
      </w:r>
      <w:proofErr w:type="spellStart"/>
      <w:r>
        <w:t>prophetia</w:t>
      </w:r>
      <w:proofErr w:type="spellEnd"/>
      <w:r>
        <w:t xml:space="preserve"> et de pane </w:t>
      </w:r>
      <w:proofErr w:type="spellStart"/>
      <w:r>
        <w:t>quem</w:t>
      </w:r>
      <w:proofErr w:type="spellEnd"/>
      <w:r>
        <w:t xml:space="preserve"> nobis noster Christus </w:t>
      </w:r>
      <w:proofErr w:type="spellStart"/>
      <w:r>
        <w:t>tradidit</w:t>
      </w:r>
      <w:proofErr w:type="spellEnd"/>
      <w:r>
        <w:t xml:space="preserve"> ad </w:t>
      </w:r>
      <w:proofErr w:type="spellStart"/>
      <w:r>
        <w:t>commemorationem</w:t>
      </w:r>
      <w:proofErr w:type="spellEnd"/>
      <w:r>
        <w:t xml:space="preserve"> Corporis </w:t>
      </w:r>
      <w:proofErr w:type="spellStart"/>
      <w:r>
        <w:t>assumti</w:t>
      </w:r>
      <w:proofErr w:type="spellEnd"/>
      <w:r>
        <w:t xml:space="preserve"> </w:t>
      </w:r>
      <w:proofErr w:type="spellStart"/>
      <w:r>
        <w:t>propter</w:t>
      </w:r>
      <w:proofErr w:type="spellEnd"/>
      <w:r>
        <w:t xml:space="preserve"> </w:t>
      </w:r>
      <w:proofErr w:type="spellStart"/>
      <w:r>
        <w:t>credentes</w:t>
      </w:r>
      <w:proofErr w:type="spellEnd"/>
      <w:r>
        <w:t xml:space="preserve"> in </w:t>
      </w:r>
      <w:proofErr w:type="spellStart"/>
      <w:r>
        <w:t>eum</w:t>
      </w:r>
      <w:proofErr w:type="spellEnd"/>
      <w:r>
        <w:t xml:space="preserve">, </w:t>
      </w:r>
      <w:proofErr w:type="spellStart"/>
      <w:r>
        <w:t>propter</w:t>
      </w:r>
      <w:proofErr w:type="spellEnd"/>
      <w:r>
        <w:t xml:space="preserve"> quos et </w:t>
      </w:r>
      <w:proofErr w:type="spellStart"/>
      <w:r>
        <w:t>paßibilis</w:t>
      </w:r>
      <w:proofErr w:type="spellEnd"/>
      <w:r>
        <w:t xml:space="preserve"> </w:t>
      </w:r>
      <w:proofErr w:type="spellStart"/>
      <w:r>
        <w:t>natus</w:t>
      </w:r>
      <w:proofErr w:type="spellEnd"/>
      <w:r>
        <w:t xml:space="preserve"> est: et de </w:t>
      </w:r>
      <w:proofErr w:type="spellStart"/>
      <w:r>
        <w:t>poculo</w:t>
      </w:r>
      <w:proofErr w:type="spellEnd"/>
      <w:r>
        <w:t xml:space="preserve"> quod in </w:t>
      </w:r>
      <w:proofErr w:type="spellStart"/>
      <w:r>
        <w:t>memoriam</w:t>
      </w:r>
      <w:proofErr w:type="spellEnd"/>
      <w:r>
        <w:t xml:space="preserve"> </w:t>
      </w:r>
      <w:proofErr w:type="spellStart"/>
      <w:r>
        <w:t>sanguinis</w:t>
      </w:r>
      <w:proofErr w:type="spellEnd"/>
      <w:r>
        <w:t xml:space="preserve"> sui cum </w:t>
      </w:r>
      <w:proofErr w:type="spellStart"/>
      <w:r>
        <w:t>gratiarum</w:t>
      </w:r>
      <w:proofErr w:type="spellEnd"/>
      <w:r>
        <w:t xml:space="preserve"> </w:t>
      </w:r>
      <w:proofErr w:type="spellStart"/>
      <w:r>
        <w:t>actione</w:t>
      </w:r>
      <w:proofErr w:type="spellEnd"/>
      <w:r>
        <w:t xml:space="preserve"> </w:t>
      </w:r>
      <w:proofErr w:type="spellStart"/>
      <w:r>
        <w:t>sumendum</w:t>
      </w:r>
      <w:proofErr w:type="spellEnd"/>
      <w:r>
        <w:t xml:space="preserve"> </w:t>
      </w:r>
      <w:proofErr w:type="spellStart"/>
      <w:r>
        <w:t>dedit</w:t>
      </w:r>
      <w:proofErr w:type="spellEnd"/>
      <w:r>
        <w:t xml:space="preserve">, </w:t>
      </w:r>
      <w:proofErr w:type="spellStart"/>
      <w:r>
        <w:t>sit</w:t>
      </w:r>
      <w:proofErr w:type="spellEnd"/>
      <w:r>
        <w:t xml:space="preserve"> </w:t>
      </w:r>
      <w:proofErr w:type="spellStart"/>
      <w:r>
        <w:t>manifestia</w:t>
      </w:r>
      <w:proofErr w:type="spellEnd"/>
      <w:r>
        <w:t xml:space="preserve"> </w:t>
      </w:r>
      <w:proofErr w:type="spellStart"/>
      <w:r>
        <w:t>mentio</w:t>
      </w:r>
      <w:proofErr w:type="spellEnd"/>
      <w:r>
        <w:t xml:space="preserve">. Das ist. In dieser </w:t>
      </w:r>
      <w:proofErr w:type="spellStart"/>
      <w:r>
        <w:t>prophecey</w:t>
      </w:r>
      <w:proofErr w:type="spellEnd"/>
      <w:r>
        <w:t xml:space="preserve"> geschicht </w:t>
      </w:r>
      <w:proofErr w:type="spellStart"/>
      <w:r>
        <w:t>offentlich</w:t>
      </w:r>
      <w:proofErr w:type="spellEnd"/>
      <w:r>
        <w:t xml:space="preserve"> </w:t>
      </w:r>
      <w:proofErr w:type="spellStart"/>
      <w:r>
        <w:t>meldung</w:t>
      </w:r>
      <w:proofErr w:type="spellEnd"/>
      <w:r>
        <w:t xml:space="preserve"> des </w:t>
      </w:r>
      <w:proofErr w:type="spellStart"/>
      <w:r>
        <w:t>brots</w:t>
      </w:r>
      <w:proofErr w:type="spellEnd"/>
      <w:r>
        <w:t xml:space="preserve"> welches uns unser Herr Christus gegeben hat zur </w:t>
      </w:r>
      <w:proofErr w:type="spellStart"/>
      <w:r>
        <w:t>verkuendigung</w:t>
      </w:r>
      <w:proofErr w:type="spellEnd"/>
      <w:r>
        <w:t xml:space="preserve"> seines </w:t>
      </w:r>
      <w:proofErr w:type="spellStart"/>
      <w:r>
        <w:t>leibs</w:t>
      </w:r>
      <w:proofErr w:type="spellEnd"/>
      <w:r>
        <w:t xml:space="preserve"> / den er an sich </w:t>
      </w:r>
      <w:proofErr w:type="spellStart"/>
      <w:r>
        <w:t>genomen</w:t>
      </w:r>
      <w:proofErr w:type="spellEnd"/>
      <w:r>
        <w:t xml:space="preserve"> hat </w:t>
      </w:r>
      <w:proofErr w:type="spellStart"/>
      <w:r>
        <w:t>umb</w:t>
      </w:r>
      <w:proofErr w:type="spellEnd"/>
      <w:r>
        <w:t xml:space="preserve"> deren willen die in </w:t>
      </w:r>
      <w:proofErr w:type="spellStart"/>
      <w:r>
        <w:t>jn</w:t>
      </w:r>
      <w:proofErr w:type="spellEnd"/>
      <w:r>
        <w:t xml:space="preserve"> glauben / von welcher wegen er auch also geboren ward / das er leiden </w:t>
      </w:r>
      <w:proofErr w:type="spellStart"/>
      <w:r>
        <w:t>moechte</w:t>
      </w:r>
      <w:proofErr w:type="spellEnd"/>
      <w:r>
        <w:t xml:space="preserve"> / und des </w:t>
      </w:r>
      <w:proofErr w:type="spellStart"/>
      <w:r>
        <w:t>kelchs</w:t>
      </w:r>
      <w:proofErr w:type="spellEnd"/>
      <w:r>
        <w:t xml:space="preserve"> / den er uns zum </w:t>
      </w:r>
      <w:proofErr w:type="spellStart"/>
      <w:r>
        <w:t>gedaechtnis</w:t>
      </w:r>
      <w:proofErr w:type="spellEnd"/>
      <w:r>
        <w:t xml:space="preserve"> seines </w:t>
      </w:r>
      <w:proofErr w:type="spellStart"/>
      <w:r>
        <w:t>bluts</w:t>
      </w:r>
      <w:proofErr w:type="spellEnd"/>
      <w:r>
        <w:t xml:space="preserve"> mit </w:t>
      </w:r>
      <w:proofErr w:type="spellStart"/>
      <w:r>
        <w:t>dancksagung</w:t>
      </w:r>
      <w:proofErr w:type="spellEnd"/>
      <w:r>
        <w:t xml:space="preserve"> </w:t>
      </w:r>
      <w:proofErr w:type="spellStart"/>
      <w:r>
        <w:t>zunemen</w:t>
      </w:r>
      <w:proofErr w:type="spellEnd"/>
      <w:r>
        <w:t xml:space="preserve"> gegeben hat. </w:t>
      </w:r>
    </w:p>
    <w:p w14:paraId="06F5E50F" w14:textId="77777777" w:rsidR="008F74BD" w:rsidRDefault="008F74BD" w:rsidP="008F74BD">
      <w:pPr>
        <w:pStyle w:val="StandardWeb"/>
      </w:pPr>
      <w:r>
        <w:t xml:space="preserve">Diß habe ich von der </w:t>
      </w:r>
      <w:proofErr w:type="spellStart"/>
      <w:r>
        <w:t>bruee</w:t>
      </w:r>
      <w:proofErr w:type="spellEnd"/>
      <w:r>
        <w:t xml:space="preserve"> / die Marbach </w:t>
      </w:r>
      <w:proofErr w:type="spellStart"/>
      <w:r>
        <w:t>uber</w:t>
      </w:r>
      <w:proofErr w:type="spellEnd"/>
      <w:r>
        <w:t xml:space="preserve"> die </w:t>
      </w:r>
      <w:proofErr w:type="spellStart"/>
      <w:r>
        <w:t>sprueche</w:t>
      </w:r>
      <w:proofErr w:type="spellEnd"/>
      <w:r>
        <w:t xml:space="preserve"> </w:t>
      </w:r>
      <w:proofErr w:type="spellStart"/>
      <w:r>
        <w:t>Justini</w:t>
      </w:r>
      <w:proofErr w:type="spellEnd"/>
      <w:r>
        <w:t xml:space="preserve"> machet / nur zum </w:t>
      </w:r>
      <w:proofErr w:type="spellStart"/>
      <w:r>
        <w:t>exempel</w:t>
      </w:r>
      <w:proofErr w:type="spellEnd"/>
      <w:r>
        <w:t xml:space="preserve"> anzeigen wollen / darauß alle </w:t>
      </w:r>
      <w:proofErr w:type="spellStart"/>
      <w:r>
        <w:t>verstendige</w:t>
      </w:r>
      <w:proofErr w:type="spellEnd"/>
      <w:r>
        <w:t xml:space="preserve"> Christen leichtlich </w:t>
      </w:r>
      <w:proofErr w:type="spellStart"/>
      <w:r>
        <w:t>koennen</w:t>
      </w:r>
      <w:proofErr w:type="spellEnd"/>
      <w:r>
        <w:t xml:space="preserve"> erachten wie </w:t>
      </w:r>
      <w:proofErr w:type="spellStart"/>
      <w:r>
        <w:t>erfaren</w:t>
      </w:r>
      <w:proofErr w:type="spellEnd"/>
      <w:r>
        <w:t xml:space="preserve"> Marbach in der </w:t>
      </w:r>
      <w:proofErr w:type="spellStart"/>
      <w:r>
        <w:t>Vaeter</w:t>
      </w:r>
      <w:proofErr w:type="spellEnd"/>
      <w:r>
        <w:t xml:space="preserve"> </w:t>
      </w:r>
      <w:proofErr w:type="spellStart"/>
      <w:r>
        <w:t>schrifften</w:t>
      </w:r>
      <w:proofErr w:type="spellEnd"/>
      <w:r>
        <w:t xml:space="preserve"> sey / und was von seinem langen Comment </w:t>
      </w:r>
      <w:proofErr w:type="spellStart"/>
      <w:r>
        <w:t>uber</w:t>
      </w:r>
      <w:proofErr w:type="spellEnd"/>
      <w:r>
        <w:t xml:space="preserve"> dieselben zuhalten sey. Denn dasselbe von </w:t>
      </w:r>
      <w:proofErr w:type="spellStart"/>
      <w:r>
        <w:t>stueck</w:t>
      </w:r>
      <w:proofErr w:type="spellEnd"/>
      <w:r>
        <w:t xml:space="preserve"> zu </w:t>
      </w:r>
      <w:proofErr w:type="spellStart"/>
      <w:r>
        <w:t>stueck</w:t>
      </w:r>
      <w:proofErr w:type="spellEnd"/>
      <w:r>
        <w:t xml:space="preserve"> in diesem schreiben zu examinieren / Ich zu lang / auch </w:t>
      </w:r>
      <w:proofErr w:type="spellStart"/>
      <w:r>
        <w:t>onnoetig</w:t>
      </w:r>
      <w:proofErr w:type="spellEnd"/>
      <w:r>
        <w:t xml:space="preserve"> und dem </w:t>
      </w:r>
      <w:proofErr w:type="spellStart"/>
      <w:r>
        <w:t>leser</w:t>
      </w:r>
      <w:proofErr w:type="spellEnd"/>
      <w:r>
        <w:t xml:space="preserve"> beschwerlich achte. Gebe derhalben einem jeden so von den unseren und von </w:t>
      </w:r>
      <w:proofErr w:type="spellStart"/>
      <w:r>
        <w:t>Marbachen</w:t>
      </w:r>
      <w:proofErr w:type="spellEnd"/>
      <w:r>
        <w:t xml:space="preserve"> angezogene </w:t>
      </w:r>
      <w:proofErr w:type="spellStart"/>
      <w:r>
        <w:t>sprüche</w:t>
      </w:r>
      <w:proofErr w:type="spellEnd"/>
      <w:r>
        <w:t xml:space="preserve"> der </w:t>
      </w:r>
      <w:proofErr w:type="spellStart"/>
      <w:r>
        <w:t>vaeter</w:t>
      </w:r>
      <w:proofErr w:type="spellEnd"/>
      <w:r>
        <w:t xml:space="preserve"> </w:t>
      </w:r>
      <w:proofErr w:type="spellStart"/>
      <w:r>
        <w:t>wil</w:t>
      </w:r>
      <w:proofErr w:type="spellEnd"/>
      <w:r>
        <w:t xml:space="preserve"> </w:t>
      </w:r>
      <w:proofErr w:type="spellStart"/>
      <w:r>
        <w:t>erwegen</w:t>
      </w:r>
      <w:proofErr w:type="spellEnd"/>
      <w:r>
        <w:t xml:space="preserve"> / nur diese </w:t>
      </w:r>
      <w:proofErr w:type="spellStart"/>
      <w:r>
        <w:t>kurtze</w:t>
      </w:r>
      <w:proofErr w:type="spellEnd"/>
      <w:r>
        <w:t xml:space="preserve"> </w:t>
      </w:r>
      <w:proofErr w:type="spellStart"/>
      <w:r>
        <w:t>erinnerungen</w:t>
      </w:r>
      <w:proofErr w:type="spellEnd"/>
      <w:r>
        <w:t xml:space="preserve"> darinnen </w:t>
      </w:r>
      <w:proofErr w:type="spellStart"/>
      <w:r>
        <w:t>zubedencken</w:t>
      </w:r>
      <w:proofErr w:type="spellEnd"/>
      <w:r>
        <w:t xml:space="preserve"> / </w:t>
      </w:r>
      <w:proofErr w:type="spellStart"/>
      <w:r>
        <w:t>auß</w:t>
      </w:r>
      <w:proofErr w:type="spellEnd"/>
      <w:r>
        <w:t xml:space="preserve"> welchen ein jeder </w:t>
      </w:r>
      <w:proofErr w:type="spellStart"/>
      <w:r>
        <w:t>liebhaber</w:t>
      </w:r>
      <w:proofErr w:type="spellEnd"/>
      <w:r>
        <w:t xml:space="preserve"> der </w:t>
      </w:r>
      <w:proofErr w:type="spellStart"/>
      <w:r>
        <w:t>warheit</w:t>
      </w:r>
      <w:proofErr w:type="spellEnd"/>
      <w:r>
        <w:t xml:space="preserve"> leichtlich sehen </w:t>
      </w:r>
      <w:proofErr w:type="spellStart"/>
      <w:r>
        <w:t>kan</w:t>
      </w:r>
      <w:proofErr w:type="spellEnd"/>
      <w:r>
        <w:t xml:space="preserve"> / daß sie von keiner solchen Sacramentlichen / das ist </w:t>
      </w:r>
      <w:proofErr w:type="spellStart"/>
      <w:r>
        <w:t>muendlichen</w:t>
      </w:r>
      <w:proofErr w:type="spellEnd"/>
      <w:r>
        <w:t xml:space="preserve"> </w:t>
      </w:r>
      <w:proofErr w:type="spellStart"/>
      <w:r>
        <w:t>niessung</w:t>
      </w:r>
      <w:proofErr w:type="spellEnd"/>
      <w:r>
        <w:t xml:space="preserve"> des </w:t>
      </w:r>
      <w:proofErr w:type="spellStart"/>
      <w:r>
        <w:t>leibs</w:t>
      </w:r>
      <w:proofErr w:type="spellEnd"/>
      <w:r>
        <w:t xml:space="preserve"> und </w:t>
      </w:r>
      <w:proofErr w:type="spellStart"/>
      <w:r>
        <w:t>bluts</w:t>
      </w:r>
      <w:proofErr w:type="spellEnd"/>
      <w:r>
        <w:t xml:space="preserve"> Christi reden / wie </w:t>
      </w:r>
      <w:proofErr w:type="spellStart"/>
      <w:r>
        <w:t>jnen</w:t>
      </w:r>
      <w:proofErr w:type="spellEnd"/>
      <w:r>
        <w:t xml:space="preserve"> Marbach </w:t>
      </w:r>
      <w:proofErr w:type="spellStart"/>
      <w:r>
        <w:t>auffdichtet</w:t>
      </w:r>
      <w:proofErr w:type="spellEnd"/>
      <w:r>
        <w:t xml:space="preserve">. </w:t>
      </w:r>
    </w:p>
    <w:p w14:paraId="22611DEF" w14:textId="77777777" w:rsidR="008F74BD" w:rsidRDefault="008F74BD" w:rsidP="008F74BD">
      <w:pPr>
        <w:pStyle w:val="StandardWeb"/>
      </w:pPr>
      <w:r>
        <w:t xml:space="preserve">Zum ersten / wie gemeldet / heisset Sacramentlich oder </w:t>
      </w:r>
      <w:proofErr w:type="spellStart"/>
      <w:r>
        <w:t>Sacramentsweise</w:t>
      </w:r>
      <w:proofErr w:type="spellEnd"/>
      <w:r>
        <w:t xml:space="preserve"> / den leib Christi essen / je nichts anders denn das Sacrament des </w:t>
      </w:r>
      <w:proofErr w:type="spellStart"/>
      <w:r>
        <w:t>leibs</w:t>
      </w:r>
      <w:proofErr w:type="spellEnd"/>
      <w:r>
        <w:t xml:space="preserve"> Christi essen. Das Sacrament des </w:t>
      </w:r>
      <w:proofErr w:type="spellStart"/>
      <w:r>
        <w:t>leibs</w:t>
      </w:r>
      <w:proofErr w:type="spellEnd"/>
      <w:r>
        <w:t xml:space="preserve"> aber nennen die </w:t>
      </w:r>
      <w:proofErr w:type="spellStart"/>
      <w:r>
        <w:t>vaeter</w:t>
      </w:r>
      <w:proofErr w:type="spellEnd"/>
      <w:r>
        <w:t xml:space="preserve"> </w:t>
      </w:r>
      <w:proofErr w:type="spellStart"/>
      <w:r>
        <w:t>nit</w:t>
      </w:r>
      <w:proofErr w:type="spellEnd"/>
      <w:r>
        <w:t xml:space="preserve"> den leib Christi </w:t>
      </w:r>
      <w:proofErr w:type="spellStart"/>
      <w:r>
        <w:t>selbest</w:t>
      </w:r>
      <w:proofErr w:type="spellEnd"/>
      <w:r>
        <w:t xml:space="preserve"> / sonder das </w:t>
      </w:r>
      <w:proofErr w:type="spellStart"/>
      <w:r>
        <w:t>brot</w:t>
      </w:r>
      <w:proofErr w:type="spellEnd"/>
      <w:r>
        <w:t xml:space="preserve"> / welches zum </w:t>
      </w:r>
      <w:proofErr w:type="spellStart"/>
      <w:r>
        <w:t>gedaechtnis</w:t>
      </w:r>
      <w:proofErr w:type="spellEnd"/>
      <w:r>
        <w:t xml:space="preserve"> des </w:t>
      </w:r>
      <w:proofErr w:type="spellStart"/>
      <w:r>
        <w:t>fuer</w:t>
      </w:r>
      <w:proofErr w:type="spellEnd"/>
      <w:r>
        <w:t xml:space="preserve"> uns </w:t>
      </w:r>
      <w:proofErr w:type="spellStart"/>
      <w:r>
        <w:t>gegebnen</w:t>
      </w:r>
      <w:proofErr w:type="spellEnd"/>
      <w:r>
        <w:t xml:space="preserve"> </w:t>
      </w:r>
      <w:proofErr w:type="spellStart"/>
      <w:r>
        <w:t>leibs</w:t>
      </w:r>
      <w:proofErr w:type="spellEnd"/>
      <w:r>
        <w:t xml:space="preserve"> Christi genossen wird. Und wird dennoch in rechtem brauch des Sacraments / mit dem </w:t>
      </w:r>
      <w:proofErr w:type="spellStart"/>
      <w:r>
        <w:t>jrdischen</w:t>
      </w:r>
      <w:proofErr w:type="spellEnd"/>
      <w:r>
        <w:t xml:space="preserve"> sichtbaren </w:t>
      </w:r>
      <w:proofErr w:type="spellStart"/>
      <w:r>
        <w:t>warzeichen</w:t>
      </w:r>
      <w:proofErr w:type="spellEnd"/>
      <w:r>
        <w:t xml:space="preserve"> auch die </w:t>
      </w:r>
      <w:proofErr w:type="spellStart"/>
      <w:r>
        <w:t>himlische</w:t>
      </w:r>
      <w:proofErr w:type="spellEnd"/>
      <w:r>
        <w:t xml:space="preserve"> </w:t>
      </w:r>
      <w:proofErr w:type="spellStart"/>
      <w:r>
        <w:t>onsichtbare</w:t>
      </w:r>
      <w:proofErr w:type="spellEnd"/>
      <w:r>
        <w:t xml:space="preserve"> speise / nemlich der leib Christi genossen / Aber jedes nach seiner </w:t>
      </w:r>
      <w:proofErr w:type="spellStart"/>
      <w:r>
        <w:t>art</w:t>
      </w:r>
      <w:proofErr w:type="spellEnd"/>
      <w:r>
        <w:t xml:space="preserve"> / und weise. </w:t>
      </w:r>
    </w:p>
    <w:p w14:paraId="02C6171F" w14:textId="77777777" w:rsidR="008F74BD" w:rsidRDefault="008F74BD" w:rsidP="008F74BD">
      <w:pPr>
        <w:pStyle w:val="StandardWeb"/>
      </w:pPr>
      <w:r>
        <w:t xml:space="preserve">Zum andern / nennen sie </w:t>
      </w:r>
      <w:proofErr w:type="spellStart"/>
      <w:r>
        <w:t>dis</w:t>
      </w:r>
      <w:proofErr w:type="spellEnd"/>
      <w:r>
        <w:t xml:space="preserve"> </w:t>
      </w:r>
      <w:proofErr w:type="spellStart"/>
      <w:r>
        <w:t>brot</w:t>
      </w:r>
      <w:proofErr w:type="spellEnd"/>
      <w:r>
        <w:t xml:space="preserve"> und wein Sacrament des </w:t>
      </w:r>
      <w:proofErr w:type="spellStart"/>
      <w:r>
        <w:t>leibs</w:t>
      </w:r>
      <w:proofErr w:type="spellEnd"/>
      <w:r>
        <w:t xml:space="preserve"> und </w:t>
      </w:r>
      <w:proofErr w:type="spellStart"/>
      <w:r>
        <w:t>bluts</w:t>
      </w:r>
      <w:proofErr w:type="spellEnd"/>
      <w:r>
        <w:t xml:space="preserve"> Christi / und den leib und das </w:t>
      </w:r>
      <w:proofErr w:type="spellStart"/>
      <w:r>
        <w:t>blut</w:t>
      </w:r>
      <w:proofErr w:type="spellEnd"/>
      <w:r>
        <w:t xml:space="preserve"> Christi </w:t>
      </w:r>
      <w:proofErr w:type="spellStart"/>
      <w:r>
        <w:t>selbest</w:t>
      </w:r>
      <w:proofErr w:type="spellEnd"/>
      <w:r>
        <w:t xml:space="preserve"> / keines </w:t>
      </w:r>
      <w:proofErr w:type="spellStart"/>
      <w:r>
        <w:t>wegs</w:t>
      </w:r>
      <w:proofErr w:type="spellEnd"/>
      <w:r>
        <w:t xml:space="preserve"> </w:t>
      </w:r>
      <w:proofErr w:type="spellStart"/>
      <w:r>
        <w:t>darumb</w:t>
      </w:r>
      <w:proofErr w:type="spellEnd"/>
      <w:r>
        <w:t xml:space="preserve"> / daß der leib und das </w:t>
      </w:r>
      <w:proofErr w:type="spellStart"/>
      <w:r>
        <w:t>blut</w:t>
      </w:r>
      <w:proofErr w:type="spellEnd"/>
      <w:r>
        <w:t xml:space="preserve"> wesentlich darinnen oder darunter verborgen </w:t>
      </w:r>
      <w:proofErr w:type="spellStart"/>
      <w:r>
        <w:t>weren</w:t>
      </w:r>
      <w:proofErr w:type="spellEnd"/>
      <w:r>
        <w:t xml:space="preserve"> / oder damit leiblich in den </w:t>
      </w:r>
      <w:proofErr w:type="spellStart"/>
      <w:r>
        <w:t>mund</w:t>
      </w:r>
      <w:proofErr w:type="spellEnd"/>
      <w:r>
        <w:t xml:space="preserve"> </w:t>
      </w:r>
      <w:proofErr w:type="spellStart"/>
      <w:r>
        <w:t>eingiengen</w:t>
      </w:r>
      <w:proofErr w:type="spellEnd"/>
      <w:r>
        <w:t xml:space="preserve"> / sonder daß sie als sichtbare </w:t>
      </w:r>
      <w:proofErr w:type="spellStart"/>
      <w:r>
        <w:t>warzeichen</w:t>
      </w:r>
      <w:proofErr w:type="spellEnd"/>
      <w:r>
        <w:t xml:space="preserve"> und </w:t>
      </w:r>
      <w:proofErr w:type="spellStart"/>
      <w:r>
        <w:t>zeugnis</w:t>
      </w:r>
      <w:proofErr w:type="spellEnd"/>
      <w:r>
        <w:t xml:space="preserve"> bedeuten und bezeugen / das der </w:t>
      </w:r>
      <w:proofErr w:type="spellStart"/>
      <w:r>
        <w:t>ware</w:t>
      </w:r>
      <w:proofErr w:type="spellEnd"/>
      <w:r>
        <w:t xml:space="preserve"> leib Christi </w:t>
      </w:r>
      <w:proofErr w:type="spellStart"/>
      <w:r>
        <w:t>fuer</w:t>
      </w:r>
      <w:proofErr w:type="spellEnd"/>
      <w:r>
        <w:t xml:space="preserve"> uns </w:t>
      </w:r>
      <w:proofErr w:type="spellStart"/>
      <w:r>
        <w:t>geopffert</w:t>
      </w:r>
      <w:proofErr w:type="spellEnd"/>
      <w:r>
        <w:t xml:space="preserve"> und uns die speise des ewigen </w:t>
      </w:r>
      <w:proofErr w:type="spellStart"/>
      <w:r>
        <w:t>lebens</w:t>
      </w:r>
      <w:proofErr w:type="spellEnd"/>
      <w:r>
        <w:t xml:space="preserve"> worden sey / so wir solche </w:t>
      </w:r>
      <w:proofErr w:type="spellStart"/>
      <w:r>
        <w:t>smit</w:t>
      </w:r>
      <w:proofErr w:type="spellEnd"/>
      <w:r>
        <w:t xml:space="preserve"> </w:t>
      </w:r>
      <w:proofErr w:type="spellStart"/>
      <w:r>
        <w:t>warem</w:t>
      </w:r>
      <w:proofErr w:type="spellEnd"/>
      <w:r>
        <w:t xml:space="preserve"> glauben fassen. Diß beides ist so offenbar </w:t>
      </w:r>
      <w:proofErr w:type="spellStart"/>
      <w:r>
        <w:t>auß</w:t>
      </w:r>
      <w:proofErr w:type="spellEnd"/>
      <w:r>
        <w:t xml:space="preserve"> den angezogenen orten der </w:t>
      </w:r>
      <w:proofErr w:type="spellStart"/>
      <w:r>
        <w:t>Vaeter</w:t>
      </w:r>
      <w:proofErr w:type="spellEnd"/>
      <w:r>
        <w:t xml:space="preserve"> im </w:t>
      </w:r>
      <w:proofErr w:type="spellStart"/>
      <w:r>
        <w:t>Heidelbergischen</w:t>
      </w:r>
      <w:proofErr w:type="spellEnd"/>
      <w:r>
        <w:t xml:space="preserve"> </w:t>
      </w:r>
      <w:proofErr w:type="spellStart"/>
      <w:r>
        <w:t>bericht</w:t>
      </w:r>
      <w:proofErr w:type="spellEnd"/>
      <w:r>
        <w:t xml:space="preserve"> / als </w:t>
      </w:r>
      <w:proofErr w:type="spellStart"/>
      <w:r>
        <w:t>Tertulliani</w:t>
      </w:r>
      <w:proofErr w:type="spellEnd"/>
      <w:r>
        <w:t xml:space="preserve"> / Cypriani / </w:t>
      </w:r>
      <w:proofErr w:type="spellStart"/>
      <w:r>
        <w:t>Ambrosij</w:t>
      </w:r>
      <w:proofErr w:type="spellEnd"/>
      <w:r>
        <w:t xml:space="preserve"> / </w:t>
      </w:r>
      <w:proofErr w:type="spellStart"/>
      <w:r>
        <w:t>Augustini</w:t>
      </w:r>
      <w:proofErr w:type="spellEnd"/>
      <w:r>
        <w:t xml:space="preserve"> / </w:t>
      </w:r>
      <w:proofErr w:type="spellStart"/>
      <w:r>
        <w:t>Chrysostomi</w:t>
      </w:r>
      <w:proofErr w:type="spellEnd"/>
      <w:r>
        <w:t xml:space="preserve"> / </w:t>
      </w:r>
      <w:proofErr w:type="spellStart"/>
      <w:r>
        <w:t>Theodoreti</w:t>
      </w:r>
      <w:proofErr w:type="spellEnd"/>
      <w:r>
        <w:t xml:space="preserve"> / </w:t>
      </w:r>
      <w:proofErr w:type="spellStart"/>
      <w:r>
        <w:t>Bertrami</w:t>
      </w:r>
      <w:proofErr w:type="spellEnd"/>
      <w:r>
        <w:t xml:space="preserve"> / daß es auch Marbach selbst nicht </w:t>
      </w:r>
      <w:proofErr w:type="spellStart"/>
      <w:r>
        <w:t>kan</w:t>
      </w:r>
      <w:proofErr w:type="spellEnd"/>
      <w:r>
        <w:t xml:space="preserve"> leugnen / Sonder muß </w:t>
      </w:r>
      <w:proofErr w:type="spellStart"/>
      <w:r>
        <w:t>ausdruecklich</w:t>
      </w:r>
      <w:proofErr w:type="spellEnd"/>
      <w:r>
        <w:t xml:space="preserve"> bekennen / Das </w:t>
      </w:r>
      <w:proofErr w:type="spellStart"/>
      <w:r>
        <w:t>brot</w:t>
      </w:r>
      <w:proofErr w:type="spellEnd"/>
      <w:r>
        <w:t xml:space="preserve"> an </w:t>
      </w:r>
      <w:proofErr w:type="spellStart"/>
      <w:r>
        <w:t>jm</w:t>
      </w:r>
      <w:proofErr w:type="spellEnd"/>
      <w:r>
        <w:t xml:space="preserve"> selber / weil es </w:t>
      </w:r>
      <w:proofErr w:type="spellStart"/>
      <w:r>
        <w:t>onverwandelt</w:t>
      </w:r>
      <w:proofErr w:type="spellEnd"/>
      <w:r>
        <w:t xml:space="preserve"> bleibet / sey </w:t>
      </w:r>
      <w:proofErr w:type="spellStart"/>
      <w:r>
        <w:t>nit</w:t>
      </w:r>
      <w:proofErr w:type="spellEnd"/>
      <w:r>
        <w:t xml:space="preserve"> der leib / sonder des </w:t>
      </w:r>
      <w:proofErr w:type="spellStart"/>
      <w:r>
        <w:t>leibs</w:t>
      </w:r>
      <w:proofErr w:type="spellEnd"/>
      <w:r>
        <w:t xml:space="preserve"> </w:t>
      </w:r>
      <w:proofErr w:type="spellStart"/>
      <w:r>
        <w:t>figur</w:t>
      </w:r>
      <w:proofErr w:type="spellEnd"/>
      <w:r>
        <w:t xml:space="preserve"> / das ist / bedeute den leib Christi. Ist diese der H. </w:t>
      </w:r>
      <w:proofErr w:type="spellStart"/>
      <w:r>
        <w:t>Schrifft</w:t>
      </w:r>
      <w:proofErr w:type="spellEnd"/>
      <w:r>
        <w:t xml:space="preserve"> und der H. </w:t>
      </w:r>
      <w:proofErr w:type="spellStart"/>
      <w:r>
        <w:t>Vaeter</w:t>
      </w:r>
      <w:proofErr w:type="spellEnd"/>
      <w:r>
        <w:t xml:space="preserve"> </w:t>
      </w:r>
      <w:proofErr w:type="spellStart"/>
      <w:r>
        <w:t>lere</w:t>
      </w:r>
      <w:proofErr w:type="spellEnd"/>
      <w:r>
        <w:t xml:space="preserve"> / was war denn not daß Marbach sein grosses Buch schriebe? Den bey diesem verstand bleiben wir. Daß aber der leib Christi </w:t>
      </w:r>
      <w:proofErr w:type="spellStart"/>
      <w:r>
        <w:t>sol</w:t>
      </w:r>
      <w:proofErr w:type="spellEnd"/>
      <w:r>
        <w:t xml:space="preserve"> wesentlich in / oder unter / oder bey diesem </w:t>
      </w:r>
      <w:proofErr w:type="spellStart"/>
      <w:r>
        <w:t>brot</w:t>
      </w:r>
      <w:proofErr w:type="spellEnd"/>
      <w:r>
        <w:t xml:space="preserve"> sein / Hat uns weder Marbach noch jemand </w:t>
      </w:r>
      <w:proofErr w:type="spellStart"/>
      <w:r>
        <w:t>auß</w:t>
      </w:r>
      <w:proofErr w:type="spellEnd"/>
      <w:r>
        <w:t xml:space="preserve"> der </w:t>
      </w:r>
      <w:proofErr w:type="spellStart"/>
      <w:r>
        <w:t>Schrifft</w:t>
      </w:r>
      <w:proofErr w:type="spellEnd"/>
      <w:r>
        <w:t xml:space="preserve"> der den </w:t>
      </w:r>
      <w:proofErr w:type="spellStart"/>
      <w:r>
        <w:t>Vaetern</w:t>
      </w:r>
      <w:proofErr w:type="spellEnd"/>
      <w:r>
        <w:t xml:space="preserve"> noch jemals dar gethan. </w:t>
      </w:r>
    </w:p>
    <w:p w14:paraId="0471A3B5" w14:textId="77777777" w:rsidR="008F74BD" w:rsidRDefault="008F74BD" w:rsidP="008F74BD">
      <w:pPr>
        <w:pStyle w:val="StandardWeb"/>
      </w:pPr>
      <w:r>
        <w:t xml:space="preserve">Zum dritten / Setzen sie im </w:t>
      </w:r>
      <w:proofErr w:type="spellStart"/>
      <w:r>
        <w:t>Abendmal</w:t>
      </w:r>
      <w:proofErr w:type="spellEnd"/>
      <w:r>
        <w:t xml:space="preserve"> neben der </w:t>
      </w:r>
      <w:proofErr w:type="spellStart"/>
      <w:r>
        <w:t>niessung</w:t>
      </w:r>
      <w:proofErr w:type="spellEnd"/>
      <w:r>
        <w:t xml:space="preserve"> des </w:t>
      </w:r>
      <w:proofErr w:type="spellStart"/>
      <w:r>
        <w:t>brots</w:t>
      </w:r>
      <w:proofErr w:type="spellEnd"/>
      <w:r>
        <w:t xml:space="preserve"> und </w:t>
      </w:r>
      <w:proofErr w:type="spellStart"/>
      <w:r>
        <w:t>weins</w:t>
      </w:r>
      <w:proofErr w:type="spellEnd"/>
      <w:r>
        <w:t xml:space="preserve"> / kein andere </w:t>
      </w:r>
      <w:proofErr w:type="spellStart"/>
      <w:r>
        <w:t>niessung</w:t>
      </w:r>
      <w:proofErr w:type="spellEnd"/>
      <w:r>
        <w:t xml:space="preserve"> des </w:t>
      </w:r>
      <w:proofErr w:type="spellStart"/>
      <w:r>
        <w:t>leibs</w:t>
      </w:r>
      <w:proofErr w:type="spellEnd"/>
      <w:r>
        <w:t xml:space="preserve"> und </w:t>
      </w:r>
      <w:proofErr w:type="spellStart"/>
      <w:r>
        <w:t>bluts</w:t>
      </w:r>
      <w:proofErr w:type="spellEnd"/>
      <w:r>
        <w:t xml:space="preserve"> Christi / denn die geistliche / die durch waren glauben an Christum </w:t>
      </w:r>
      <w:proofErr w:type="spellStart"/>
      <w:r>
        <w:t>geschihet</w:t>
      </w:r>
      <w:proofErr w:type="spellEnd"/>
      <w:r>
        <w:t xml:space="preserve"> / auch vor und nach dem </w:t>
      </w:r>
      <w:proofErr w:type="spellStart"/>
      <w:r>
        <w:t>Abendmal</w:t>
      </w:r>
      <w:proofErr w:type="spellEnd"/>
      <w:r>
        <w:t xml:space="preserve"> zu </w:t>
      </w:r>
      <w:proofErr w:type="spellStart"/>
      <w:r>
        <w:t>jrer</w:t>
      </w:r>
      <w:proofErr w:type="spellEnd"/>
      <w:r>
        <w:t xml:space="preserve"> zeit in allen </w:t>
      </w:r>
      <w:proofErr w:type="spellStart"/>
      <w:r>
        <w:t>glaubigen</w:t>
      </w:r>
      <w:proofErr w:type="spellEnd"/>
      <w:r>
        <w:t xml:space="preserve">. Dieser schreiben sie zu / mit der </w:t>
      </w:r>
      <w:proofErr w:type="spellStart"/>
      <w:r>
        <w:t>gantzen</w:t>
      </w:r>
      <w:proofErr w:type="spellEnd"/>
      <w:r>
        <w:t xml:space="preserve"> H. </w:t>
      </w:r>
      <w:proofErr w:type="spellStart"/>
      <w:r>
        <w:t>Schrifft</w:t>
      </w:r>
      <w:proofErr w:type="spellEnd"/>
      <w:r>
        <w:t xml:space="preserve"> / die </w:t>
      </w:r>
      <w:proofErr w:type="spellStart"/>
      <w:r>
        <w:t>lebendigmachung</w:t>
      </w:r>
      <w:proofErr w:type="spellEnd"/>
      <w:r>
        <w:t xml:space="preserve"> und </w:t>
      </w:r>
      <w:proofErr w:type="spellStart"/>
      <w:r>
        <w:t>erhaltung</w:t>
      </w:r>
      <w:proofErr w:type="spellEnd"/>
      <w:r>
        <w:t xml:space="preserve"> zum ewigen leben beides unserer </w:t>
      </w:r>
      <w:proofErr w:type="spellStart"/>
      <w:r>
        <w:t>seele</w:t>
      </w:r>
      <w:proofErr w:type="spellEnd"/>
      <w:r>
        <w:t xml:space="preserve"> und unsers </w:t>
      </w:r>
      <w:proofErr w:type="spellStart"/>
      <w:r>
        <w:t>leibes</w:t>
      </w:r>
      <w:proofErr w:type="spellEnd"/>
      <w:r>
        <w:t xml:space="preserve"> / und </w:t>
      </w:r>
      <w:proofErr w:type="spellStart"/>
      <w:r>
        <w:t>erklaeren</w:t>
      </w:r>
      <w:proofErr w:type="spellEnd"/>
      <w:r>
        <w:t xml:space="preserve"> sie </w:t>
      </w:r>
      <w:proofErr w:type="spellStart"/>
      <w:r>
        <w:t>auß</w:t>
      </w:r>
      <w:proofErr w:type="spellEnd"/>
      <w:r>
        <w:t xml:space="preserve"> dem 6. Cap. Johannis und anderen orten der </w:t>
      </w:r>
      <w:proofErr w:type="spellStart"/>
      <w:r>
        <w:t>schrifft</w:t>
      </w:r>
      <w:proofErr w:type="spellEnd"/>
      <w:r>
        <w:t xml:space="preserve"> / so von der </w:t>
      </w:r>
      <w:proofErr w:type="spellStart"/>
      <w:r>
        <w:t>jmmerwerenden</w:t>
      </w:r>
      <w:proofErr w:type="spellEnd"/>
      <w:r>
        <w:t xml:space="preserve"> / geistlichen </w:t>
      </w:r>
      <w:proofErr w:type="spellStart"/>
      <w:r>
        <w:t>niessung</w:t>
      </w:r>
      <w:proofErr w:type="spellEnd"/>
      <w:r>
        <w:t xml:space="preserve"> / und gemeinschafft und </w:t>
      </w:r>
      <w:proofErr w:type="spellStart"/>
      <w:r>
        <w:t>wonung</w:t>
      </w:r>
      <w:proofErr w:type="spellEnd"/>
      <w:r>
        <w:t xml:space="preserve"> Christi in seinen </w:t>
      </w:r>
      <w:proofErr w:type="spellStart"/>
      <w:r>
        <w:t>glaubigen</w:t>
      </w:r>
      <w:proofErr w:type="spellEnd"/>
      <w:r>
        <w:t xml:space="preserve"> / reden. Wie in den </w:t>
      </w:r>
      <w:proofErr w:type="spellStart"/>
      <w:r>
        <w:t>spruechen</w:t>
      </w:r>
      <w:proofErr w:type="spellEnd"/>
      <w:r>
        <w:t xml:space="preserve"> </w:t>
      </w:r>
      <w:proofErr w:type="spellStart"/>
      <w:r>
        <w:t>Origanis</w:t>
      </w:r>
      <w:proofErr w:type="spellEnd"/>
      <w:r>
        <w:t xml:space="preserve"> / Cypriani / </w:t>
      </w:r>
      <w:proofErr w:type="spellStart"/>
      <w:r>
        <w:t>Hilarij</w:t>
      </w:r>
      <w:proofErr w:type="spellEnd"/>
      <w:r>
        <w:t xml:space="preserve"> / Hieronymi / </w:t>
      </w:r>
      <w:proofErr w:type="spellStart"/>
      <w:r>
        <w:t>Augustini</w:t>
      </w:r>
      <w:proofErr w:type="spellEnd"/>
      <w:r>
        <w:t xml:space="preserve"> / </w:t>
      </w:r>
      <w:proofErr w:type="spellStart"/>
      <w:r>
        <w:t>Chrysostomi</w:t>
      </w:r>
      <w:proofErr w:type="spellEnd"/>
      <w:r>
        <w:t xml:space="preserve"> / </w:t>
      </w:r>
      <w:proofErr w:type="spellStart"/>
      <w:r>
        <w:t>Macarij</w:t>
      </w:r>
      <w:proofErr w:type="spellEnd"/>
      <w:r>
        <w:t xml:space="preserve"> / Leonis / </w:t>
      </w:r>
      <w:proofErr w:type="spellStart"/>
      <w:r>
        <w:t>Telasij</w:t>
      </w:r>
      <w:proofErr w:type="spellEnd"/>
      <w:r>
        <w:t xml:space="preserve"> / </w:t>
      </w:r>
      <w:proofErr w:type="spellStart"/>
      <w:r>
        <w:t>Gregorij</w:t>
      </w:r>
      <w:proofErr w:type="spellEnd"/>
      <w:r>
        <w:t xml:space="preserve"> etc. zusehen. </w:t>
      </w:r>
      <w:proofErr w:type="spellStart"/>
      <w:r>
        <w:t>Zeuhet</w:t>
      </w:r>
      <w:proofErr w:type="spellEnd"/>
      <w:r>
        <w:t xml:space="preserve"> derhalben Marbach / solche </w:t>
      </w:r>
      <w:proofErr w:type="spellStart"/>
      <w:r>
        <w:t>spruech</w:t>
      </w:r>
      <w:proofErr w:type="spellEnd"/>
      <w:r>
        <w:t xml:space="preserve"> </w:t>
      </w:r>
      <w:proofErr w:type="spellStart"/>
      <w:r>
        <w:t>gantz</w:t>
      </w:r>
      <w:proofErr w:type="spellEnd"/>
      <w:r>
        <w:t xml:space="preserve"> </w:t>
      </w:r>
      <w:proofErr w:type="spellStart"/>
      <w:r>
        <w:t>onbescheidenlich</w:t>
      </w:r>
      <w:proofErr w:type="spellEnd"/>
      <w:r>
        <w:t xml:space="preserve"> und freventlich </w:t>
      </w:r>
      <w:proofErr w:type="spellStart"/>
      <w:r>
        <w:t>auff</w:t>
      </w:r>
      <w:proofErr w:type="spellEnd"/>
      <w:r>
        <w:t xml:space="preserve"> seine </w:t>
      </w:r>
      <w:proofErr w:type="spellStart"/>
      <w:r>
        <w:t>muendliche</w:t>
      </w:r>
      <w:proofErr w:type="spellEnd"/>
      <w:r>
        <w:t xml:space="preserve"> Sacramentliche </w:t>
      </w:r>
      <w:proofErr w:type="spellStart"/>
      <w:r>
        <w:t>niessung</w:t>
      </w:r>
      <w:proofErr w:type="spellEnd"/>
      <w:r>
        <w:t xml:space="preserve"> / und flicket vergebens daran seine </w:t>
      </w:r>
      <w:proofErr w:type="spellStart"/>
      <w:r>
        <w:t>gloß</w:t>
      </w:r>
      <w:proofErr w:type="spellEnd"/>
      <w:r>
        <w:t xml:space="preserve"> von der </w:t>
      </w:r>
      <w:proofErr w:type="spellStart"/>
      <w:r>
        <w:t>substantz</w:t>
      </w:r>
      <w:proofErr w:type="spellEnd"/>
      <w:r>
        <w:t xml:space="preserve"> des Abendmals. Denn die </w:t>
      </w:r>
      <w:proofErr w:type="spellStart"/>
      <w:r>
        <w:t>Vaeter</w:t>
      </w:r>
      <w:proofErr w:type="spellEnd"/>
      <w:r>
        <w:t xml:space="preserve"> nirgend </w:t>
      </w:r>
      <w:proofErr w:type="spellStart"/>
      <w:r>
        <w:t>leren</w:t>
      </w:r>
      <w:proofErr w:type="spellEnd"/>
      <w:r>
        <w:t xml:space="preserve"> / daß beide </w:t>
      </w:r>
      <w:proofErr w:type="spellStart"/>
      <w:r>
        <w:t>speiß</w:t>
      </w:r>
      <w:proofErr w:type="spellEnd"/>
      <w:r>
        <w:t xml:space="preserve"> / die sichtbare </w:t>
      </w:r>
      <w:proofErr w:type="spellStart"/>
      <w:r>
        <w:t>unnd</w:t>
      </w:r>
      <w:proofErr w:type="spellEnd"/>
      <w:r>
        <w:t xml:space="preserve"> die </w:t>
      </w:r>
      <w:proofErr w:type="spellStart"/>
      <w:r>
        <w:t>onsichtbare</w:t>
      </w:r>
      <w:proofErr w:type="spellEnd"/>
      <w:r>
        <w:t xml:space="preserve"> im </w:t>
      </w:r>
      <w:proofErr w:type="spellStart"/>
      <w:r>
        <w:t>Abendmal</w:t>
      </w:r>
      <w:proofErr w:type="spellEnd"/>
      <w:r>
        <w:t xml:space="preserve"> mündlich </w:t>
      </w:r>
      <w:proofErr w:type="spellStart"/>
      <w:r>
        <w:t>geessen</w:t>
      </w:r>
      <w:proofErr w:type="spellEnd"/>
      <w:r>
        <w:t xml:space="preserve"> werde / oder daß die geistliche </w:t>
      </w:r>
      <w:proofErr w:type="spellStart"/>
      <w:r>
        <w:t>niessung</w:t>
      </w:r>
      <w:proofErr w:type="spellEnd"/>
      <w:r>
        <w:t xml:space="preserve"> eine </w:t>
      </w:r>
      <w:proofErr w:type="spellStart"/>
      <w:r>
        <w:t>frucht</w:t>
      </w:r>
      <w:proofErr w:type="spellEnd"/>
      <w:r>
        <w:t xml:space="preserve"> oder nutz / oder </w:t>
      </w:r>
      <w:proofErr w:type="spellStart"/>
      <w:r>
        <w:t>wirckung</w:t>
      </w:r>
      <w:proofErr w:type="spellEnd"/>
      <w:r>
        <w:t xml:space="preserve"> sey der </w:t>
      </w:r>
      <w:proofErr w:type="spellStart"/>
      <w:r>
        <w:t>muendlichen</w:t>
      </w:r>
      <w:proofErr w:type="spellEnd"/>
      <w:r>
        <w:t xml:space="preserve"> </w:t>
      </w:r>
      <w:proofErr w:type="spellStart"/>
      <w:r>
        <w:t>niessung</w:t>
      </w:r>
      <w:proofErr w:type="spellEnd"/>
      <w:r>
        <w:t xml:space="preserve"> des </w:t>
      </w:r>
      <w:proofErr w:type="spellStart"/>
      <w:r>
        <w:t>leibs</w:t>
      </w:r>
      <w:proofErr w:type="spellEnd"/>
      <w:r>
        <w:t xml:space="preserve"> CHRISTI / sonder / daß leiblich das </w:t>
      </w:r>
      <w:proofErr w:type="spellStart"/>
      <w:r>
        <w:t>brot</w:t>
      </w:r>
      <w:proofErr w:type="spellEnd"/>
      <w:r>
        <w:t xml:space="preserve"> </w:t>
      </w:r>
      <w:proofErr w:type="spellStart"/>
      <w:r>
        <w:t>geessen</w:t>
      </w:r>
      <w:proofErr w:type="spellEnd"/>
      <w:r>
        <w:t xml:space="preserve"> werde / </w:t>
      </w:r>
      <w:proofErr w:type="spellStart"/>
      <w:r>
        <w:t>auff</w:t>
      </w:r>
      <w:proofErr w:type="spellEnd"/>
      <w:r>
        <w:t xml:space="preserve"> daß wir Geistlich den leib Christi essen / das ist / in </w:t>
      </w:r>
      <w:proofErr w:type="spellStart"/>
      <w:r>
        <w:t>warem</w:t>
      </w:r>
      <w:proofErr w:type="spellEnd"/>
      <w:r>
        <w:t xml:space="preserve"> glauben an Christum </w:t>
      </w:r>
      <w:proofErr w:type="spellStart"/>
      <w:r>
        <w:t>gestercket</w:t>
      </w:r>
      <w:proofErr w:type="spellEnd"/>
      <w:r>
        <w:t xml:space="preserve"> / und dadurch je mehr und mehr </w:t>
      </w:r>
      <w:proofErr w:type="spellStart"/>
      <w:r>
        <w:t>jm</w:t>
      </w:r>
      <w:proofErr w:type="spellEnd"/>
      <w:r>
        <w:t xml:space="preserve"> eingeleibet / </w:t>
      </w:r>
      <w:proofErr w:type="spellStart"/>
      <w:r>
        <w:t>unnd</w:t>
      </w:r>
      <w:proofErr w:type="spellEnd"/>
      <w:r>
        <w:t xml:space="preserve"> seiner lebendig machenden gemeinschafft </w:t>
      </w:r>
      <w:proofErr w:type="spellStart"/>
      <w:r>
        <w:t>teilhafftig</w:t>
      </w:r>
      <w:proofErr w:type="spellEnd"/>
      <w:r>
        <w:t xml:space="preserve"> werden / wie Augusti. De verb. Apost. </w:t>
      </w:r>
      <w:proofErr w:type="spellStart"/>
      <w:r>
        <w:t>serm</w:t>
      </w:r>
      <w:proofErr w:type="spellEnd"/>
      <w:r>
        <w:t xml:space="preserve">. 2. </w:t>
      </w:r>
      <w:proofErr w:type="spellStart"/>
      <w:r>
        <w:t>klaerlich</w:t>
      </w:r>
      <w:proofErr w:type="spellEnd"/>
      <w:r>
        <w:t xml:space="preserve"> </w:t>
      </w:r>
      <w:proofErr w:type="spellStart"/>
      <w:r>
        <w:t>leret</w:t>
      </w:r>
      <w:proofErr w:type="spellEnd"/>
      <w:r>
        <w:t xml:space="preserve"> / dasselbe so im Sacrament sichtbarlich wird </w:t>
      </w:r>
      <w:proofErr w:type="spellStart"/>
      <w:r>
        <w:t>entpfangen</w:t>
      </w:r>
      <w:proofErr w:type="spellEnd"/>
      <w:r>
        <w:t xml:space="preserve"> / werde </w:t>
      </w:r>
      <w:proofErr w:type="spellStart"/>
      <w:r>
        <w:t>inn</w:t>
      </w:r>
      <w:proofErr w:type="spellEnd"/>
      <w:r>
        <w:t xml:space="preserve"> der </w:t>
      </w:r>
      <w:proofErr w:type="spellStart"/>
      <w:r>
        <w:t>warheit</w:t>
      </w:r>
      <w:proofErr w:type="spellEnd"/>
      <w:r>
        <w:t xml:space="preserve"> Geistlich </w:t>
      </w:r>
      <w:proofErr w:type="spellStart"/>
      <w:r>
        <w:t>geessen</w:t>
      </w:r>
      <w:proofErr w:type="spellEnd"/>
      <w:r>
        <w:t xml:space="preserve"> und </w:t>
      </w:r>
      <w:proofErr w:type="spellStart"/>
      <w:r>
        <w:t>getruncken</w:t>
      </w:r>
      <w:proofErr w:type="spellEnd"/>
      <w:r>
        <w:t xml:space="preserve"> / </w:t>
      </w:r>
      <w:proofErr w:type="spellStart"/>
      <w:r>
        <w:t>onangesehen</w:t>
      </w:r>
      <w:proofErr w:type="spellEnd"/>
      <w:r>
        <w:t xml:space="preserve"> / daß sich Marbach </w:t>
      </w:r>
      <w:proofErr w:type="spellStart"/>
      <w:r>
        <w:t>nit</w:t>
      </w:r>
      <w:proofErr w:type="spellEnd"/>
      <w:r>
        <w:t xml:space="preserve"> </w:t>
      </w:r>
      <w:proofErr w:type="spellStart"/>
      <w:r>
        <w:t>schaemet</w:t>
      </w:r>
      <w:proofErr w:type="spellEnd"/>
      <w:r>
        <w:t xml:space="preserve"> also zu </w:t>
      </w:r>
      <w:proofErr w:type="spellStart"/>
      <w:r>
        <w:t>glosieren</w:t>
      </w:r>
      <w:proofErr w:type="spellEnd"/>
      <w:r>
        <w:t xml:space="preserve"> / Es wird im Sacrament sichtbar / das ist / </w:t>
      </w:r>
      <w:proofErr w:type="spellStart"/>
      <w:r>
        <w:t>onsichtbar</w:t>
      </w:r>
      <w:proofErr w:type="spellEnd"/>
      <w:r>
        <w:t xml:space="preserve"> mit dem sichtbaren </w:t>
      </w:r>
      <w:proofErr w:type="spellStart"/>
      <w:r>
        <w:t>zeichen</w:t>
      </w:r>
      <w:proofErr w:type="spellEnd"/>
      <w:r>
        <w:t xml:space="preserve"> empfangen. </w:t>
      </w:r>
    </w:p>
    <w:p w14:paraId="16A20703" w14:textId="77777777" w:rsidR="008F74BD" w:rsidRDefault="008F74BD" w:rsidP="008F74BD">
      <w:pPr>
        <w:pStyle w:val="StandardWeb"/>
      </w:pPr>
      <w:r>
        <w:t xml:space="preserve">Zum dritten / </w:t>
      </w:r>
      <w:proofErr w:type="spellStart"/>
      <w:r>
        <w:t>verwerffen</w:t>
      </w:r>
      <w:proofErr w:type="spellEnd"/>
      <w:r>
        <w:t xml:space="preserve"> sie </w:t>
      </w:r>
      <w:proofErr w:type="spellStart"/>
      <w:r>
        <w:t>einhelliglich</w:t>
      </w:r>
      <w:proofErr w:type="spellEnd"/>
      <w:r>
        <w:t xml:space="preserve"> die leibliche / </w:t>
      </w:r>
      <w:proofErr w:type="spellStart"/>
      <w:r>
        <w:t>muendliche</w:t>
      </w:r>
      <w:proofErr w:type="spellEnd"/>
      <w:r>
        <w:t xml:space="preserve"> </w:t>
      </w:r>
      <w:proofErr w:type="spellStart"/>
      <w:r>
        <w:t>niessung</w:t>
      </w:r>
      <w:proofErr w:type="spellEnd"/>
      <w:r>
        <w:t xml:space="preserve"> des </w:t>
      </w:r>
      <w:proofErr w:type="spellStart"/>
      <w:r>
        <w:t>leibs</w:t>
      </w:r>
      <w:proofErr w:type="spellEnd"/>
      <w:r>
        <w:t xml:space="preserve"> Christi / </w:t>
      </w:r>
      <w:proofErr w:type="spellStart"/>
      <w:r>
        <w:t>one</w:t>
      </w:r>
      <w:proofErr w:type="spellEnd"/>
      <w:r>
        <w:t xml:space="preserve"> allen unterscheid der sichtbaren / groben / irdischen / </w:t>
      </w:r>
      <w:proofErr w:type="spellStart"/>
      <w:r>
        <w:t>Capernatitischen</w:t>
      </w:r>
      <w:proofErr w:type="spellEnd"/>
      <w:r>
        <w:t xml:space="preserve"> und der </w:t>
      </w:r>
      <w:proofErr w:type="spellStart"/>
      <w:r>
        <w:t>onsichtbaren</w:t>
      </w:r>
      <w:proofErr w:type="spellEnd"/>
      <w:r>
        <w:t xml:space="preserve"> / subtilen / </w:t>
      </w:r>
      <w:proofErr w:type="spellStart"/>
      <w:r>
        <w:t>Himlischen</w:t>
      </w:r>
      <w:proofErr w:type="spellEnd"/>
      <w:r>
        <w:t xml:space="preserve"> / </w:t>
      </w:r>
      <w:proofErr w:type="spellStart"/>
      <w:r>
        <w:t>Marbachischen</w:t>
      </w:r>
      <w:proofErr w:type="spellEnd"/>
      <w:r>
        <w:t xml:space="preserve"> </w:t>
      </w:r>
      <w:proofErr w:type="spellStart"/>
      <w:r>
        <w:t>niessung</w:t>
      </w:r>
      <w:proofErr w:type="spellEnd"/>
      <w:r>
        <w:t xml:space="preserve">. Wie in den </w:t>
      </w:r>
      <w:proofErr w:type="spellStart"/>
      <w:r>
        <w:t>sprüchen</w:t>
      </w:r>
      <w:proofErr w:type="spellEnd"/>
      <w:r>
        <w:t xml:space="preserve"> </w:t>
      </w:r>
      <w:proofErr w:type="spellStart"/>
      <w:r>
        <w:t>Origneis</w:t>
      </w:r>
      <w:proofErr w:type="spellEnd"/>
      <w:r>
        <w:t xml:space="preserve">, </w:t>
      </w:r>
      <w:proofErr w:type="spellStart"/>
      <w:r>
        <w:t>Athanasij</w:t>
      </w:r>
      <w:proofErr w:type="spellEnd"/>
      <w:r>
        <w:t xml:space="preserve">, </w:t>
      </w:r>
      <w:proofErr w:type="spellStart"/>
      <w:r>
        <w:t>Concilij</w:t>
      </w:r>
      <w:proofErr w:type="spellEnd"/>
      <w:r>
        <w:t xml:space="preserve"> </w:t>
      </w:r>
      <w:proofErr w:type="spellStart"/>
      <w:r>
        <w:t>Niceni</w:t>
      </w:r>
      <w:proofErr w:type="spellEnd"/>
      <w:r>
        <w:t xml:space="preserve">, </w:t>
      </w:r>
      <w:proofErr w:type="spellStart"/>
      <w:r>
        <w:t>Ambrosij</w:t>
      </w:r>
      <w:proofErr w:type="spellEnd"/>
      <w:r>
        <w:t xml:space="preserve">, </w:t>
      </w:r>
      <w:proofErr w:type="spellStart"/>
      <w:r>
        <w:t>Augustini</w:t>
      </w:r>
      <w:proofErr w:type="spellEnd"/>
      <w:r>
        <w:t xml:space="preserve">, </w:t>
      </w:r>
      <w:proofErr w:type="spellStart"/>
      <w:r>
        <w:t>Chrysostomi</w:t>
      </w:r>
      <w:proofErr w:type="spellEnd"/>
      <w:r>
        <w:t xml:space="preserve">, </w:t>
      </w:r>
      <w:proofErr w:type="spellStart"/>
      <w:r>
        <w:t>Cyrilli</w:t>
      </w:r>
      <w:proofErr w:type="spellEnd"/>
      <w:r>
        <w:t xml:space="preserve">, zu sehen ist. Derhalben Marbach </w:t>
      </w:r>
      <w:proofErr w:type="spellStart"/>
      <w:r>
        <w:t>auff</w:t>
      </w:r>
      <w:proofErr w:type="spellEnd"/>
      <w:r>
        <w:t xml:space="preserve"> solche </w:t>
      </w:r>
      <w:proofErr w:type="spellStart"/>
      <w:r>
        <w:t>ort</w:t>
      </w:r>
      <w:proofErr w:type="spellEnd"/>
      <w:r>
        <w:t xml:space="preserve"> der </w:t>
      </w:r>
      <w:proofErr w:type="spellStart"/>
      <w:r>
        <w:t>Vaeter</w:t>
      </w:r>
      <w:proofErr w:type="spellEnd"/>
      <w:r>
        <w:t xml:space="preserve"> nicht geantwortet hat / ehe denn er seinen </w:t>
      </w:r>
      <w:proofErr w:type="spellStart"/>
      <w:r>
        <w:t>ertreumten</w:t>
      </w:r>
      <w:proofErr w:type="spellEnd"/>
      <w:r>
        <w:t xml:space="preserve"> unterscheid bey den </w:t>
      </w:r>
      <w:proofErr w:type="spellStart"/>
      <w:r>
        <w:t>Vaetern</w:t>
      </w:r>
      <w:proofErr w:type="spellEnd"/>
      <w:r>
        <w:t xml:space="preserve"> zeige / welches er wird lassen. </w:t>
      </w:r>
    </w:p>
    <w:p w14:paraId="60F3C7A9" w14:textId="77777777" w:rsidR="008F74BD" w:rsidRDefault="008F74BD" w:rsidP="008F74BD">
      <w:pPr>
        <w:pStyle w:val="StandardWeb"/>
      </w:pPr>
      <w:r>
        <w:t xml:space="preserve">Zum </w:t>
      </w:r>
      <w:proofErr w:type="spellStart"/>
      <w:r>
        <w:t>vierdten</w:t>
      </w:r>
      <w:proofErr w:type="spellEnd"/>
      <w:r>
        <w:t xml:space="preserve"> / damit ja ein jeder </w:t>
      </w:r>
      <w:proofErr w:type="spellStart"/>
      <w:r>
        <w:t>bawer</w:t>
      </w:r>
      <w:proofErr w:type="spellEnd"/>
      <w:r>
        <w:t xml:space="preserve"> </w:t>
      </w:r>
      <w:proofErr w:type="spellStart"/>
      <w:r>
        <w:t>greiffen</w:t>
      </w:r>
      <w:proofErr w:type="spellEnd"/>
      <w:r>
        <w:t xml:space="preserve"> </w:t>
      </w:r>
      <w:proofErr w:type="spellStart"/>
      <w:r>
        <w:t>koenne</w:t>
      </w:r>
      <w:proofErr w:type="spellEnd"/>
      <w:r>
        <w:t xml:space="preserve"> / er wolle denn noch </w:t>
      </w:r>
      <w:proofErr w:type="spellStart"/>
      <w:r>
        <w:t>groeber</w:t>
      </w:r>
      <w:proofErr w:type="spellEnd"/>
      <w:r>
        <w:t xml:space="preserve"> und </w:t>
      </w:r>
      <w:proofErr w:type="spellStart"/>
      <w:r>
        <w:t>onbescheidener</w:t>
      </w:r>
      <w:proofErr w:type="spellEnd"/>
      <w:r>
        <w:t xml:space="preserve"> denn Marbach sein / was die </w:t>
      </w:r>
      <w:proofErr w:type="spellStart"/>
      <w:r>
        <w:t>Vaeter</w:t>
      </w:r>
      <w:proofErr w:type="spellEnd"/>
      <w:r>
        <w:t xml:space="preserve"> heissen / den leib </w:t>
      </w:r>
      <w:proofErr w:type="spellStart"/>
      <w:r>
        <w:t>unnd</w:t>
      </w:r>
      <w:proofErr w:type="spellEnd"/>
      <w:r>
        <w:t xml:space="preserve"> das </w:t>
      </w:r>
      <w:proofErr w:type="spellStart"/>
      <w:r>
        <w:t>blut</w:t>
      </w:r>
      <w:proofErr w:type="spellEnd"/>
      <w:r>
        <w:t xml:space="preserve"> Christi </w:t>
      </w:r>
      <w:proofErr w:type="spellStart"/>
      <w:r>
        <w:t>Sacramentsweise</w:t>
      </w:r>
      <w:proofErr w:type="spellEnd"/>
      <w:r>
        <w:t xml:space="preserve"> essen </w:t>
      </w:r>
      <w:proofErr w:type="spellStart"/>
      <w:r>
        <w:t>unnd</w:t>
      </w:r>
      <w:proofErr w:type="spellEnd"/>
      <w:r>
        <w:t xml:space="preserve"> </w:t>
      </w:r>
      <w:proofErr w:type="spellStart"/>
      <w:r>
        <w:t>trincken</w:t>
      </w:r>
      <w:proofErr w:type="spellEnd"/>
      <w:r>
        <w:t xml:space="preserve"> / nemlich </w:t>
      </w:r>
      <w:proofErr w:type="spellStart"/>
      <w:r>
        <w:t>nit</w:t>
      </w:r>
      <w:proofErr w:type="spellEnd"/>
      <w:r>
        <w:t xml:space="preserve"> den leib </w:t>
      </w:r>
      <w:proofErr w:type="spellStart"/>
      <w:r>
        <w:t>selbest</w:t>
      </w:r>
      <w:proofErr w:type="spellEnd"/>
      <w:r>
        <w:t xml:space="preserve"> / sonder das </w:t>
      </w:r>
      <w:proofErr w:type="spellStart"/>
      <w:r>
        <w:t>brot</w:t>
      </w:r>
      <w:proofErr w:type="spellEnd"/>
      <w:r>
        <w:t xml:space="preserve"> welches ein Sacrament / das ist / </w:t>
      </w:r>
      <w:proofErr w:type="spellStart"/>
      <w:r>
        <w:t>warzeichen</w:t>
      </w:r>
      <w:proofErr w:type="spellEnd"/>
      <w:r>
        <w:t xml:space="preserve"> des </w:t>
      </w:r>
      <w:proofErr w:type="spellStart"/>
      <w:r>
        <w:t>leibs</w:t>
      </w:r>
      <w:proofErr w:type="spellEnd"/>
      <w:r>
        <w:t xml:space="preserve"> ist / So schreiben sie dem leib und </w:t>
      </w:r>
      <w:proofErr w:type="spellStart"/>
      <w:r>
        <w:t>blut</w:t>
      </w:r>
      <w:proofErr w:type="spellEnd"/>
      <w:r>
        <w:t xml:space="preserve"> Christi </w:t>
      </w:r>
      <w:proofErr w:type="spellStart"/>
      <w:r>
        <w:t>gantz</w:t>
      </w:r>
      <w:proofErr w:type="spellEnd"/>
      <w:r>
        <w:t xml:space="preserve"> </w:t>
      </w:r>
      <w:proofErr w:type="spellStart"/>
      <w:r>
        <w:t>offt</w:t>
      </w:r>
      <w:proofErr w:type="spellEnd"/>
      <w:r>
        <w:t xml:space="preserve"> und </w:t>
      </w:r>
      <w:proofErr w:type="spellStart"/>
      <w:r>
        <w:t>gebreuchlich</w:t>
      </w:r>
      <w:proofErr w:type="spellEnd"/>
      <w:r>
        <w:t xml:space="preserve"> zu / das </w:t>
      </w:r>
      <w:proofErr w:type="spellStart"/>
      <w:r>
        <w:t>one</w:t>
      </w:r>
      <w:proofErr w:type="spellEnd"/>
      <w:r>
        <w:t xml:space="preserve"> </w:t>
      </w:r>
      <w:proofErr w:type="spellStart"/>
      <w:r>
        <w:t>offentliche</w:t>
      </w:r>
      <w:proofErr w:type="spellEnd"/>
      <w:r>
        <w:t xml:space="preserve"> </w:t>
      </w:r>
      <w:proofErr w:type="spellStart"/>
      <w:r>
        <w:t>lesterung</w:t>
      </w:r>
      <w:proofErr w:type="spellEnd"/>
      <w:r>
        <w:t xml:space="preserve"> </w:t>
      </w:r>
      <w:proofErr w:type="spellStart"/>
      <w:r>
        <w:t>nit</w:t>
      </w:r>
      <w:proofErr w:type="spellEnd"/>
      <w:r>
        <w:t xml:space="preserve"> anders denn von dem </w:t>
      </w:r>
      <w:proofErr w:type="spellStart"/>
      <w:r>
        <w:t>brot</w:t>
      </w:r>
      <w:proofErr w:type="spellEnd"/>
      <w:r>
        <w:t xml:space="preserve"> </w:t>
      </w:r>
      <w:proofErr w:type="spellStart"/>
      <w:r>
        <w:t>unnd</w:t>
      </w:r>
      <w:proofErr w:type="spellEnd"/>
      <w:r>
        <w:t xml:space="preserve"> wein </w:t>
      </w:r>
      <w:proofErr w:type="spellStart"/>
      <w:r>
        <w:t>kan</w:t>
      </w:r>
      <w:proofErr w:type="spellEnd"/>
      <w:r>
        <w:t xml:space="preserve"> und muß verstanden werden / Als Ireneus </w:t>
      </w:r>
      <w:proofErr w:type="spellStart"/>
      <w:r>
        <w:t>lib</w:t>
      </w:r>
      <w:proofErr w:type="spellEnd"/>
      <w:r>
        <w:t xml:space="preserve">. 5. Origenes </w:t>
      </w:r>
      <w:proofErr w:type="spellStart"/>
      <w:r>
        <w:t>serm</w:t>
      </w:r>
      <w:proofErr w:type="spellEnd"/>
      <w:r>
        <w:t xml:space="preserve">. 13. in </w:t>
      </w:r>
      <w:proofErr w:type="spellStart"/>
      <w:r>
        <w:t>Exodum</w:t>
      </w:r>
      <w:proofErr w:type="spellEnd"/>
      <w:r>
        <w:t xml:space="preserve">, Cyprianus de </w:t>
      </w:r>
      <w:proofErr w:type="spellStart"/>
      <w:r>
        <w:t>Coena</w:t>
      </w:r>
      <w:proofErr w:type="spellEnd"/>
      <w:r>
        <w:t xml:space="preserve"> Domini. Chrysostomus de </w:t>
      </w:r>
      <w:proofErr w:type="spellStart"/>
      <w:r>
        <w:t>sacerdotib</w:t>
      </w:r>
      <w:proofErr w:type="spellEnd"/>
      <w:r>
        <w:t xml:space="preserve">. </w:t>
      </w:r>
      <w:proofErr w:type="spellStart"/>
      <w:r>
        <w:t>lib</w:t>
      </w:r>
      <w:proofErr w:type="spellEnd"/>
      <w:r>
        <w:t xml:space="preserve">. 3. Item in 1. Cor. Hom. 24. Cyrill. in </w:t>
      </w:r>
      <w:proofErr w:type="spellStart"/>
      <w:r>
        <w:t>Ioh</w:t>
      </w:r>
      <w:proofErr w:type="spellEnd"/>
      <w:r>
        <w:t xml:space="preserve">. </w:t>
      </w:r>
      <w:proofErr w:type="spellStart"/>
      <w:r>
        <w:t>lib</w:t>
      </w:r>
      <w:proofErr w:type="spellEnd"/>
      <w:r>
        <w:t xml:space="preserve">. 12. </w:t>
      </w:r>
      <w:proofErr w:type="spellStart"/>
      <w:r>
        <w:t>cap</w:t>
      </w:r>
      <w:proofErr w:type="spellEnd"/>
      <w:r>
        <w:t xml:space="preserve">. 58. Concilium </w:t>
      </w:r>
      <w:proofErr w:type="spellStart"/>
      <w:r>
        <w:t>Nicenum</w:t>
      </w:r>
      <w:proofErr w:type="spellEnd"/>
      <w:r>
        <w:t xml:space="preserve">. Item Augustinus </w:t>
      </w:r>
      <w:proofErr w:type="spellStart"/>
      <w:r>
        <w:t>unnd</w:t>
      </w:r>
      <w:proofErr w:type="spellEnd"/>
      <w:r>
        <w:t xml:space="preserve"> andere / daß von dem leib und </w:t>
      </w:r>
      <w:proofErr w:type="spellStart"/>
      <w:r>
        <w:t>blut</w:t>
      </w:r>
      <w:proofErr w:type="spellEnd"/>
      <w:r>
        <w:t xml:space="preserve"> Christi unsere </w:t>
      </w:r>
      <w:proofErr w:type="spellStart"/>
      <w:r>
        <w:t>leichnam</w:t>
      </w:r>
      <w:proofErr w:type="spellEnd"/>
      <w:r>
        <w:t xml:space="preserve"> </w:t>
      </w:r>
      <w:proofErr w:type="spellStart"/>
      <w:r>
        <w:t>generet</w:t>
      </w:r>
      <w:proofErr w:type="spellEnd"/>
      <w:r>
        <w:t xml:space="preserve"> </w:t>
      </w:r>
      <w:proofErr w:type="spellStart"/>
      <w:r>
        <w:t>unnd</w:t>
      </w:r>
      <w:proofErr w:type="spellEnd"/>
      <w:r>
        <w:t xml:space="preserve"> </w:t>
      </w:r>
      <w:proofErr w:type="spellStart"/>
      <w:r>
        <w:t>gemehret</w:t>
      </w:r>
      <w:proofErr w:type="spellEnd"/>
      <w:r>
        <w:t xml:space="preserve"> werden / daß der leib Christi </w:t>
      </w:r>
      <w:proofErr w:type="spellStart"/>
      <w:r>
        <w:t>auff</w:t>
      </w:r>
      <w:proofErr w:type="spellEnd"/>
      <w:r>
        <w:t xml:space="preserve"> die erden falle / daß er </w:t>
      </w:r>
      <w:proofErr w:type="spellStart"/>
      <w:r>
        <w:t>auff</w:t>
      </w:r>
      <w:proofErr w:type="spellEnd"/>
      <w:r>
        <w:t xml:space="preserve"> dem tische </w:t>
      </w:r>
      <w:proofErr w:type="spellStart"/>
      <w:r>
        <w:t>lige</w:t>
      </w:r>
      <w:proofErr w:type="spellEnd"/>
      <w:r>
        <w:t xml:space="preserve"> / mit leiblichen </w:t>
      </w:r>
      <w:proofErr w:type="spellStart"/>
      <w:r>
        <w:t>augen</w:t>
      </w:r>
      <w:proofErr w:type="spellEnd"/>
      <w:r>
        <w:t xml:space="preserve"> gesehen werde / mit </w:t>
      </w:r>
      <w:proofErr w:type="spellStart"/>
      <w:r>
        <w:t>henden</w:t>
      </w:r>
      <w:proofErr w:type="spellEnd"/>
      <w:r>
        <w:t xml:space="preserve"> gegriffen / </w:t>
      </w:r>
      <w:proofErr w:type="spellStart"/>
      <w:r>
        <w:t>gefuelet</w:t>
      </w:r>
      <w:proofErr w:type="spellEnd"/>
      <w:r>
        <w:t xml:space="preserve"> / gebrochen und geschlachtet / mit </w:t>
      </w:r>
      <w:proofErr w:type="spellStart"/>
      <w:r>
        <w:t>mund</w:t>
      </w:r>
      <w:proofErr w:type="spellEnd"/>
      <w:r>
        <w:t xml:space="preserve"> / </w:t>
      </w:r>
      <w:proofErr w:type="spellStart"/>
      <w:r>
        <w:t>zungen</w:t>
      </w:r>
      <w:proofErr w:type="spellEnd"/>
      <w:r>
        <w:t xml:space="preserve"> und </w:t>
      </w:r>
      <w:proofErr w:type="spellStart"/>
      <w:r>
        <w:t>zaenen</w:t>
      </w:r>
      <w:proofErr w:type="spellEnd"/>
      <w:r>
        <w:t xml:space="preserve"> </w:t>
      </w:r>
      <w:proofErr w:type="spellStart"/>
      <w:r>
        <w:t>geessen</w:t>
      </w:r>
      <w:proofErr w:type="spellEnd"/>
      <w:r>
        <w:t xml:space="preserve"> </w:t>
      </w:r>
      <w:proofErr w:type="spellStart"/>
      <w:r>
        <w:t>unnd</w:t>
      </w:r>
      <w:proofErr w:type="spellEnd"/>
      <w:r>
        <w:t xml:space="preserve"> geschmecket / daß die </w:t>
      </w:r>
      <w:proofErr w:type="spellStart"/>
      <w:r>
        <w:t>zaene</w:t>
      </w:r>
      <w:proofErr w:type="spellEnd"/>
      <w:r>
        <w:t xml:space="preserve"> in sein </w:t>
      </w:r>
      <w:proofErr w:type="spellStart"/>
      <w:r>
        <w:t>fleisch</w:t>
      </w:r>
      <w:proofErr w:type="spellEnd"/>
      <w:r>
        <w:t xml:space="preserve"> geschlagen / stücke </w:t>
      </w:r>
      <w:proofErr w:type="spellStart"/>
      <w:r>
        <w:t>darvon</w:t>
      </w:r>
      <w:proofErr w:type="spellEnd"/>
      <w:r>
        <w:t xml:space="preserve"> </w:t>
      </w:r>
      <w:proofErr w:type="spellStart"/>
      <w:r>
        <w:t>uberbleiben</w:t>
      </w:r>
      <w:proofErr w:type="spellEnd"/>
      <w:r>
        <w:t xml:space="preserve"> / daß wir sein </w:t>
      </w:r>
      <w:proofErr w:type="spellStart"/>
      <w:r>
        <w:t>blut</w:t>
      </w:r>
      <w:proofErr w:type="spellEnd"/>
      <w:r>
        <w:t xml:space="preserve"> </w:t>
      </w:r>
      <w:proofErr w:type="spellStart"/>
      <w:r>
        <w:t>auß</w:t>
      </w:r>
      <w:proofErr w:type="spellEnd"/>
      <w:r>
        <w:t xml:space="preserve"> seinen wunden saugen / damit begossen </w:t>
      </w:r>
      <w:proofErr w:type="spellStart"/>
      <w:r>
        <w:t>unnd</w:t>
      </w:r>
      <w:proofErr w:type="spellEnd"/>
      <w:r>
        <w:t xml:space="preserve"> roth </w:t>
      </w:r>
      <w:proofErr w:type="spellStart"/>
      <w:r>
        <w:t>geferbet</w:t>
      </w:r>
      <w:proofErr w:type="spellEnd"/>
      <w:r>
        <w:t xml:space="preserve"> werden / daß sein </w:t>
      </w:r>
      <w:proofErr w:type="spellStart"/>
      <w:r>
        <w:t>fleisch</w:t>
      </w:r>
      <w:proofErr w:type="spellEnd"/>
      <w:r>
        <w:t xml:space="preserve"> </w:t>
      </w:r>
      <w:proofErr w:type="spellStart"/>
      <w:r>
        <w:t>unnd</w:t>
      </w:r>
      <w:proofErr w:type="spellEnd"/>
      <w:r>
        <w:t xml:space="preserve"> </w:t>
      </w:r>
      <w:proofErr w:type="spellStart"/>
      <w:r>
        <w:t>blut</w:t>
      </w:r>
      <w:proofErr w:type="spellEnd"/>
      <w:r>
        <w:t xml:space="preserve"> </w:t>
      </w:r>
      <w:proofErr w:type="spellStart"/>
      <w:r>
        <w:t>auß</w:t>
      </w:r>
      <w:proofErr w:type="spellEnd"/>
      <w:r>
        <w:t xml:space="preserve"> dem </w:t>
      </w:r>
      <w:proofErr w:type="spellStart"/>
      <w:r>
        <w:t>brot</w:t>
      </w:r>
      <w:proofErr w:type="spellEnd"/>
      <w:r>
        <w:t xml:space="preserve"> </w:t>
      </w:r>
      <w:proofErr w:type="spellStart"/>
      <w:r>
        <w:t>unnd</w:t>
      </w:r>
      <w:proofErr w:type="spellEnd"/>
      <w:r>
        <w:t xml:space="preserve"> wein werde / und der gleichen reden </w:t>
      </w:r>
      <w:proofErr w:type="spellStart"/>
      <w:r>
        <w:t>vil</w:t>
      </w:r>
      <w:proofErr w:type="spellEnd"/>
      <w:r>
        <w:t xml:space="preserve">. Wer nu diese nicht von dem Brot / Sonder von dem Leib CHRISTI </w:t>
      </w:r>
      <w:proofErr w:type="spellStart"/>
      <w:r>
        <w:t>selbest</w:t>
      </w:r>
      <w:proofErr w:type="spellEnd"/>
      <w:r>
        <w:t xml:space="preserve"> </w:t>
      </w:r>
      <w:proofErr w:type="spellStart"/>
      <w:r>
        <w:t>wil</w:t>
      </w:r>
      <w:proofErr w:type="spellEnd"/>
      <w:r>
        <w:t xml:space="preserve"> verstanden haben / wie Marbach thut / der </w:t>
      </w:r>
      <w:proofErr w:type="spellStart"/>
      <w:r>
        <w:t>thete</w:t>
      </w:r>
      <w:proofErr w:type="spellEnd"/>
      <w:r>
        <w:t xml:space="preserve"> freilich eben so </w:t>
      </w:r>
      <w:proofErr w:type="spellStart"/>
      <w:r>
        <w:t>wol</w:t>
      </w:r>
      <w:proofErr w:type="spellEnd"/>
      <w:r>
        <w:t xml:space="preserve"> / wenn er gerad zu denen </w:t>
      </w:r>
      <w:proofErr w:type="spellStart"/>
      <w:r>
        <w:t>trette</w:t>
      </w:r>
      <w:proofErr w:type="spellEnd"/>
      <w:r>
        <w:t xml:space="preserve"> / so die Christliche lehre </w:t>
      </w:r>
      <w:proofErr w:type="spellStart"/>
      <w:r>
        <w:t>offentlich</w:t>
      </w:r>
      <w:proofErr w:type="spellEnd"/>
      <w:r>
        <w:t xml:space="preserve"> verspotten und verspeien / </w:t>
      </w:r>
      <w:proofErr w:type="spellStart"/>
      <w:r>
        <w:t>Unnd</w:t>
      </w:r>
      <w:proofErr w:type="spellEnd"/>
      <w:r>
        <w:t xml:space="preserve"> </w:t>
      </w:r>
      <w:proofErr w:type="spellStart"/>
      <w:r>
        <w:t>wuerde</w:t>
      </w:r>
      <w:proofErr w:type="spellEnd"/>
      <w:r>
        <w:t xml:space="preserve"> vielleicht ein </w:t>
      </w:r>
      <w:proofErr w:type="spellStart"/>
      <w:r>
        <w:t>traeglicher</w:t>
      </w:r>
      <w:proofErr w:type="spellEnd"/>
      <w:r>
        <w:t xml:space="preserve"> urteil von Gott </w:t>
      </w:r>
      <w:proofErr w:type="spellStart"/>
      <w:r>
        <w:t>uber</w:t>
      </w:r>
      <w:proofErr w:type="spellEnd"/>
      <w:r>
        <w:t xml:space="preserve"> </w:t>
      </w:r>
      <w:proofErr w:type="spellStart"/>
      <w:r>
        <w:t>jn</w:t>
      </w:r>
      <w:proofErr w:type="spellEnd"/>
      <w:r>
        <w:t xml:space="preserve"> ergehen / wenn er sich </w:t>
      </w:r>
      <w:proofErr w:type="spellStart"/>
      <w:r>
        <w:t>offentlich</w:t>
      </w:r>
      <w:proofErr w:type="spellEnd"/>
      <w:r>
        <w:t xml:space="preserve"> </w:t>
      </w:r>
      <w:proofErr w:type="spellStart"/>
      <w:r>
        <w:t>fuer</w:t>
      </w:r>
      <w:proofErr w:type="spellEnd"/>
      <w:r>
        <w:t xml:space="preserve"> einen feind Christlicher Religion </w:t>
      </w:r>
      <w:proofErr w:type="spellStart"/>
      <w:r>
        <w:t>außgebe</w:t>
      </w:r>
      <w:proofErr w:type="spellEnd"/>
      <w:r>
        <w:t xml:space="preserve"> / Als da er </w:t>
      </w:r>
      <w:proofErr w:type="spellStart"/>
      <w:r>
        <w:t>fuer</w:t>
      </w:r>
      <w:proofErr w:type="spellEnd"/>
      <w:r>
        <w:t xml:space="preserve"> einen grossen Beschirmer derselben </w:t>
      </w:r>
      <w:proofErr w:type="spellStart"/>
      <w:r>
        <w:t>wil</w:t>
      </w:r>
      <w:proofErr w:type="spellEnd"/>
      <w:r>
        <w:t xml:space="preserve"> gehalten sein / </w:t>
      </w:r>
      <w:proofErr w:type="spellStart"/>
      <w:r>
        <w:t>unnd</w:t>
      </w:r>
      <w:proofErr w:type="spellEnd"/>
      <w:r>
        <w:t xml:space="preserve"> dennoch unter diesem schein / sie nicht weniger mit </w:t>
      </w:r>
      <w:proofErr w:type="spellStart"/>
      <w:r>
        <w:t>spot</w:t>
      </w:r>
      <w:proofErr w:type="spellEnd"/>
      <w:r>
        <w:t xml:space="preserve"> </w:t>
      </w:r>
      <w:proofErr w:type="spellStart"/>
      <w:r>
        <w:t>unnd</w:t>
      </w:r>
      <w:proofErr w:type="spellEnd"/>
      <w:r>
        <w:t xml:space="preserve"> schaden </w:t>
      </w:r>
      <w:proofErr w:type="spellStart"/>
      <w:r>
        <w:t>verhoenet</w:t>
      </w:r>
      <w:proofErr w:type="spellEnd"/>
      <w:r>
        <w:t xml:space="preserve"> </w:t>
      </w:r>
      <w:proofErr w:type="spellStart"/>
      <w:r>
        <w:t>unnd</w:t>
      </w:r>
      <w:proofErr w:type="spellEnd"/>
      <w:r>
        <w:t xml:space="preserve"> verletzet / denn </w:t>
      </w:r>
      <w:proofErr w:type="spellStart"/>
      <w:r>
        <w:t>jhre</w:t>
      </w:r>
      <w:proofErr w:type="spellEnd"/>
      <w:r>
        <w:t xml:space="preserve"> </w:t>
      </w:r>
      <w:proofErr w:type="spellStart"/>
      <w:r>
        <w:t>groeste</w:t>
      </w:r>
      <w:proofErr w:type="spellEnd"/>
      <w:r>
        <w:t xml:space="preserve"> feinde. </w:t>
      </w:r>
    </w:p>
    <w:p w14:paraId="033F773A" w14:textId="77777777" w:rsidR="008F74BD" w:rsidRDefault="008F74BD" w:rsidP="008F74BD">
      <w:pPr>
        <w:pStyle w:val="StandardWeb"/>
      </w:pPr>
      <w:r>
        <w:t xml:space="preserve">Diese einige </w:t>
      </w:r>
      <w:proofErr w:type="spellStart"/>
      <w:r>
        <w:t>unnd</w:t>
      </w:r>
      <w:proofErr w:type="spellEnd"/>
      <w:r>
        <w:t xml:space="preserve"> </w:t>
      </w:r>
      <w:proofErr w:type="spellStart"/>
      <w:r>
        <w:t>kurtze</w:t>
      </w:r>
      <w:proofErr w:type="spellEnd"/>
      <w:r>
        <w:t xml:space="preserve"> </w:t>
      </w:r>
      <w:proofErr w:type="spellStart"/>
      <w:r>
        <w:t>erinnerung</w:t>
      </w:r>
      <w:proofErr w:type="spellEnd"/>
      <w:r>
        <w:t xml:space="preserve"> hab ich </w:t>
      </w:r>
      <w:proofErr w:type="spellStart"/>
      <w:r>
        <w:t>darumb</w:t>
      </w:r>
      <w:proofErr w:type="spellEnd"/>
      <w:r>
        <w:t xml:space="preserve"> </w:t>
      </w:r>
      <w:proofErr w:type="spellStart"/>
      <w:r>
        <w:t>woellen</w:t>
      </w:r>
      <w:proofErr w:type="spellEnd"/>
      <w:r>
        <w:t xml:space="preserve"> </w:t>
      </w:r>
      <w:proofErr w:type="spellStart"/>
      <w:r>
        <w:t>alhie</w:t>
      </w:r>
      <w:proofErr w:type="spellEnd"/>
      <w:r>
        <w:t xml:space="preserve"> widerholen / daß die </w:t>
      </w:r>
      <w:proofErr w:type="spellStart"/>
      <w:r>
        <w:t>einfeltigen</w:t>
      </w:r>
      <w:proofErr w:type="spellEnd"/>
      <w:r>
        <w:t xml:space="preserve"> und </w:t>
      </w:r>
      <w:proofErr w:type="spellStart"/>
      <w:r>
        <w:t>onerfarnen</w:t>
      </w:r>
      <w:proofErr w:type="spellEnd"/>
      <w:r>
        <w:t xml:space="preserve"> ein </w:t>
      </w:r>
      <w:proofErr w:type="spellStart"/>
      <w:r>
        <w:t>anleitung</w:t>
      </w:r>
      <w:proofErr w:type="spellEnd"/>
      <w:r>
        <w:t xml:space="preserve"> haben / dem Marbach ein wenig nachzusehen </w:t>
      </w:r>
      <w:proofErr w:type="spellStart"/>
      <w:r>
        <w:t>auff</w:t>
      </w:r>
      <w:proofErr w:type="spellEnd"/>
      <w:r>
        <w:t xml:space="preserve"> seinem </w:t>
      </w:r>
      <w:proofErr w:type="spellStart"/>
      <w:r>
        <w:t>dreifuessigen</w:t>
      </w:r>
      <w:proofErr w:type="spellEnd"/>
      <w:r>
        <w:t xml:space="preserve"> </w:t>
      </w:r>
      <w:proofErr w:type="spellStart"/>
      <w:r>
        <w:t>falen</w:t>
      </w:r>
      <w:proofErr w:type="spellEnd"/>
      <w:r>
        <w:t xml:space="preserve"> </w:t>
      </w:r>
      <w:proofErr w:type="spellStart"/>
      <w:r>
        <w:t>pferde</w:t>
      </w:r>
      <w:proofErr w:type="spellEnd"/>
      <w:r>
        <w:t xml:space="preserve"> / damit er so geschwind vermeinet / durch die </w:t>
      </w:r>
      <w:proofErr w:type="spellStart"/>
      <w:r>
        <w:t>vaeter</w:t>
      </w:r>
      <w:proofErr w:type="spellEnd"/>
      <w:r>
        <w:t xml:space="preserve"> hindurch zureiten / als lege </w:t>
      </w:r>
      <w:proofErr w:type="spellStart"/>
      <w:r>
        <w:t>jhm</w:t>
      </w:r>
      <w:proofErr w:type="spellEnd"/>
      <w:r>
        <w:t xml:space="preserve"> </w:t>
      </w:r>
      <w:proofErr w:type="spellStart"/>
      <w:r>
        <w:t>nit</w:t>
      </w:r>
      <w:proofErr w:type="spellEnd"/>
      <w:r>
        <w:t xml:space="preserve"> ein </w:t>
      </w:r>
      <w:proofErr w:type="spellStart"/>
      <w:r>
        <w:t>strohalm</w:t>
      </w:r>
      <w:proofErr w:type="spellEnd"/>
      <w:r>
        <w:t xml:space="preserve"> im </w:t>
      </w:r>
      <w:proofErr w:type="spellStart"/>
      <w:r>
        <w:t>wege</w:t>
      </w:r>
      <w:proofErr w:type="spellEnd"/>
      <w:r>
        <w:t xml:space="preserve"> / und würde </w:t>
      </w:r>
      <w:proofErr w:type="spellStart"/>
      <w:r>
        <w:t>jhn</w:t>
      </w:r>
      <w:proofErr w:type="spellEnd"/>
      <w:r>
        <w:t xml:space="preserve"> niemand fragen / von wann er </w:t>
      </w:r>
      <w:proofErr w:type="spellStart"/>
      <w:r>
        <w:t>kaeme</w:t>
      </w:r>
      <w:proofErr w:type="spellEnd"/>
      <w:r>
        <w:t xml:space="preserve">. Denn die </w:t>
      </w:r>
      <w:proofErr w:type="spellStart"/>
      <w:r>
        <w:t>gelerten</w:t>
      </w:r>
      <w:proofErr w:type="spellEnd"/>
      <w:r>
        <w:t xml:space="preserve"> </w:t>
      </w:r>
      <w:proofErr w:type="spellStart"/>
      <w:r>
        <w:t>unnd</w:t>
      </w:r>
      <w:proofErr w:type="spellEnd"/>
      <w:r>
        <w:t xml:space="preserve"> belesenen wissen </w:t>
      </w:r>
      <w:proofErr w:type="spellStart"/>
      <w:r>
        <w:t>wol</w:t>
      </w:r>
      <w:proofErr w:type="spellEnd"/>
      <w:r>
        <w:t xml:space="preserve"> / daß die </w:t>
      </w:r>
      <w:proofErr w:type="spellStart"/>
      <w:r>
        <w:t>muendliche</w:t>
      </w:r>
      <w:proofErr w:type="spellEnd"/>
      <w:r>
        <w:t xml:space="preserve"> </w:t>
      </w:r>
      <w:proofErr w:type="spellStart"/>
      <w:r>
        <w:t>niessung</w:t>
      </w:r>
      <w:proofErr w:type="spellEnd"/>
      <w:r>
        <w:t xml:space="preserve"> und </w:t>
      </w:r>
      <w:proofErr w:type="spellStart"/>
      <w:r>
        <w:t>allenthalbenheit</w:t>
      </w:r>
      <w:proofErr w:type="spellEnd"/>
      <w:r>
        <w:t xml:space="preserve"> des </w:t>
      </w:r>
      <w:proofErr w:type="spellStart"/>
      <w:r>
        <w:t>fleisches</w:t>
      </w:r>
      <w:proofErr w:type="spellEnd"/>
      <w:r>
        <w:t xml:space="preserve"> Christi aus der </w:t>
      </w:r>
      <w:proofErr w:type="spellStart"/>
      <w:r>
        <w:t>vaeter</w:t>
      </w:r>
      <w:proofErr w:type="spellEnd"/>
      <w:r>
        <w:t xml:space="preserve"> </w:t>
      </w:r>
      <w:proofErr w:type="spellStart"/>
      <w:r>
        <w:t>schrifften</w:t>
      </w:r>
      <w:proofErr w:type="spellEnd"/>
      <w:r>
        <w:t xml:space="preserve"> mit dem geringsten </w:t>
      </w:r>
      <w:proofErr w:type="spellStart"/>
      <w:r>
        <w:t>zuerhalten</w:t>
      </w:r>
      <w:proofErr w:type="spellEnd"/>
      <w:r>
        <w:t xml:space="preserve"> </w:t>
      </w:r>
      <w:proofErr w:type="spellStart"/>
      <w:r>
        <w:t>onmoeglich</w:t>
      </w:r>
      <w:proofErr w:type="spellEnd"/>
      <w:r>
        <w:t xml:space="preserve"> ist / und wie Philippus </w:t>
      </w:r>
      <w:proofErr w:type="spellStart"/>
      <w:r>
        <w:t>Melant</w:t>
      </w:r>
      <w:proofErr w:type="spellEnd"/>
      <w:r>
        <w:t xml:space="preserve">. schreibet / diese </w:t>
      </w:r>
      <w:proofErr w:type="spellStart"/>
      <w:r>
        <w:t>ongehewre</w:t>
      </w:r>
      <w:proofErr w:type="spellEnd"/>
      <w:r>
        <w:t xml:space="preserve"> ding der </w:t>
      </w:r>
      <w:proofErr w:type="spellStart"/>
      <w:r>
        <w:t>gelerten</w:t>
      </w:r>
      <w:proofErr w:type="spellEnd"/>
      <w:r>
        <w:t xml:space="preserve"> alten </w:t>
      </w:r>
      <w:proofErr w:type="spellStart"/>
      <w:r>
        <w:t>scribenten</w:t>
      </w:r>
      <w:proofErr w:type="spellEnd"/>
      <w:r>
        <w:t xml:space="preserve"> </w:t>
      </w:r>
      <w:proofErr w:type="spellStart"/>
      <w:r>
        <w:t>onbekant</w:t>
      </w:r>
      <w:proofErr w:type="spellEnd"/>
      <w:r>
        <w:t xml:space="preserve"> seien. Hab ich derhalben nur dem gemeinen </w:t>
      </w:r>
      <w:proofErr w:type="spellStart"/>
      <w:r>
        <w:t>leser</w:t>
      </w:r>
      <w:proofErr w:type="spellEnd"/>
      <w:r>
        <w:t xml:space="preserve"> </w:t>
      </w:r>
      <w:proofErr w:type="spellStart"/>
      <w:r>
        <w:t>alhie</w:t>
      </w:r>
      <w:proofErr w:type="spellEnd"/>
      <w:r>
        <w:t xml:space="preserve"> </w:t>
      </w:r>
      <w:proofErr w:type="spellStart"/>
      <w:r>
        <w:t>kurtze</w:t>
      </w:r>
      <w:proofErr w:type="spellEnd"/>
      <w:r>
        <w:t xml:space="preserve"> </w:t>
      </w:r>
      <w:proofErr w:type="spellStart"/>
      <w:r>
        <w:t>nachrichtung</w:t>
      </w:r>
      <w:proofErr w:type="spellEnd"/>
      <w:r>
        <w:t xml:space="preserve"> wollen anzeigen / darauß ein jeder so der </w:t>
      </w:r>
      <w:proofErr w:type="spellStart"/>
      <w:r>
        <w:t>warheit</w:t>
      </w:r>
      <w:proofErr w:type="spellEnd"/>
      <w:r>
        <w:t xml:space="preserve"> </w:t>
      </w:r>
      <w:proofErr w:type="spellStart"/>
      <w:r>
        <w:t>einfeltig</w:t>
      </w:r>
      <w:proofErr w:type="spellEnd"/>
      <w:r>
        <w:t xml:space="preserve"> nach </w:t>
      </w:r>
      <w:proofErr w:type="spellStart"/>
      <w:r>
        <w:t>wil</w:t>
      </w:r>
      <w:proofErr w:type="spellEnd"/>
      <w:r>
        <w:t xml:space="preserve"> gehen / leichtlich verstehen </w:t>
      </w:r>
      <w:proofErr w:type="spellStart"/>
      <w:r>
        <w:t>kan</w:t>
      </w:r>
      <w:proofErr w:type="spellEnd"/>
      <w:r>
        <w:t xml:space="preserve"> / </w:t>
      </w:r>
      <w:proofErr w:type="spellStart"/>
      <w:r>
        <w:t>daz</w:t>
      </w:r>
      <w:proofErr w:type="spellEnd"/>
      <w:r>
        <w:t xml:space="preserve"> Mar. die angezogenen orte der </w:t>
      </w:r>
      <w:proofErr w:type="spellStart"/>
      <w:r>
        <w:t>Vaeter</w:t>
      </w:r>
      <w:proofErr w:type="spellEnd"/>
      <w:r>
        <w:t xml:space="preserve"> mit seinem langen </w:t>
      </w:r>
      <w:proofErr w:type="spellStart"/>
      <w:r>
        <w:t>geschwetz</w:t>
      </w:r>
      <w:proofErr w:type="spellEnd"/>
      <w:r>
        <w:t xml:space="preserve"> </w:t>
      </w:r>
      <w:proofErr w:type="spellStart"/>
      <w:r>
        <w:t>gantz</w:t>
      </w:r>
      <w:proofErr w:type="spellEnd"/>
      <w:r>
        <w:t xml:space="preserve"> und gar nicht </w:t>
      </w:r>
      <w:proofErr w:type="spellStart"/>
      <w:r>
        <w:t>abgeleinet</w:t>
      </w:r>
      <w:proofErr w:type="spellEnd"/>
      <w:r>
        <w:t xml:space="preserve"> / sonder mit </w:t>
      </w:r>
      <w:proofErr w:type="spellStart"/>
      <w:r>
        <w:t>frembden</w:t>
      </w:r>
      <w:proofErr w:type="spellEnd"/>
      <w:r>
        <w:t xml:space="preserve"> </w:t>
      </w:r>
      <w:proofErr w:type="spellStart"/>
      <w:r>
        <w:t>unnd</w:t>
      </w:r>
      <w:proofErr w:type="spellEnd"/>
      <w:r>
        <w:t xml:space="preserve"> </w:t>
      </w:r>
      <w:proofErr w:type="spellStart"/>
      <w:r>
        <w:t>laeppischen</w:t>
      </w:r>
      <w:proofErr w:type="spellEnd"/>
      <w:r>
        <w:t xml:space="preserve"> </w:t>
      </w:r>
      <w:proofErr w:type="spellStart"/>
      <w:r>
        <w:t>glossen</w:t>
      </w:r>
      <w:proofErr w:type="spellEnd"/>
      <w:r>
        <w:t xml:space="preserve"> </w:t>
      </w:r>
      <w:proofErr w:type="spellStart"/>
      <w:r>
        <w:t>verfelschet</w:t>
      </w:r>
      <w:proofErr w:type="spellEnd"/>
      <w:r>
        <w:t xml:space="preserve"> </w:t>
      </w:r>
      <w:proofErr w:type="spellStart"/>
      <w:r>
        <w:t>unnd</w:t>
      </w:r>
      <w:proofErr w:type="spellEnd"/>
      <w:r>
        <w:t xml:space="preserve"> besudelt / Die er aber dargegeben </w:t>
      </w:r>
      <w:proofErr w:type="spellStart"/>
      <w:r>
        <w:t>anzeuhet</w:t>
      </w:r>
      <w:proofErr w:type="spellEnd"/>
      <w:r>
        <w:t xml:space="preserve"> / </w:t>
      </w:r>
      <w:proofErr w:type="spellStart"/>
      <w:r>
        <w:t>jhm</w:t>
      </w:r>
      <w:proofErr w:type="spellEnd"/>
      <w:r>
        <w:t xml:space="preserve"> nicht allein zu seiner </w:t>
      </w:r>
      <w:proofErr w:type="spellStart"/>
      <w:r>
        <w:t>sachen</w:t>
      </w:r>
      <w:proofErr w:type="spellEnd"/>
      <w:r>
        <w:t xml:space="preserve"> gar nichts dienen / sonder auch </w:t>
      </w:r>
      <w:proofErr w:type="spellStart"/>
      <w:r>
        <w:t>auffs</w:t>
      </w:r>
      <w:proofErr w:type="spellEnd"/>
      <w:r>
        <w:t xml:space="preserve"> </w:t>
      </w:r>
      <w:proofErr w:type="spellStart"/>
      <w:r>
        <w:t>hefftigest</w:t>
      </w:r>
      <w:proofErr w:type="spellEnd"/>
      <w:r>
        <w:t xml:space="preserve"> wider </w:t>
      </w:r>
      <w:proofErr w:type="spellStart"/>
      <w:r>
        <w:t>jhn</w:t>
      </w:r>
      <w:proofErr w:type="spellEnd"/>
      <w:r>
        <w:t xml:space="preserve"> </w:t>
      </w:r>
      <w:proofErr w:type="spellStart"/>
      <w:r>
        <w:t>streitten</w:t>
      </w:r>
      <w:proofErr w:type="spellEnd"/>
      <w:r>
        <w:t xml:space="preserve"> / Dieweil sie entweder von der Geistlichen des </w:t>
      </w:r>
      <w:proofErr w:type="spellStart"/>
      <w:r>
        <w:t>leibs</w:t>
      </w:r>
      <w:proofErr w:type="spellEnd"/>
      <w:r>
        <w:t xml:space="preserve"> Christi / oder </w:t>
      </w:r>
      <w:proofErr w:type="spellStart"/>
      <w:r>
        <w:t>muendlichen</w:t>
      </w:r>
      <w:proofErr w:type="spellEnd"/>
      <w:r>
        <w:t xml:space="preserve"> </w:t>
      </w:r>
      <w:proofErr w:type="spellStart"/>
      <w:r>
        <w:t>niessung</w:t>
      </w:r>
      <w:proofErr w:type="spellEnd"/>
      <w:r>
        <w:t xml:space="preserve"> des </w:t>
      </w:r>
      <w:proofErr w:type="spellStart"/>
      <w:r>
        <w:t>brots</w:t>
      </w:r>
      <w:proofErr w:type="spellEnd"/>
      <w:r>
        <w:t xml:space="preserve"> / Auch nicht vom verborgenen Leib im </w:t>
      </w:r>
      <w:proofErr w:type="spellStart"/>
      <w:r>
        <w:t>brot</w:t>
      </w:r>
      <w:proofErr w:type="spellEnd"/>
      <w:r>
        <w:t xml:space="preserve"> / sondern vom Brot / welches der Leib CHRISTI / ist und </w:t>
      </w:r>
      <w:proofErr w:type="spellStart"/>
      <w:r>
        <w:t>heist</w:t>
      </w:r>
      <w:proofErr w:type="spellEnd"/>
      <w:r>
        <w:t xml:space="preserve"> nach aller Sacrament reden. Denn daß er </w:t>
      </w:r>
      <w:proofErr w:type="spellStart"/>
      <w:r>
        <w:t>fuergibt</w:t>
      </w:r>
      <w:proofErr w:type="spellEnd"/>
      <w:r>
        <w:t xml:space="preserve"> / man habe etliche </w:t>
      </w:r>
      <w:proofErr w:type="spellStart"/>
      <w:r>
        <w:t>ort</w:t>
      </w:r>
      <w:proofErr w:type="spellEnd"/>
      <w:r>
        <w:t xml:space="preserve"> </w:t>
      </w:r>
      <w:proofErr w:type="spellStart"/>
      <w:r>
        <w:t>nit</w:t>
      </w:r>
      <w:proofErr w:type="spellEnd"/>
      <w:r>
        <w:t xml:space="preserve"> recht verdeutschet / </w:t>
      </w:r>
      <w:proofErr w:type="spellStart"/>
      <w:r>
        <w:t>darvon</w:t>
      </w:r>
      <w:proofErr w:type="spellEnd"/>
      <w:r>
        <w:t xml:space="preserve"> ist vergebens mit den </w:t>
      </w:r>
      <w:proofErr w:type="spellStart"/>
      <w:r>
        <w:t>ongelerten</w:t>
      </w:r>
      <w:proofErr w:type="spellEnd"/>
      <w:r>
        <w:t xml:space="preserve"> viel zu disputieren. Die </w:t>
      </w:r>
      <w:proofErr w:type="spellStart"/>
      <w:r>
        <w:t>gelerten</w:t>
      </w:r>
      <w:proofErr w:type="spellEnd"/>
      <w:r>
        <w:t xml:space="preserve"> aber und ehrliebenden / werden </w:t>
      </w:r>
      <w:proofErr w:type="spellStart"/>
      <w:r>
        <w:t>hierinn</w:t>
      </w:r>
      <w:proofErr w:type="spellEnd"/>
      <w:r>
        <w:t xml:space="preserve"> </w:t>
      </w:r>
      <w:proofErr w:type="spellStart"/>
      <w:r>
        <w:t>selbest</w:t>
      </w:r>
      <w:proofErr w:type="spellEnd"/>
      <w:r>
        <w:t xml:space="preserve"> </w:t>
      </w:r>
      <w:proofErr w:type="spellStart"/>
      <w:r>
        <w:t>wol</w:t>
      </w:r>
      <w:proofErr w:type="spellEnd"/>
      <w:r>
        <w:t xml:space="preserve"> wissen </w:t>
      </w:r>
      <w:proofErr w:type="spellStart"/>
      <w:r>
        <w:t>zuurteilen</w:t>
      </w:r>
      <w:proofErr w:type="spellEnd"/>
      <w:r>
        <w:t xml:space="preserve"> / und sehen / daß solches nichts denn Marbachs lose und gesuchte </w:t>
      </w:r>
      <w:proofErr w:type="spellStart"/>
      <w:r>
        <w:t>behelff</w:t>
      </w:r>
      <w:proofErr w:type="spellEnd"/>
      <w:r>
        <w:t xml:space="preserve"> und </w:t>
      </w:r>
      <w:proofErr w:type="spellStart"/>
      <w:r>
        <w:t>außfluchte</w:t>
      </w:r>
      <w:proofErr w:type="spellEnd"/>
      <w:r>
        <w:t xml:space="preserve"> sind. </w:t>
      </w:r>
    </w:p>
    <w:p w14:paraId="34CD992E" w14:textId="77777777" w:rsidR="008F74BD" w:rsidRDefault="008F74BD" w:rsidP="008F74BD">
      <w:pPr>
        <w:pStyle w:val="StandardWeb"/>
      </w:pPr>
      <w:r>
        <w:t xml:space="preserve">Bleiben derhalben </w:t>
      </w:r>
      <w:proofErr w:type="spellStart"/>
      <w:r>
        <w:t>nit</w:t>
      </w:r>
      <w:proofErr w:type="spellEnd"/>
      <w:r>
        <w:t xml:space="preserve"> allein Augustinus / sonder alle alte </w:t>
      </w:r>
      <w:proofErr w:type="spellStart"/>
      <w:r>
        <w:t>gelerte</w:t>
      </w:r>
      <w:proofErr w:type="spellEnd"/>
      <w:r>
        <w:t xml:space="preserve"> Christliche </w:t>
      </w:r>
      <w:proofErr w:type="spellStart"/>
      <w:r>
        <w:t>lerer</w:t>
      </w:r>
      <w:proofErr w:type="spellEnd"/>
      <w:r>
        <w:t xml:space="preserve"> / </w:t>
      </w:r>
      <w:proofErr w:type="spellStart"/>
      <w:r>
        <w:t>gantz</w:t>
      </w:r>
      <w:proofErr w:type="spellEnd"/>
      <w:r>
        <w:t xml:space="preserve"> </w:t>
      </w:r>
      <w:proofErr w:type="spellStart"/>
      <w:r>
        <w:t>unnd</w:t>
      </w:r>
      <w:proofErr w:type="spellEnd"/>
      <w:r>
        <w:t xml:space="preserve"> gar </w:t>
      </w:r>
      <w:proofErr w:type="spellStart"/>
      <w:r>
        <w:t>auff</w:t>
      </w:r>
      <w:proofErr w:type="spellEnd"/>
      <w:r>
        <w:t xml:space="preserve"> unser </w:t>
      </w:r>
      <w:proofErr w:type="spellStart"/>
      <w:r>
        <w:t>seiten</w:t>
      </w:r>
      <w:proofErr w:type="spellEnd"/>
      <w:r>
        <w:t xml:space="preserve"> / wenn es gleich </w:t>
      </w:r>
      <w:proofErr w:type="spellStart"/>
      <w:r>
        <w:t>Marbachen</w:t>
      </w:r>
      <w:proofErr w:type="spellEnd"/>
      <w:r>
        <w:t xml:space="preserve"> noch so sehr </w:t>
      </w:r>
      <w:proofErr w:type="spellStart"/>
      <w:r>
        <w:t>verdriesse</w:t>
      </w:r>
      <w:proofErr w:type="spellEnd"/>
      <w:r>
        <w:t xml:space="preserve">. Und zwar solches </w:t>
      </w:r>
      <w:proofErr w:type="spellStart"/>
      <w:r>
        <w:t>mercken</w:t>
      </w:r>
      <w:proofErr w:type="spellEnd"/>
      <w:r>
        <w:t xml:space="preserve"> auch etliche der mündlichen </w:t>
      </w:r>
      <w:proofErr w:type="spellStart"/>
      <w:r>
        <w:t>niessung</w:t>
      </w:r>
      <w:proofErr w:type="spellEnd"/>
      <w:r>
        <w:t xml:space="preserve"> </w:t>
      </w:r>
      <w:proofErr w:type="spellStart"/>
      <w:r>
        <w:t>verfechter</w:t>
      </w:r>
      <w:proofErr w:type="spellEnd"/>
      <w:r>
        <w:t xml:space="preserve"> / so entweder mehr </w:t>
      </w:r>
      <w:proofErr w:type="spellStart"/>
      <w:r>
        <w:t>umb</w:t>
      </w:r>
      <w:proofErr w:type="spellEnd"/>
      <w:r>
        <w:t xml:space="preserve"> der </w:t>
      </w:r>
      <w:proofErr w:type="spellStart"/>
      <w:r>
        <w:t>Vaeter</w:t>
      </w:r>
      <w:proofErr w:type="spellEnd"/>
      <w:r>
        <w:t xml:space="preserve"> lehre wissen / oder ein wenig mehr </w:t>
      </w:r>
      <w:proofErr w:type="spellStart"/>
      <w:r>
        <w:t>scham</w:t>
      </w:r>
      <w:proofErr w:type="spellEnd"/>
      <w:r>
        <w:t xml:space="preserve"> in sich haben denn Hans Marbach. </w:t>
      </w:r>
      <w:proofErr w:type="spellStart"/>
      <w:r>
        <w:t>Darumb</w:t>
      </w:r>
      <w:proofErr w:type="spellEnd"/>
      <w:r>
        <w:t xml:space="preserve"> auch </w:t>
      </w:r>
      <w:proofErr w:type="spellStart"/>
      <w:r>
        <w:t>jre</w:t>
      </w:r>
      <w:proofErr w:type="spellEnd"/>
      <w:r>
        <w:t xml:space="preserve"> eigne </w:t>
      </w:r>
      <w:proofErr w:type="spellStart"/>
      <w:r>
        <w:t>wort</w:t>
      </w:r>
      <w:proofErr w:type="spellEnd"/>
      <w:r>
        <w:t xml:space="preserve"> im </w:t>
      </w:r>
      <w:proofErr w:type="spellStart"/>
      <w:r>
        <w:t>Heydelbergischen</w:t>
      </w:r>
      <w:proofErr w:type="spellEnd"/>
      <w:r>
        <w:t xml:space="preserve"> Bericht </w:t>
      </w:r>
      <w:proofErr w:type="spellStart"/>
      <w:r>
        <w:t>nit</w:t>
      </w:r>
      <w:proofErr w:type="spellEnd"/>
      <w:r>
        <w:t xml:space="preserve"> </w:t>
      </w:r>
      <w:proofErr w:type="spellStart"/>
      <w:r>
        <w:t>one</w:t>
      </w:r>
      <w:proofErr w:type="spellEnd"/>
      <w:r>
        <w:t xml:space="preserve"> </w:t>
      </w:r>
      <w:proofErr w:type="spellStart"/>
      <w:r>
        <w:t>grund</w:t>
      </w:r>
      <w:proofErr w:type="spellEnd"/>
      <w:r>
        <w:t xml:space="preserve"> angezogen sind. Denn Paulus </w:t>
      </w:r>
      <w:proofErr w:type="spellStart"/>
      <w:r>
        <w:t>Eberus</w:t>
      </w:r>
      <w:proofErr w:type="spellEnd"/>
      <w:r>
        <w:t xml:space="preserve"> in seinem buch </w:t>
      </w:r>
      <w:proofErr w:type="spellStart"/>
      <w:r>
        <w:t>fol</w:t>
      </w:r>
      <w:proofErr w:type="spellEnd"/>
      <w:r>
        <w:t xml:space="preserve">. 141. schreibet </w:t>
      </w:r>
      <w:proofErr w:type="spellStart"/>
      <w:r>
        <w:t>selbest</w:t>
      </w:r>
      <w:proofErr w:type="spellEnd"/>
      <w:r>
        <w:t xml:space="preserve"> also / daß nicht allein die alten Scribenten / so zu </w:t>
      </w:r>
      <w:proofErr w:type="spellStart"/>
      <w:r>
        <w:t>ongleicher</w:t>
      </w:r>
      <w:proofErr w:type="spellEnd"/>
      <w:r>
        <w:t xml:space="preserve"> zeit gelebet / </w:t>
      </w:r>
      <w:proofErr w:type="spellStart"/>
      <w:r>
        <w:t>ongleich</w:t>
      </w:r>
      <w:proofErr w:type="spellEnd"/>
      <w:r>
        <w:t xml:space="preserve"> vom H. </w:t>
      </w:r>
      <w:proofErr w:type="spellStart"/>
      <w:r>
        <w:t>Abendmal</w:t>
      </w:r>
      <w:proofErr w:type="spellEnd"/>
      <w:r>
        <w:t xml:space="preserve"> geredt / Sonder auch etliche </w:t>
      </w:r>
      <w:proofErr w:type="spellStart"/>
      <w:r>
        <w:t>auß</w:t>
      </w:r>
      <w:proofErr w:type="spellEnd"/>
      <w:r>
        <w:t xml:space="preserve"> denselben / und fast die </w:t>
      </w:r>
      <w:proofErr w:type="spellStart"/>
      <w:r>
        <w:t>fuernemsten</w:t>
      </w:r>
      <w:proofErr w:type="spellEnd"/>
      <w:r>
        <w:t xml:space="preserve"> / also Augustin. und Ambrosi. (so anders die </w:t>
      </w:r>
      <w:proofErr w:type="spellStart"/>
      <w:r>
        <w:t>buecher</w:t>
      </w:r>
      <w:proofErr w:type="spellEnd"/>
      <w:r>
        <w:t xml:space="preserve"> so </w:t>
      </w:r>
      <w:proofErr w:type="spellStart"/>
      <w:r>
        <w:t>jnen</w:t>
      </w:r>
      <w:proofErr w:type="spellEnd"/>
      <w:r>
        <w:t xml:space="preserve"> zugeschrieben werden / </w:t>
      </w:r>
      <w:proofErr w:type="spellStart"/>
      <w:r>
        <w:t>warhafftiglich</w:t>
      </w:r>
      <w:proofErr w:type="spellEnd"/>
      <w:r>
        <w:t xml:space="preserve"> von </w:t>
      </w:r>
      <w:proofErr w:type="spellStart"/>
      <w:r>
        <w:t>jnen</w:t>
      </w:r>
      <w:proofErr w:type="spellEnd"/>
      <w:r>
        <w:t xml:space="preserve"> gemacht / und </w:t>
      </w:r>
      <w:proofErr w:type="spellStart"/>
      <w:r>
        <w:t>nit</w:t>
      </w:r>
      <w:proofErr w:type="spellEnd"/>
      <w:r>
        <w:t xml:space="preserve"> fremde </w:t>
      </w:r>
      <w:proofErr w:type="spellStart"/>
      <w:r>
        <w:t>schrifften</w:t>
      </w:r>
      <w:proofErr w:type="spellEnd"/>
      <w:r>
        <w:t xml:space="preserve"> von andern gestellet / unter </w:t>
      </w:r>
      <w:proofErr w:type="spellStart"/>
      <w:r>
        <w:t>jrem</w:t>
      </w:r>
      <w:proofErr w:type="spellEnd"/>
      <w:r>
        <w:t xml:space="preserve"> </w:t>
      </w:r>
      <w:proofErr w:type="spellStart"/>
      <w:r>
        <w:t>namen</w:t>
      </w:r>
      <w:proofErr w:type="spellEnd"/>
      <w:r>
        <w:t xml:space="preserve"> </w:t>
      </w:r>
      <w:proofErr w:type="spellStart"/>
      <w:r>
        <w:t>außgebreitet</w:t>
      </w:r>
      <w:proofErr w:type="spellEnd"/>
      <w:r>
        <w:t xml:space="preserve"> und unter </w:t>
      </w:r>
      <w:proofErr w:type="spellStart"/>
      <w:r>
        <w:t>jre</w:t>
      </w:r>
      <w:proofErr w:type="spellEnd"/>
      <w:r>
        <w:t xml:space="preserve"> </w:t>
      </w:r>
      <w:proofErr w:type="spellStart"/>
      <w:r>
        <w:t>buecher</w:t>
      </w:r>
      <w:proofErr w:type="spellEnd"/>
      <w:r>
        <w:t xml:space="preserve"> eingeschoben worden sind) mit </w:t>
      </w:r>
      <w:proofErr w:type="spellStart"/>
      <w:r>
        <w:t>jnen</w:t>
      </w:r>
      <w:proofErr w:type="spellEnd"/>
      <w:r>
        <w:t xml:space="preserve"> selbst nicht </w:t>
      </w:r>
      <w:proofErr w:type="spellStart"/>
      <w:r>
        <w:t>uberein</w:t>
      </w:r>
      <w:proofErr w:type="spellEnd"/>
      <w:r>
        <w:t xml:space="preserve"> stimmen / </w:t>
      </w:r>
      <w:proofErr w:type="spellStart"/>
      <w:r>
        <w:t>unnd</w:t>
      </w:r>
      <w:proofErr w:type="spellEnd"/>
      <w:r>
        <w:t xml:space="preserve"> ein weil also / ein weil anders </w:t>
      </w:r>
      <w:proofErr w:type="spellStart"/>
      <w:r>
        <w:t>vond</w:t>
      </w:r>
      <w:proofErr w:type="spellEnd"/>
      <w:r>
        <w:t xml:space="preserve"> er </w:t>
      </w:r>
      <w:proofErr w:type="spellStart"/>
      <w:r>
        <w:t>gegenwertigheit</w:t>
      </w:r>
      <w:proofErr w:type="spellEnd"/>
      <w:r>
        <w:t xml:space="preserve"> des </w:t>
      </w:r>
      <w:proofErr w:type="spellStart"/>
      <w:r>
        <w:t>leibs</w:t>
      </w:r>
      <w:proofErr w:type="spellEnd"/>
      <w:r>
        <w:t xml:space="preserve"> Christi im </w:t>
      </w:r>
      <w:proofErr w:type="spellStart"/>
      <w:r>
        <w:t>Abendmal</w:t>
      </w:r>
      <w:proofErr w:type="spellEnd"/>
      <w:r>
        <w:t xml:space="preserve"> reden / etc. Derhalben uns solche </w:t>
      </w:r>
      <w:proofErr w:type="spellStart"/>
      <w:r>
        <w:t>nit</w:t>
      </w:r>
      <w:proofErr w:type="spellEnd"/>
      <w:r>
        <w:t xml:space="preserve"> allein </w:t>
      </w:r>
      <w:proofErr w:type="spellStart"/>
      <w:r>
        <w:t>viler</w:t>
      </w:r>
      <w:proofErr w:type="spellEnd"/>
      <w:r>
        <w:t xml:space="preserve"> </w:t>
      </w:r>
      <w:proofErr w:type="spellStart"/>
      <w:r>
        <w:t>scribenten</w:t>
      </w:r>
      <w:proofErr w:type="spellEnd"/>
      <w:r>
        <w:t xml:space="preserve"> / sonder auch eines jeden </w:t>
      </w:r>
      <w:proofErr w:type="spellStart"/>
      <w:r>
        <w:t>ongleiche</w:t>
      </w:r>
      <w:proofErr w:type="spellEnd"/>
      <w:r>
        <w:t xml:space="preserve"> reden vom Sacrament nicht bewegen sollen / daß wir die </w:t>
      </w:r>
      <w:proofErr w:type="spellStart"/>
      <w:r>
        <w:t>wort</w:t>
      </w:r>
      <w:proofErr w:type="spellEnd"/>
      <w:r>
        <w:t xml:space="preserve"> Christi und Pauli </w:t>
      </w:r>
      <w:proofErr w:type="spellStart"/>
      <w:r>
        <w:t>auß</w:t>
      </w:r>
      <w:proofErr w:type="spellEnd"/>
      <w:r>
        <w:t xml:space="preserve"> den </w:t>
      </w:r>
      <w:proofErr w:type="spellStart"/>
      <w:r>
        <w:t>augen</w:t>
      </w:r>
      <w:proofErr w:type="spellEnd"/>
      <w:r>
        <w:t xml:space="preserve"> setzen / </w:t>
      </w:r>
      <w:proofErr w:type="spellStart"/>
      <w:r>
        <w:t>unnd</w:t>
      </w:r>
      <w:proofErr w:type="spellEnd"/>
      <w:r>
        <w:t xml:space="preserve"> </w:t>
      </w:r>
      <w:proofErr w:type="spellStart"/>
      <w:r>
        <w:t>allerley</w:t>
      </w:r>
      <w:proofErr w:type="spellEnd"/>
      <w:r>
        <w:t xml:space="preserve"> </w:t>
      </w:r>
      <w:proofErr w:type="spellStart"/>
      <w:r>
        <w:t>seltzamen</w:t>
      </w:r>
      <w:proofErr w:type="spellEnd"/>
      <w:r>
        <w:t xml:space="preserve"> reden folgen / wider den bestendigen </w:t>
      </w:r>
      <w:proofErr w:type="spellStart"/>
      <w:r>
        <w:t>Consens</w:t>
      </w:r>
      <w:proofErr w:type="spellEnd"/>
      <w:r>
        <w:t xml:space="preserve"> der andern </w:t>
      </w:r>
      <w:proofErr w:type="spellStart"/>
      <w:r>
        <w:t>lerer</w:t>
      </w:r>
      <w:proofErr w:type="spellEnd"/>
      <w:r>
        <w:t xml:space="preserve"> </w:t>
      </w:r>
      <w:proofErr w:type="spellStart"/>
      <w:r>
        <w:t>unnd</w:t>
      </w:r>
      <w:proofErr w:type="spellEnd"/>
      <w:r>
        <w:t xml:space="preserve"> auch derselben / die </w:t>
      </w:r>
      <w:proofErr w:type="spellStart"/>
      <w:r>
        <w:t>bißweilen</w:t>
      </w:r>
      <w:proofErr w:type="spellEnd"/>
      <w:r>
        <w:t xml:space="preserve"> </w:t>
      </w:r>
      <w:proofErr w:type="spellStart"/>
      <w:r>
        <w:t>verdaechtig</w:t>
      </w:r>
      <w:proofErr w:type="spellEnd"/>
      <w:r>
        <w:t xml:space="preserve"> / aber an andern orten den worten Christi und Pauli </w:t>
      </w:r>
      <w:proofErr w:type="spellStart"/>
      <w:r>
        <w:t>gemeß</w:t>
      </w:r>
      <w:proofErr w:type="spellEnd"/>
      <w:r>
        <w:t xml:space="preserve"> vom </w:t>
      </w:r>
      <w:proofErr w:type="spellStart"/>
      <w:r>
        <w:t>Abendmal</w:t>
      </w:r>
      <w:proofErr w:type="spellEnd"/>
      <w:r>
        <w:t xml:space="preserve"> geredt haben / Und desgleichen schreiben andere mehr / Ja </w:t>
      </w:r>
      <w:proofErr w:type="spellStart"/>
      <w:r>
        <w:t>werffen</w:t>
      </w:r>
      <w:proofErr w:type="spellEnd"/>
      <w:r>
        <w:t xml:space="preserve"> auch etliche ein gut teil der alten Scribenten </w:t>
      </w:r>
      <w:proofErr w:type="spellStart"/>
      <w:r>
        <w:t>schmaelich</w:t>
      </w:r>
      <w:proofErr w:type="spellEnd"/>
      <w:r>
        <w:t xml:space="preserve"> hinweg. Woher </w:t>
      </w:r>
      <w:proofErr w:type="spellStart"/>
      <w:r>
        <w:t>komt</w:t>
      </w:r>
      <w:proofErr w:type="spellEnd"/>
      <w:r>
        <w:t xml:space="preserve"> aber solches </w:t>
      </w:r>
      <w:proofErr w:type="spellStart"/>
      <w:r>
        <w:t>ongleiches</w:t>
      </w:r>
      <w:proofErr w:type="spellEnd"/>
      <w:r>
        <w:t xml:space="preserve"> urteil des </w:t>
      </w:r>
      <w:proofErr w:type="spellStart"/>
      <w:r>
        <w:t>gegenteils</w:t>
      </w:r>
      <w:proofErr w:type="spellEnd"/>
      <w:r>
        <w:t xml:space="preserve"> von den </w:t>
      </w:r>
      <w:proofErr w:type="spellStart"/>
      <w:r>
        <w:t>Vaetern</w:t>
      </w:r>
      <w:proofErr w:type="spellEnd"/>
      <w:r>
        <w:t xml:space="preserve"> / und </w:t>
      </w:r>
      <w:proofErr w:type="spellStart"/>
      <w:r>
        <w:t>beschuldigung</w:t>
      </w:r>
      <w:proofErr w:type="spellEnd"/>
      <w:r>
        <w:t xml:space="preserve"> derselben als </w:t>
      </w:r>
      <w:proofErr w:type="spellStart"/>
      <w:r>
        <w:t>hetten</w:t>
      </w:r>
      <w:proofErr w:type="spellEnd"/>
      <w:r>
        <w:t xml:space="preserve"> sie </w:t>
      </w:r>
      <w:proofErr w:type="spellStart"/>
      <w:r>
        <w:t>dunckel</w:t>
      </w:r>
      <w:proofErr w:type="spellEnd"/>
      <w:r>
        <w:t xml:space="preserve"> / </w:t>
      </w:r>
      <w:proofErr w:type="spellStart"/>
      <w:r>
        <w:t>ongleich</w:t>
      </w:r>
      <w:proofErr w:type="spellEnd"/>
      <w:r>
        <w:t xml:space="preserve"> / </w:t>
      </w:r>
      <w:proofErr w:type="spellStart"/>
      <w:r>
        <w:t>verdaechtig</w:t>
      </w:r>
      <w:proofErr w:type="spellEnd"/>
      <w:r>
        <w:t xml:space="preserve"> </w:t>
      </w:r>
      <w:proofErr w:type="spellStart"/>
      <w:r>
        <w:t>unnd</w:t>
      </w:r>
      <w:proofErr w:type="spellEnd"/>
      <w:r>
        <w:t xml:space="preserve"> wider sich </w:t>
      </w:r>
      <w:proofErr w:type="spellStart"/>
      <w:r>
        <w:t>selbs</w:t>
      </w:r>
      <w:proofErr w:type="spellEnd"/>
      <w:r>
        <w:t xml:space="preserve"> geredt? Nirgend anders her / denn daß die </w:t>
      </w:r>
      <w:proofErr w:type="spellStart"/>
      <w:r>
        <w:t>Vaeter</w:t>
      </w:r>
      <w:proofErr w:type="spellEnd"/>
      <w:r>
        <w:t xml:space="preserve"> </w:t>
      </w:r>
      <w:proofErr w:type="spellStart"/>
      <w:r>
        <w:t>bißweilen</w:t>
      </w:r>
      <w:proofErr w:type="spellEnd"/>
      <w:r>
        <w:t xml:space="preserve"> eigentlich und </w:t>
      </w:r>
      <w:proofErr w:type="spellStart"/>
      <w:r>
        <w:t>one</w:t>
      </w:r>
      <w:proofErr w:type="spellEnd"/>
      <w:r>
        <w:t xml:space="preserve"> Sacramentliche </w:t>
      </w:r>
      <w:proofErr w:type="spellStart"/>
      <w:r>
        <w:t>verwechslung</w:t>
      </w:r>
      <w:proofErr w:type="spellEnd"/>
      <w:r>
        <w:t xml:space="preserve"> der worte von der geistlichen </w:t>
      </w:r>
      <w:proofErr w:type="spellStart"/>
      <w:r>
        <w:t>niessung</w:t>
      </w:r>
      <w:proofErr w:type="spellEnd"/>
      <w:r>
        <w:t xml:space="preserve"> Christi und </w:t>
      </w:r>
      <w:proofErr w:type="spellStart"/>
      <w:r>
        <w:t>bedeutung</w:t>
      </w:r>
      <w:proofErr w:type="spellEnd"/>
      <w:r>
        <w:t xml:space="preserve"> derselben durch die </w:t>
      </w:r>
      <w:proofErr w:type="spellStart"/>
      <w:r>
        <w:t>niessung</w:t>
      </w:r>
      <w:proofErr w:type="spellEnd"/>
      <w:r>
        <w:t xml:space="preserve"> </w:t>
      </w:r>
      <w:proofErr w:type="spellStart"/>
      <w:r>
        <w:t>brots</w:t>
      </w:r>
      <w:proofErr w:type="spellEnd"/>
      <w:r>
        <w:t xml:space="preserve"> </w:t>
      </w:r>
      <w:proofErr w:type="spellStart"/>
      <w:r>
        <w:t>unnd</w:t>
      </w:r>
      <w:proofErr w:type="spellEnd"/>
      <w:r>
        <w:t xml:space="preserve"> </w:t>
      </w:r>
      <w:proofErr w:type="spellStart"/>
      <w:r>
        <w:t>weins</w:t>
      </w:r>
      <w:proofErr w:type="spellEnd"/>
      <w:r>
        <w:t xml:space="preserve"> / </w:t>
      </w:r>
      <w:proofErr w:type="spellStart"/>
      <w:r>
        <w:t>bißweilen</w:t>
      </w:r>
      <w:proofErr w:type="spellEnd"/>
      <w:r>
        <w:t xml:space="preserve"> mit verwechselten worten / oder </w:t>
      </w:r>
      <w:proofErr w:type="spellStart"/>
      <w:r>
        <w:t>Sacramentsweise</w:t>
      </w:r>
      <w:proofErr w:type="spellEnd"/>
      <w:r>
        <w:t xml:space="preserve"> / das ist / von dem </w:t>
      </w:r>
      <w:proofErr w:type="spellStart"/>
      <w:r>
        <w:t>brot</w:t>
      </w:r>
      <w:proofErr w:type="spellEnd"/>
      <w:r>
        <w:t xml:space="preserve"> und wein / als von dem leib und </w:t>
      </w:r>
      <w:proofErr w:type="spellStart"/>
      <w:r>
        <w:t>blut</w:t>
      </w:r>
      <w:proofErr w:type="spellEnd"/>
      <w:r>
        <w:t xml:space="preserve"> Christi </w:t>
      </w:r>
      <w:proofErr w:type="spellStart"/>
      <w:r>
        <w:t>selbest</w:t>
      </w:r>
      <w:proofErr w:type="spellEnd"/>
      <w:r>
        <w:t xml:space="preserve"> reden. Welche reden Christi / weil sie </w:t>
      </w:r>
      <w:proofErr w:type="spellStart"/>
      <w:r>
        <w:t>gegenteil</w:t>
      </w:r>
      <w:proofErr w:type="spellEnd"/>
      <w:r>
        <w:t xml:space="preserve"> von dem </w:t>
      </w:r>
      <w:proofErr w:type="spellStart"/>
      <w:r>
        <w:t>brot</w:t>
      </w:r>
      <w:proofErr w:type="spellEnd"/>
      <w:r>
        <w:t xml:space="preserve"> </w:t>
      </w:r>
      <w:proofErr w:type="spellStart"/>
      <w:r>
        <w:t>auff</w:t>
      </w:r>
      <w:proofErr w:type="spellEnd"/>
      <w:r>
        <w:t xml:space="preserve"> den leib Christi </w:t>
      </w:r>
      <w:proofErr w:type="spellStart"/>
      <w:r>
        <w:t>zeuhet</w:t>
      </w:r>
      <w:proofErr w:type="spellEnd"/>
      <w:r>
        <w:t xml:space="preserve"> / </w:t>
      </w:r>
      <w:proofErr w:type="spellStart"/>
      <w:r>
        <w:t>Koennen</w:t>
      </w:r>
      <w:proofErr w:type="spellEnd"/>
      <w:r>
        <w:t xml:space="preserve"> sie die </w:t>
      </w:r>
      <w:proofErr w:type="spellStart"/>
      <w:r>
        <w:t>Vaete</w:t>
      </w:r>
      <w:proofErr w:type="spellEnd"/>
      <w:r>
        <w:t xml:space="preserve"> mit sich </w:t>
      </w:r>
      <w:proofErr w:type="spellStart"/>
      <w:r>
        <w:t>selbet</w:t>
      </w:r>
      <w:proofErr w:type="spellEnd"/>
      <w:r>
        <w:t xml:space="preserve"> nicht vergleichen und eins machen. </w:t>
      </w:r>
      <w:proofErr w:type="spellStart"/>
      <w:r>
        <w:t>Wuerden</w:t>
      </w:r>
      <w:proofErr w:type="spellEnd"/>
      <w:r>
        <w:t xml:space="preserve"> es aber leichtlich </w:t>
      </w:r>
      <w:proofErr w:type="spellStart"/>
      <w:r>
        <w:t>koennen</w:t>
      </w:r>
      <w:proofErr w:type="spellEnd"/>
      <w:r>
        <w:t xml:space="preserve"> / </w:t>
      </w:r>
      <w:proofErr w:type="spellStart"/>
      <w:r>
        <w:t>wennsie</w:t>
      </w:r>
      <w:proofErr w:type="spellEnd"/>
      <w:r>
        <w:t xml:space="preserve"> die Sacramentliche reden alle verstuenden / wie sie die </w:t>
      </w:r>
      <w:proofErr w:type="spellStart"/>
      <w:r>
        <w:t>Vaeter</w:t>
      </w:r>
      <w:proofErr w:type="spellEnd"/>
      <w:r>
        <w:t xml:space="preserve"> </w:t>
      </w:r>
      <w:proofErr w:type="spellStart"/>
      <w:r>
        <w:t>selbest</w:t>
      </w:r>
      <w:proofErr w:type="spellEnd"/>
      <w:r>
        <w:t xml:space="preserve"> </w:t>
      </w:r>
      <w:proofErr w:type="spellStart"/>
      <w:r>
        <w:t>erkleren</w:t>
      </w:r>
      <w:proofErr w:type="spellEnd"/>
      <w:r>
        <w:t xml:space="preserve">. Derhalben / weil Marbach </w:t>
      </w:r>
      <w:proofErr w:type="spellStart"/>
      <w:r>
        <w:t>selbest</w:t>
      </w:r>
      <w:proofErr w:type="spellEnd"/>
      <w:r>
        <w:t xml:space="preserve"> </w:t>
      </w:r>
      <w:proofErr w:type="spellStart"/>
      <w:r>
        <w:t>bekent</w:t>
      </w:r>
      <w:proofErr w:type="spellEnd"/>
      <w:r>
        <w:t xml:space="preserve"> / so diese zwey </w:t>
      </w:r>
      <w:proofErr w:type="spellStart"/>
      <w:r>
        <w:t>stueck</w:t>
      </w:r>
      <w:proofErr w:type="spellEnd"/>
      <w:r>
        <w:t xml:space="preserve"> von uns mit </w:t>
      </w:r>
      <w:proofErr w:type="spellStart"/>
      <w:r>
        <w:t>warheit</w:t>
      </w:r>
      <w:proofErr w:type="spellEnd"/>
      <w:r>
        <w:t xml:space="preserve"> werden dargethan / daß nemlich die alten Christlichen </w:t>
      </w:r>
      <w:proofErr w:type="spellStart"/>
      <w:r>
        <w:t>Lerer</w:t>
      </w:r>
      <w:proofErr w:type="spellEnd"/>
      <w:r>
        <w:t xml:space="preserve"> allein von der Geistlichen / und nichts von der </w:t>
      </w:r>
      <w:proofErr w:type="spellStart"/>
      <w:r>
        <w:t>muendlichen</w:t>
      </w:r>
      <w:proofErr w:type="spellEnd"/>
      <w:r>
        <w:t xml:space="preserve"> </w:t>
      </w:r>
      <w:proofErr w:type="spellStart"/>
      <w:r>
        <w:t>niessung</w:t>
      </w:r>
      <w:proofErr w:type="spellEnd"/>
      <w:r>
        <w:t xml:space="preserve"> des </w:t>
      </w:r>
      <w:proofErr w:type="spellStart"/>
      <w:r>
        <w:t>fleisches</w:t>
      </w:r>
      <w:proofErr w:type="spellEnd"/>
      <w:r>
        <w:t xml:space="preserve"> Christi wissen / </w:t>
      </w:r>
      <w:proofErr w:type="spellStart"/>
      <w:r>
        <w:t>unnd</w:t>
      </w:r>
      <w:proofErr w:type="spellEnd"/>
      <w:r>
        <w:t xml:space="preserve"> </w:t>
      </w:r>
      <w:proofErr w:type="spellStart"/>
      <w:r>
        <w:t>gegenteil</w:t>
      </w:r>
      <w:proofErr w:type="spellEnd"/>
      <w:r>
        <w:t xml:space="preserve"> </w:t>
      </w:r>
      <w:proofErr w:type="spellStart"/>
      <w:r>
        <w:t>jhnen</w:t>
      </w:r>
      <w:proofErr w:type="spellEnd"/>
      <w:r>
        <w:t xml:space="preserve"> schuld gebe / sie haben </w:t>
      </w:r>
      <w:proofErr w:type="spellStart"/>
      <w:r>
        <w:t>ongleich</w:t>
      </w:r>
      <w:proofErr w:type="spellEnd"/>
      <w:r>
        <w:t xml:space="preserve"> </w:t>
      </w:r>
      <w:proofErr w:type="spellStart"/>
      <w:r>
        <w:t>nd</w:t>
      </w:r>
      <w:proofErr w:type="spellEnd"/>
      <w:r>
        <w:t xml:space="preserve"> </w:t>
      </w:r>
      <w:proofErr w:type="spellStart"/>
      <w:r>
        <w:t>verdaechtig</w:t>
      </w:r>
      <w:proofErr w:type="spellEnd"/>
      <w:r>
        <w:t xml:space="preserve"> vom </w:t>
      </w:r>
      <w:proofErr w:type="spellStart"/>
      <w:r>
        <w:t>Abendmal</w:t>
      </w:r>
      <w:proofErr w:type="spellEnd"/>
      <w:r>
        <w:t xml:space="preserve"> geredt / So </w:t>
      </w:r>
      <w:proofErr w:type="spellStart"/>
      <w:r>
        <w:t>were</w:t>
      </w:r>
      <w:proofErr w:type="spellEnd"/>
      <w:r>
        <w:t xml:space="preserve"> unser </w:t>
      </w:r>
      <w:proofErr w:type="spellStart"/>
      <w:r>
        <w:t>Rhum</w:t>
      </w:r>
      <w:proofErr w:type="spellEnd"/>
      <w:r>
        <w:t xml:space="preserve"> nicht </w:t>
      </w:r>
      <w:proofErr w:type="spellStart"/>
      <w:r>
        <w:t>boese</w:t>
      </w:r>
      <w:proofErr w:type="spellEnd"/>
      <w:r>
        <w:t xml:space="preserve"> / </w:t>
      </w:r>
      <w:proofErr w:type="spellStart"/>
      <w:r>
        <w:t>unnd</w:t>
      </w:r>
      <w:proofErr w:type="spellEnd"/>
      <w:r>
        <w:t xml:space="preserve"> sollte er </w:t>
      </w:r>
      <w:proofErr w:type="spellStart"/>
      <w:r>
        <w:t>nit</w:t>
      </w:r>
      <w:proofErr w:type="spellEnd"/>
      <w:r>
        <w:t xml:space="preserve"> </w:t>
      </w:r>
      <w:proofErr w:type="spellStart"/>
      <w:r>
        <w:t>onbillich</w:t>
      </w:r>
      <w:proofErr w:type="spellEnd"/>
      <w:r>
        <w:t xml:space="preserve"> als ein </w:t>
      </w:r>
      <w:proofErr w:type="spellStart"/>
      <w:r>
        <w:t>verfuerer</w:t>
      </w:r>
      <w:proofErr w:type="spellEnd"/>
      <w:r>
        <w:t xml:space="preserve"> und </w:t>
      </w:r>
      <w:proofErr w:type="spellStart"/>
      <w:r>
        <w:t>betrieger</w:t>
      </w:r>
      <w:proofErr w:type="spellEnd"/>
      <w:r>
        <w:t xml:space="preserve"> / der der Christlichen Kirchen ein </w:t>
      </w:r>
      <w:proofErr w:type="spellStart"/>
      <w:r>
        <w:t>new</w:t>
      </w:r>
      <w:proofErr w:type="spellEnd"/>
      <w:r>
        <w:t xml:space="preserve"> </w:t>
      </w:r>
      <w:proofErr w:type="spellStart"/>
      <w:r>
        <w:t>unnd</w:t>
      </w:r>
      <w:proofErr w:type="spellEnd"/>
      <w:r>
        <w:t xml:space="preserve"> </w:t>
      </w:r>
      <w:proofErr w:type="spellStart"/>
      <w:r>
        <w:t>frembd</w:t>
      </w:r>
      <w:proofErr w:type="spellEnd"/>
      <w:r>
        <w:t xml:space="preserve"> Dogma / das weder </w:t>
      </w:r>
      <w:proofErr w:type="spellStart"/>
      <w:r>
        <w:t>inn</w:t>
      </w:r>
      <w:proofErr w:type="spellEnd"/>
      <w:r>
        <w:t xml:space="preserve"> H. </w:t>
      </w:r>
      <w:proofErr w:type="spellStart"/>
      <w:r>
        <w:t>Goettlicher</w:t>
      </w:r>
      <w:proofErr w:type="spellEnd"/>
      <w:r>
        <w:t xml:space="preserve"> </w:t>
      </w:r>
      <w:proofErr w:type="spellStart"/>
      <w:r>
        <w:t>Schrifft</w:t>
      </w:r>
      <w:proofErr w:type="spellEnd"/>
      <w:r>
        <w:t xml:space="preserve"> </w:t>
      </w:r>
      <w:proofErr w:type="spellStart"/>
      <w:r>
        <w:t>gegruendet</w:t>
      </w:r>
      <w:proofErr w:type="spellEnd"/>
      <w:r>
        <w:t xml:space="preserve"> / noch sonst mit der H. Alten </w:t>
      </w:r>
      <w:proofErr w:type="spellStart"/>
      <w:r>
        <w:t>Vaeter</w:t>
      </w:r>
      <w:proofErr w:type="spellEnd"/>
      <w:r>
        <w:t xml:space="preserve"> </w:t>
      </w:r>
      <w:proofErr w:type="spellStart"/>
      <w:r>
        <w:t>zeugniß</w:t>
      </w:r>
      <w:proofErr w:type="spellEnd"/>
      <w:r>
        <w:t xml:space="preserve"> </w:t>
      </w:r>
      <w:proofErr w:type="spellStart"/>
      <w:r>
        <w:t>koende</w:t>
      </w:r>
      <w:proofErr w:type="spellEnd"/>
      <w:r>
        <w:t xml:space="preserve"> erwiesen werden / </w:t>
      </w:r>
      <w:proofErr w:type="spellStart"/>
      <w:r>
        <w:t>auffdringen</w:t>
      </w:r>
      <w:proofErr w:type="spellEnd"/>
      <w:r>
        <w:t xml:space="preserve"> wolle / gemieden </w:t>
      </w:r>
      <w:proofErr w:type="spellStart"/>
      <w:r>
        <w:t>unnd</w:t>
      </w:r>
      <w:proofErr w:type="spellEnd"/>
      <w:r>
        <w:t xml:space="preserve"> geflohen / Item noch darzu als ein </w:t>
      </w:r>
      <w:proofErr w:type="spellStart"/>
      <w:r>
        <w:t>uberzeugter</w:t>
      </w:r>
      <w:proofErr w:type="spellEnd"/>
      <w:r>
        <w:t xml:space="preserve"> Ketzer von der gemeinschafft der Christlichen Kirchen </w:t>
      </w:r>
      <w:proofErr w:type="spellStart"/>
      <w:r>
        <w:t>außgeschlossen</w:t>
      </w:r>
      <w:proofErr w:type="spellEnd"/>
      <w:r>
        <w:t xml:space="preserve"> werden / Und aber nu beide </w:t>
      </w:r>
      <w:proofErr w:type="spellStart"/>
      <w:r>
        <w:t>obgemeldte</w:t>
      </w:r>
      <w:proofErr w:type="spellEnd"/>
      <w:r>
        <w:t xml:space="preserve"> stück / nemlich die </w:t>
      </w:r>
      <w:proofErr w:type="spellStart"/>
      <w:r>
        <w:t>lere</w:t>
      </w:r>
      <w:proofErr w:type="spellEnd"/>
      <w:r>
        <w:t xml:space="preserve"> der Alten Scribenten vom </w:t>
      </w:r>
      <w:proofErr w:type="spellStart"/>
      <w:r>
        <w:t>Abendmal</w:t>
      </w:r>
      <w:proofErr w:type="spellEnd"/>
      <w:r>
        <w:t xml:space="preserve"> / </w:t>
      </w:r>
      <w:proofErr w:type="spellStart"/>
      <w:r>
        <w:t>unnd</w:t>
      </w:r>
      <w:proofErr w:type="spellEnd"/>
      <w:r>
        <w:t xml:space="preserve"> </w:t>
      </w:r>
      <w:proofErr w:type="spellStart"/>
      <w:r>
        <w:t>gegenteils</w:t>
      </w:r>
      <w:proofErr w:type="spellEnd"/>
      <w:r>
        <w:t xml:space="preserve"> </w:t>
      </w:r>
      <w:proofErr w:type="spellStart"/>
      <w:r>
        <w:t>mistrevliches</w:t>
      </w:r>
      <w:proofErr w:type="spellEnd"/>
      <w:r>
        <w:t xml:space="preserve"> und schimpfliches urteil von demselben / am tag und </w:t>
      </w:r>
      <w:proofErr w:type="spellStart"/>
      <w:r>
        <w:t>fuer</w:t>
      </w:r>
      <w:proofErr w:type="spellEnd"/>
      <w:r>
        <w:t xml:space="preserve"> </w:t>
      </w:r>
      <w:proofErr w:type="spellStart"/>
      <w:r>
        <w:t>augen</w:t>
      </w:r>
      <w:proofErr w:type="spellEnd"/>
      <w:r>
        <w:t xml:space="preserve"> ist / So mag Marbach zusehen / </w:t>
      </w:r>
      <w:proofErr w:type="spellStart"/>
      <w:r>
        <w:t>waz</w:t>
      </w:r>
      <w:proofErr w:type="spellEnd"/>
      <w:r>
        <w:t xml:space="preserve"> er selbst hiemit für ein urteil / </w:t>
      </w:r>
      <w:proofErr w:type="spellStart"/>
      <w:r>
        <w:t>uber</w:t>
      </w:r>
      <w:proofErr w:type="spellEnd"/>
      <w:r>
        <w:t xml:space="preserve"> sich und seine Gesellschafft </w:t>
      </w:r>
      <w:proofErr w:type="spellStart"/>
      <w:r>
        <w:t>fellet</w:t>
      </w:r>
      <w:proofErr w:type="spellEnd"/>
      <w:r>
        <w:t xml:space="preserve">. Daß aber Marbach weiter </w:t>
      </w:r>
      <w:proofErr w:type="spellStart"/>
      <w:r>
        <w:t>fuergibt</w:t>
      </w:r>
      <w:proofErr w:type="spellEnd"/>
      <w:r>
        <w:t xml:space="preserve"> / weil die </w:t>
      </w:r>
      <w:proofErr w:type="spellStart"/>
      <w:r>
        <w:t>unsen</w:t>
      </w:r>
      <w:proofErr w:type="spellEnd"/>
      <w:r>
        <w:t xml:space="preserve"> protestieren </w:t>
      </w:r>
      <w:proofErr w:type="spellStart"/>
      <w:r>
        <w:t>unnd</w:t>
      </w:r>
      <w:proofErr w:type="spellEnd"/>
      <w:r>
        <w:t xml:space="preserve"> bekennen / daß </w:t>
      </w:r>
      <w:proofErr w:type="spellStart"/>
      <w:r>
        <w:t>jhre</w:t>
      </w:r>
      <w:proofErr w:type="spellEnd"/>
      <w:r>
        <w:t xml:space="preserve"> </w:t>
      </w:r>
      <w:proofErr w:type="spellStart"/>
      <w:r>
        <w:t>lere</w:t>
      </w:r>
      <w:proofErr w:type="spellEnd"/>
      <w:r>
        <w:t xml:space="preserve"> nicht </w:t>
      </w:r>
      <w:proofErr w:type="spellStart"/>
      <w:r>
        <w:t>auff</w:t>
      </w:r>
      <w:proofErr w:type="spellEnd"/>
      <w:r>
        <w:t xml:space="preserve"> die </w:t>
      </w:r>
      <w:proofErr w:type="spellStart"/>
      <w:r>
        <w:t>vaeter</w:t>
      </w:r>
      <w:proofErr w:type="spellEnd"/>
      <w:r>
        <w:t xml:space="preserve"> oder einige menschliche </w:t>
      </w:r>
      <w:proofErr w:type="spellStart"/>
      <w:r>
        <w:t>autoritet</w:t>
      </w:r>
      <w:proofErr w:type="spellEnd"/>
      <w:r>
        <w:t xml:space="preserve"> oder ansehen / sonder allein </w:t>
      </w:r>
      <w:proofErr w:type="spellStart"/>
      <w:r>
        <w:t>auff</w:t>
      </w:r>
      <w:proofErr w:type="spellEnd"/>
      <w:r>
        <w:t xml:space="preserve"> die Prophetische und Apostolische </w:t>
      </w:r>
      <w:proofErr w:type="spellStart"/>
      <w:r>
        <w:t>Schrifft</w:t>
      </w:r>
      <w:proofErr w:type="spellEnd"/>
      <w:r>
        <w:t xml:space="preserve"> wollen </w:t>
      </w:r>
      <w:proofErr w:type="spellStart"/>
      <w:r>
        <w:t>gegruendet</w:t>
      </w:r>
      <w:proofErr w:type="spellEnd"/>
      <w:r>
        <w:t xml:space="preserve"> haben / so geben sie damit </w:t>
      </w:r>
      <w:proofErr w:type="spellStart"/>
      <w:r>
        <w:t>zuverstehen</w:t>
      </w:r>
      <w:proofErr w:type="spellEnd"/>
      <w:r>
        <w:t xml:space="preserve"> / daß sie die </w:t>
      </w:r>
      <w:proofErr w:type="spellStart"/>
      <w:r>
        <w:t>Vaeter</w:t>
      </w:r>
      <w:proofErr w:type="spellEnd"/>
      <w:r>
        <w:t xml:space="preserve"> </w:t>
      </w:r>
      <w:proofErr w:type="spellStart"/>
      <w:r>
        <w:t>auff</w:t>
      </w:r>
      <w:proofErr w:type="spellEnd"/>
      <w:r>
        <w:t xml:space="preserve"> </w:t>
      </w:r>
      <w:proofErr w:type="spellStart"/>
      <w:r>
        <w:t>jrer</w:t>
      </w:r>
      <w:proofErr w:type="spellEnd"/>
      <w:r>
        <w:t xml:space="preserve"> </w:t>
      </w:r>
      <w:proofErr w:type="spellStart"/>
      <w:r>
        <w:t>seiten</w:t>
      </w:r>
      <w:proofErr w:type="spellEnd"/>
      <w:r>
        <w:t xml:space="preserve"> nicht </w:t>
      </w:r>
      <w:proofErr w:type="spellStart"/>
      <w:r>
        <w:t>trawen</w:t>
      </w:r>
      <w:proofErr w:type="spellEnd"/>
      <w:r>
        <w:t xml:space="preserve"> </w:t>
      </w:r>
      <w:proofErr w:type="spellStart"/>
      <w:r>
        <w:t>zubehalten</w:t>
      </w:r>
      <w:proofErr w:type="spellEnd"/>
      <w:r>
        <w:t xml:space="preserve"> / Ist droben </w:t>
      </w:r>
      <w:proofErr w:type="spellStart"/>
      <w:r>
        <w:t>gnugsam</w:t>
      </w:r>
      <w:proofErr w:type="spellEnd"/>
      <w:r>
        <w:t xml:space="preserve"> verantwortet. Denn ob wir gleich gewiß sind / daß die </w:t>
      </w:r>
      <w:proofErr w:type="spellStart"/>
      <w:r>
        <w:t>Vaeter</w:t>
      </w:r>
      <w:proofErr w:type="spellEnd"/>
      <w:r>
        <w:t xml:space="preserve"> in diesen </w:t>
      </w:r>
      <w:proofErr w:type="spellStart"/>
      <w:r>
        <w:t>stuecken</w:t>
      </w:r>
      <w:proofErr w:type="spellEnd"/>
      <w:r>
        <w:t xml:space="preserve"> keine andere </w:t>
      </w:r>
      <w:proofErr w:type="spellStart"/>
      <w:r>
        <w:t>lere</w:t>
      </w:r>
      <w:proofErr w:type="spellEnd"/>
      <w:r>
        <w:t xml:space="preserve"> </w:t>
      </w:r>
      <w:proofErr w:type="spellStart"/>
      <w:r>
        <w:t>fueren</w:t>
      </w:r>
      <w:proofErr w:type="spellEnd"/>
      <w:r>
        <w:t xml:space="preserve"> / denn in der </w:t>
      </w:r>
      <w:proofErr w:type="spellStart"/>
      <w:r>
        <w:t>schrifft</w:t>
      </w:r>
      <w:proofErr w:type="spellEnd"/>
      <w:r>
        <w:t xml:space="preserve"> </w:t>
      </w:r>
      <w:proofErr w:type="spellStart"/>
      <w:r>
        <w:t>gegruendet</w:t>
      </w:r>
      <w:proofErr w:type="spellEnd"/>
      <w:r>
        <w:t xml:space="preserve"> / </w:t>
      </w:r>
      <w:proofErr w:type="spellStart"/>
      <w:r>
        <w:t>unnd</w:t>
      </w:r>
      <w:proofErr w:type="spellEnd"/>
      <w:r>
        <w:t xml:space="preserve"> von uns </w:t>
      </w:r>
      <w:proofErr w:type="spellStart"/>
      <w:r>
        <w:t>bekant</w:t>
      </w:r>
      <w:proofErr w:type="spellEnd"/>
      <w:r>
        <w:t xml:space="preserve"> wird / So behalten wir doch den unterscheid S. Pauli 1. Cor. 3. und Eph. 2. Daß wir nicht der </w:t>
      </w:r>
      <w:proofErr w:type="spellStart"/>
      <w:r>
        <w:t>Vaeter</w:t>
      </w:r>
      <w:proofErr w:type="spellEnd"/>
      <w:r>
        <w:t xml:space="preserve"> / sonder allein der H. Propheten und Apostel </w:t>
      </w:r>
      <w:proofErr w:type="spellStart"/>
      <w:r>
        <w:t>schrifften</w:t>
      </w:r>
      <w:proofErr w:type="spellEnd"/>
      <w:r>
        <w:t xml:space="preserve"> </w:t>
      </w:r>
      <w:proofErr w:type="spellStart"/>
      <w:r>
        <w:t>fuer</w:t>
      </w:r>
      <w:proofErr w:type="spellEnd"/>
      <w:r>
        <w:t xml:space="preserve"> den einigen </w:t>
      </w:r>
      <w:proofErr w:type="spellStart"/>
      <w:r>
        <w:t>grund</w:t>
      </w:r>
      <w:proofErr w:type="spellEnd"/>
      <w:r>
        <w:t xml:space="preserve"> und </w:t>
      </w:r>
      <w:proofErr w:type="spellStart"/>
      <w:r>
        <w:t>richtschnur</w:t>
      </w:r>
      <w:proofErr w:type="spellEnd"/>
      <w:r>
        <w:t xml:space="preserve"> beide der Vater und unserer </w:t>
      </w:r>
      <w:proofErr w:type="spellStart"/>
      <w:r>
        <w:t>lere</w:t>
      </w:r>
      <w:proofErr w:type="spellEnd"/>
      <w:r>
        <w:t xml:space="preserve"> und </w:t>
      </w:r>
      <w:proofErr w:type="spellStart"/>
      <w:r>
        <w:t>glaubens</w:t>
      </w:r>
      <w:proofErr w:type="spellEnd"/>
      <w:r>
        <w:t xml:space="preserve"> erkennen / Die </w:t>
      </w:r>
      <w:proofErr w:type="spellStart"/>
      <w:r>
        <w:t>zeugniß</w:t>
      </w:r>
      <w:proofErr w:type="spellEnd"/>
      <w:r>
        <w:t xml:space="preserve"> aber / der alten Christlichen </w:t>
      </w:r>
      <w:proofErr w:type="spellStart"/>
      <w:r>
        <w:t>lerer</w:t>
      </w:r>
      <w:proofErr w:type="spellEnd"/>
      <w:r>
        <w:t xml:space="preserve"> / zu </w:t>
      </w:r>
      <w:proofErr w:type="spellStart"/>
      <w:r>
        <w:t>mehrer</w:t>
      </w:r>
      <w:proofErr w:type="spellEnd"/>
      <w:r>
        <w:t xml:space="preserve"> </w:t>
      </w:r>
      <w:proofErr w:type="spellStart"/>
      <w:r>
        <w:t>bestettigung</w:t>
      </w:r>
      <w:proofErr w:type="spellEnd"/>
      <w:r>
        <w:t xml:space="preserve"> und besserer </w:t>
      </w:r>
      <w:proofErr w:type="spellStart"/>
      <w:r>
        <w:t>nachrichtung</w:t>
      </w:r>
      <w:proofErr w:type="spellEnd"/>
      <w:r>
        <w:t xml:space="preserve"> rechter </w:t>
      </w:r>
      <w:proofErr w:type="spellStart"/>
      <w:r>
        <w:t>lere</w:t>
      </w:r>
      <w:proofErr w:type="spellEnd"/>
      <w:r>
        <w:t xml:space="preserve"> / ersuchen und anziehen. Wenn solche </w:t>
      </w:r>
      <w:proofErr w:type="spellStart"/>
      <w:r>
        <w:t>bedingung</w:t>
      </w:r>
      <w:proofErr w:type="spellEnd"/>
      <w:r>
        <w:t xml:space="preserve"> von Marbachs gesellen mit </w:t>
      </w:r>
      <w:proofErr w:type="spellStart"/>
      <w:r>
        <w:t>vilen</w:t>
      </w:r>
      <w:proofErr w:type="spellEnd"/>
      <w:r>
        <w:t xml:space="preserve"> worten und auch </w:t>
      </w:r>
      <w:proofErr w:type="spellStart"/>
      <w:r>
        <w:t>nit</w:t>
      </w:r>
      <w:proofErr w:type="spellEnd"/>
      <w:r>
        <w:t xml:space="preserve"> </w:t>
      </w:r>
      <w:proofErr w:type="spellStart"/>
      <w:r>
        <w:t>one</w:t>
      </w:r>
      <w:proofErr w:type="spellEnd"/>
      <w:r>
        <w:t xml:space="preserve"> grosse und </w:t>
      </w:r>
      <w:proofErr w:type="spellStart"/>
      <w:r>
        <w:t>onbilliche</w:t>
      </w:r>
      <w:proofErr w:type="spellEnd"/>
      <w:r>
        <w:t xml:space="preserve"> </w:t>
      </w:r>
      <w:proofErr w:type="spellStart"/>
      <w:r>
        <w:t>verkleinerung</w:t>
      </w:r>
      <w:proofErr w:type="spellEnd"/>
      <w:r>
        <w:t xml:space="preserve"> der </w:t>
      </w:r>
      <w:proofErr w:type="spellStart"/>
      <w:r>
        <w:t>gantzen</w:t>
      </w:r>
      <w:proofErr w:type="spellEnd"/>
      <w:r>
        <w:t xml:space="preserve"> alten </w:t>
      </w:r>
      <w:proofErr w:type="spellStart"/>
      <w:r>
        <w:t>rechtglaubigen</w:t>
      </w:r>
      <w:proofErr w:type="spellEnd"/>
      <w:r>
        <w:t xml:space="preserve"> Christenheit </w:t>
      </w:r>
      <w:proofErr w:type="spellStart"/>
      <w:r>
        <w:t>geschihet</w:t>
      </w:r>
      <w:proofErr w:type="spellEnd"/>
      <w:r>
        <w:t xml:space="preserve"> / so ist es alles </w:t>
      </w:r>
      <w:proofErr w:type="spellStart"/>
      <w:r>
        <w:t>wol</w:t>
      </w:r>
      <w:proofErr w:type="spellEnd"/>
      <w:r>
        <w:t xml:space="preserve"> und recht gethan und geredt / wenn aber die unsern der H. </w:t>
      </w:r>
      <w:proofErr w:type="spellStart"/>
      <w:r>
        <w:t>schrifft</w:t>
      </w:r>
      <w:proofErr w:type="spellEnd"/>
      <w:r>
        <w:t xml:space="preserve"> </w:t>
      </w:r>
      <w:proofErr w:type="spellStart"/>
      <w:r>
        <w:t>unnd</w:t>
      </w:r>
      <w:proofErr w:type="spellEnd"/>
      <w:r>
        <w:t xml:space="preserve"> der </w:t>
      </w:r>
      <w:proofErr w:type="spellStart"/>
      <w:r>
        <w:t>Vaeter</w:t>
      </w:r>
      <w:proofErr w:type="spellEnd"/>
      <w:r>
        <w:t xml:space="preserve"> </w:t>
      </w:r>
      <w:proofErr w:type="spellStart"/>
      <w:r>
        <w:t>zeugniß</w:t>
      </w:r>
      <w:proofErr w:type="spellEnd"/>
      <w:r>
        <w:t xml:space="preserve"> mit </w:t>
      </w:r>
      <w:proofErr w:type="spellStart"/>
      <w:r>
        <w:t>gebürlichem</w:t>
      </w:r>
      <w:proofErr w:type="spellEnd"/>
      <w:r>
        <w:t xml:space="preserve"> </w:t>
      </w:r>
      <w:proofErr w:type="spellStart"/>
      <w:r>
        <w:t>untescheid</w:t>
      </w:r>
      <w:proofErr w:type="spellEnd"/>
      <w:r>
        <w:t xml:space="preserve"> </w:t>
      </w:r>
      <w:proofErr w:type="spellStart"/>
      <w:r>
        <w:t>anzeiehn</w:t>
      </w:r>
      <w:proofErr w:type="spellEnd"/>
      <w:r>
        <w:t xml:space="preserve"> / so hat man ein grosse </w:t>
      </w:r>
      <w:proofErr w:type="spellStart"/>
      <w:r>
        <w:t>sünd</w:t>
      </w:r>
      <w:proofErr w:type="spellEnd"/>
      <w:r>
        <w:t xml:space="preserve"> begangen / die bestendige gleichstimmende lehre der Christenheit / seid der Apostel </w:t>
      </w:r>
      <w:proofErr w:type="spellStart"/>
      <w:r>
        <w:t>zeiten</w:t>
      </w:r>
      <w:proofErr w:type="spellEnd"/>
      <w:r>
        <w:t xml:space="preserve"> her in </w:t>
      </w:r>
      <w:proofErr w:type="spellStart"/>
      <w:r>
        <w:t>zweiffel</w:t>
      </w:r>
      <w:proofErr w:type="spellEnd"/>
      <w:r>
        <w:t xml:space="preserve"> </w:t>
      </w:r>
      <w:proofErr w:type="spellStart"/>
      <w:r>
        <w:t>gestelt</w:t>
      </w:r>
      <w:proofErr w:type="spellEnd"/>
      <w:r>
        <w:t xml:space="preserve"> / und sich schuldig gegeben / als </w:t>
      </w:r>
      <w:proofErr w:type="spellStart"/>
      <w:r>
        <w:t>stimmete</w:t>
      </w:r>
      <w:proofErr w:type="spellEnd"/>
      <w:r>
        <w:t xml:space="preserve"> man mit derselben nicht </w:t>
      </w:r>
      <w:proofErr w:type="spellStart"/>
      <w:r>
        <w:t>uberein</w:t>
      </w:r>
      <w:proofErr w:type="spellEnd"/>
      <w:r>
        <w:t xml:space="preserve"> / Was aber diß entweder </w:t>
      </w:r>
      <w:proofErr w:type="spellStart"/>
      <w:r>
        <w:t>fuer</w:t>
      </w:r>
      <w:proofErr w:type="spellEnd"/>
      <w:r>
        <w:t xml:space="preserve"> ein grosser </w:t>
      </w:r>
      <w:proofErr w:type="spellStart"/>
      <w:r>
        <w:t>onverstand</w:t>
      </w:r>
      <w:proofErr w:type="spellEnd"/>
      <w:r>
        <w:t xml:space="preserve"> / oder </w:t>
      </w:r>
      <w:proofErr w:type="spellStart"/>
      <w:r>
        <w:t>fuer</w:t>
      </w:r>
      <w:proofErr w:type="spellEnd"/>
      <w:r>
        <w:t xml:space="preserve"> ein grosser </w:t>
      </w:r>
      <w:proofErr w:type="spellStart"/>
      <w:r>
        <w:t>mutwille</w:t>
      </w:r>
      <w:proofErr w:type="spellEnd"/>
      <w:r>
        <w:t xml:space="preserve"> / und gesuchte </w:t>
      </w:r>
      <w:proofErr w:type="spellStart"/>
      <w:r>
        <w:t>boßhafftige</w:t>
      </w:r>
      <w:proofErr w:type="spellEnd"/>
      <w:r>
        <w:t xml:space="preserve"> </w:t>
      </w:r>
      <w:proofErr w:type="spellStart"/>
      <w:r>
        <w:t>verkerung</w:t>
      </w:r>
      <w:proofErr w:type="spellEnd"/>
      <w:r>
        <w:t xml:space="preserve"> ist / werden alle </w:t>
      </w:r>
      <w:proofErr w:type="spellStart"/>
      <w:r>
        <w:t>verstendige</w:t>
      </w:r>
      <w:proofErr w:type="spellEnd"/>
      <w:r>
        <w:t xml:space="preserve"> </w:t>
      </w:r>
      <w:proofErr w:type="spellStart"/>
      <w:r>
        <w:t>wol</w:t>
      </w:r>
      <w:proofErr w:type="spellEnd"/>
      <w:r>
        <w:t xml:space="preserve"> zu urteilen wissen. </w:t>
      </w:r>
    </w:p>
    <w:p w14:paraId="4E7A3A87" w14:textId="77777777" w:rsidR="008F74BD" w:rsidRDefault="008F74BD" w:rsidP="008F74BD">
      <w:pPr>
        <w:pStyle w:val="berschrift2"/>
      </w:pPr>
      <w:r>
        <w:t xml:space="preserve">Von der Gottlosen </w:t>
      </w:r>
      <w:proofErr w:type="spellStart"/>
      <w:r>
        <w:t>muendlichen</w:t>
      </w:r>
      <w:proofErr w:type="spellEnd"/>
      <w:r>
        <w:t xml:space="preserve"> </w:t>
      </w:r>
      <w:proofErr w:type="spellStart"/>
      <w:r>
        <w:t>niessung</w:t>
      </w:r>
      <w:proofErr w:type="spellEnd"/>
      <w:r>
        <w:t>.</w:t>
      </w:r>
    </w:p>
    <w:p w14:paraId="42241C18" w14:textId="77777777" w:rsidR="008F74BD" w:rsidRDefault="008F74BD" w:rsidP="008F74BD">
      <w:pPr>
        <w:pStyle w:val="StandardWeb"/>
      </w:pPr>
      <w:r>
        <w:t xml:space="preserve">Letztlich </w:t>
      </w:r>
      <w:proofErr w:type="spellStart"/>
      <w:r>
        <w:t>streittet</w:t>
      </w:r>
      <w:proofErr w:type="spellEnd"/>
      <w:r>
        <w:t xml:space="preserve"> Marbach / unter einem eignen Titel / </w:t>
      </w:r>
      <w:proofErr w:type="spellStart"/>
      <w:r>
        <w:t>uber</w:t>
      </w:r>
      <w:proofErr w:type="spellEnd"/>
      <w:r>
        <w:t xml:space="preserve"> der Gottlosen mündlichen </w:t>
      </w:r>
      <w:proofErr w:type="spellStart"/>
      <w:r>
        <w:t>niessung</w:t>
      </w:r>
      <w:proofErr w:type="spellEnd"/>
      <w:r>
        <w:t xml:space="preserve"> / unterstehet sich erstlich die </w:t>
      </w:r>
      <w:proofErr w:type="spellStart"/>
      <w:r>
        <w:t>wiederlegung</w:t>
      </w:r>
      <w:proofErr w:type="spellEnd"/>
      <w:r>
        <w:t xml:space="preserve"> / derselben </w:t>
      </w:r>
      <w:proofErr w:type="spellStart"/>
      <w:r>
        <w:t>umb</w:t>
      </w:r>
      <w:proofErr w:type="spellEnd"/>
      <w:r>
        <w:t xml:space="preserve"> </w:t>
      </w:r>
      <w:proofErr w:type="spellStart"/>
      <w:r>
        <w:t>zustossen</w:t>
      </w:r>
      <w:proofErr w:type="spellEnd"/>
      <w:r>
        <w:t xml:space="preserve">. Wil Christo seine </w:t>
      </w:r>
      <w:proofErr w:type="spellStart"/>
      <w:r>
        <w:t>wort</w:t>
      </w:r>
      <w:proofErr w:type="spellEnd"/>
      <w:r>
        <w:t xml:space="preserve"> nicht lassen gut sein / Johann. am 6. Wer mein </w:t>
      </w:r>
      <w:proofErr w:type="spellStart"/>
      <w:r>
        <w:t>fleisch</w:t>
      </w:r>
      <w:proofErr w:type="spellEnd"/>
      <w:r>
        <w:t xml:space="preserve"> </w:t>
      </w:r>
      <w:proofErr w:type="spellStart"/>
      <w:r>
        <w:t>jsset</w:t>
      </w:r>
      <w:proofErr w:type="spellEnd"/>
      <w:r>
        <w:t xml:space="preserve"> </w:t>
      </w:r>
      <w:proofErr w:type="spellStart"/>
      <w:r>
        <w:t>unnd</w:t>
      </w:r>
      <w:proofErr w:type="spellEnd"/>
      <w:r>
        <w:t xml:space="preserve"> mein </w:t>
      </w:r>
      <w:proofErr w:type="spellStart"/>
      <w:r>
        <w:t>blut</w:t>
      </w:r>
      <w:proofErr w:type="spellEnd"/>
      <w:r>
        <w:t xml:space="preserve"> </w:t>
      </w:r>
      <w:proofErr w:type="spellStart"/>
      <w:r>
        <w:t>trincket</w:t>
      </w:r>
      <w:proofErr w:type="spellEnd"/>
      <w:r>
        <w:t xml:space="preserve"> / der bleibt in mir / und ich in </w:t>
      </w:r>
      <w:proofErr w:type="spellStart"/>
      <w:r>
        <w:t>jm</w:t>
      </w:r>
      <w:proofErr w:type="spellEnd"/>
      <w:r>
        <w:t xml:space="preserve">. Wer diß </w:t>
      </w:r>
      <w:proofErr w:type="spellStart"/>
      <w:r>
        <w:t>brot</w:t>
      </w:r>
      <w:proofErr w:type="spellEnd"/>
      <w:r>
        <w:t xml:space="preserve"> </w:t>
      </w:r>
      <w:proofErr w:type="spellStart"/>
      <w:r>
        <w:t>jsset</w:t>
      </w:r>
      <w:proofErr w:type="spellEnd"/>
      <w:r>
        <w:t xml:space="preserve"> / der wird leben in </w:t>
      </w:r>
      <w:proofErr w:type="spellStart"/>
      <w:r>
        <w:t>ewigkeit</w:t>
      </w:r>
      <w:proofErr w:type="spellEnd"/>
      <w:r>
        <w:t xml:space="preserve">. Auch </w:t>
      </w:r>
      <w:proofErr w:type="spellStart"/>
      <w:r>
        <w:t>nit</w:t>
      </w:r>
      <w:proofErr w:type="spellEnd"/>
      <w:r>
        <w:t xml:space="preserve"> S. Paulo </w:t>
      </w:r>
      <w:proofErr w:type="spellStart"/>
      <w:r>
        <w:t>zun</w:t>
      </w:r>
      <w:proofErr w:type="spellEnd"/>
      <w:r>
        <w:t xml:space="preserve"> Rom. am 8. Wie sollte er uns mit </w:t>
      </w:r>
      <w:proofErr w:type="spellStart"/>
      <w:r>
        <w:t>jm</w:t>
      </w:r>
      <w:proofErr w:type="spellEnd"/>
      <w:r>
        <w:t xml:space="preserve"> nicht alles </w:t>
      </w:r>
      <w:proofErr w:type="spellStart"/>
      <w:r>
        <w:t>schencken</w:t>
      </w:r>
      <w:proofErr w:type="spellEnd"/>
      <w:r>
        <w:t xml:space="preserve">? Und derwegen auch nicht den unsern / wenn sie sagen / es </w:t>
      </w:r>
      <w:proofErr w:type="spellStart"/>
      <w:r>
        <w:t>koenne</w:t>
      </w:r>
      <w:proofErr w:type="spellEnd"/>
      <w:r>
        <w:t xml:space="preserve"> niemand den leib Christi essen / er werde denn auch des Geistes Christi </w:t>
      </w:r>
      <w:proofErr w:type="spellStart"/>
      <w:r>
        <w:t>teilhafftig</w:t>
      </w:r>
      <w:proofErr w:type="spellEnd"/>
      <w:r>
        <w:t xml:space="preserve">. Meinet hab sich </w:t>
      </w:r>
      <w:proofErr w:type="spellStart"/>
      <w:r>
        <w:t>wol</w:t>
      </w:r>
      <w:proofErr w:type="spellEnd"/>
      <w:r>
        <w:t xml:space="preserve"> </w:t>
      </w:r>
      <w:proofErr w:type="spellStart"/>
      <w:r>
        <w:t>verwaret</w:t>
      </w:r>
      <w:proofErr w:type="spellEnd"/>
      <w:r>
        <w:t xml:space="preserve"> mit </w:t>
      </w:r>
      <w:proofErr w:type="spellStart"/>
      <w:r>
        <w:t>diser</w:t>
      </w:r>
      <w:proofErr w:type="spellEnd"/>
      <w:r>
        <w:t xml:space="preserve"> </w:t>
      </w:r>
      <w:proofErr w:type="spellStart"/>
      <w:r>
        <w:t>antwort</w:t>
      </w:r>
      <w:proofErr w:type="spellEnd"/>
      <w:r>
        <w:t xml:space="preserve"> / Christus hab nicht allein die </w:t>
      </w:r>
      <w:proofErr w:type="spellStart"/>
      <w:r>
        <w:t>krafft</w:t>
      </w:r>
      <w:proofErr w:type="spellEnd"/>
      <w:r>
        <w:t xml:space="preserve"> lebendig zumachen / sonder auch zu richten und zu </w:t>
      </w:r>
      <w:proofErr w:type="spellStart"/>
      <w:r>
        <w:t>toedten</w:t>
      </w:r>
      <w:proofErr w:type="spellEnd"/>
      <w:r>
        <w:t xml:space="preserve">. Thut aber als </w:t>
      </w:r>
      <w:proofErr w:type="spellStart"/>
      <w:r>
        <w:t>hette</w:t>
      </w:r>
      <w:proofErr w:type="spellEnd"/>
      <w:r>
        <w:t xml:space="preserve"> er nicht </w:t>
      </w:r>
      <w:proofErr w:type="spellStart"/>
      <w:r>
        <w:t>gehoert</w:t>
      </w:r>
      <w:proofErr w:type="spellEnd"/>
      <w:r>
        <w:t xml:space="preserve"> noch gelesen / daß </w:t>
      </w:r>
      <w:proofErr w:type="spellStart"/>
      <w:r>
        <w:t>offt</w:t>
      </w:r>
      <w:proofErr w:type="spellEnd"/>
      <w:r>
        <w:t xml:space="preserve"> </w:t>
      </w:r>
      <w:proofErr w:type="spellStart"/>
      <w:r>
        <w:t>auff</w:t>
      </w:r>
      <w:proofErr w:type="spellEnd"/>
      <w:r>
        <w:t xml:space="preserve"> </w:t>
      </w:r>
      <w:proofErr w:type="spellStart"/>
      <w:r>
        <w:t>dise</w:t>
      </w:r>
      <w:proofErr w:type="spellEnd"/>
      <w:r>
        <w:t xml:space="preserve"> </w:t>
      </w:r>
      <w:proofErr w:type="spellStart"/>
      <w:r>
        <w:t>außflucht</w:t>
      </w:r>
      <w:proofErr w:type="spellEnd"/>
      <w:r>
        <w:t xml:space="preserve"> </w:t>
      </w:r>
      <w:proofErr w:type="spellStart"/>
      <w:r>
        <w:t>widerumb</w:t>
      </w:r>
      <w:proofErr w:type="spellEnd"/>
      <w:r>
        <w:t xml:space="preserve"> geantwortet ist / Christus richtet die </w:t>
      </w:r>
      <w:proofErr w:type="spellStart"/>
      <w:r>
        <w:t>jenigen</w:t>
      </w:r>
      <w:proofErr w:type="spellEnd"/>
      <w:r>
        <w:t xml:space="preserve"> die </w:t>
      </w:r>
      <w:proofErr w:type="spellStart"/>
      <w:r>
        <w:t>jhn</w:t>
      </w:r>
      <w:proofErr w:type="spellEnd"/>
      <w:r>
        <w:t xml:space="preserve"> verachten </w:t>
      </w:r>
      <w:proofErr w:type="spellStart"/>
      <w:r>
        <w:t>unnd</w:t>
      </w:r>
      <w:proofErr w:type="spellEnd"/>
      <w:r>
        <w:t xml:space="preserve"> nicht essen wollen / die </w:t>
      </w:r>
      <w:proofErr w:type="spellStart"/>
      <w:r>
        <w:t>jn</w:t>
      </w:r>
      <w:proofErr w:type="spellEnd"/>
      <w:r>
        <w:t xml:space="preserve"> aber essen / deren richtet und </w:t>
      </w:r>
      <w:proofErr w:type="spellStart"/>
      <w:r>
        <w:t>toedtet</w:t>
      </w:r>
      <w:proofErr w:type="spellEnd"/>
      <w:r>
        <w:t xml:space="preserve"> er keinen / sonder macht sie alle lebendig. Denn er </w:t>
      </w:r>
      <w:proofErr w:type="spellStart"/>
      <w:r>
        <w:t>wol</w:t>
      </w:r>
      <w:proofErr w:type="spellEnd"/>
      <w:r>
        <w:t xml:space="preserve"> </w:t>
      </w:r>
      <w:proofErr w:type="spellStart"/>
      <w:r>
        <w:t>vilen</w:t>
      </w:r>
      <w:proofErr w:type="spellEnd"/>
      <w:r>
        <w:t xml:space="preserve"> ein Richter </w:t>
      </w:r>
      <w:proofErr w:type="spellStart"/>
      <w:r>
        <w:t>unnd</w:t>
      </w:r>
      <w:proofErr w:type="spellEnd"/>
      <w:r>
        <w:t xml:space="preserve"> ein </w:t>
      </w:r>
      <w:proofErr w:type="spellStart"/>
      <w:r>
        <w:t>ursach</w:t>
      </w:r>
      <w:proofErr w:type="spellEnd"/>
      <w:r>
        <w:t xml:space="preserve"> des </w:t>
      </w:r>
      <w:proofErr w:type="spellStart"/>
      <w:r>
        <w:t>tods</w:t>
      </w:r>
      <w:proofErr w:type="spellEnd"/>
      <w:r>
        <w:t xml:space="preserve"> ist / von </w:t>
      </w:r>
      <w:proofErr w:type="spellStart"/>
      <w:r>
        <w:t>jhres</w:t>
      </w:r>
      <w:proofErr w:type="spellEnd"/>
      <w:r>
        <w:t xml:space="preserve"> </w:t>
      </w:r>
      <w:proofErr w:type="spellStart"/>
      <w:r>
        <w:t>onglaubens</w:t>
      </w:r>
      <w:proofErr w:type="spellEnd"/>
      <w:r>
        <w:t xml:space="preserve"> wegen / aber niemanden ist er ein </w:t>
      </w:r>
      <w:proofErr w:type="spellStart"/>
      <w:r>
        <w:t>speiß</w:t>
      </w:r>
      <w:proofErr w:type="spellEnd"/>
      <w:r>
        <w:t xml:space="preserve"> des </w:t>
      </w:r>
      <w:proofErr w:type="spellStart"/>
      <w:r>
        <w:t>tods</w:t>
      </w:r>
      <w:proofErr w:type="spellEnd"/>
      <w:r>
        <w:t xml:space="preserve"> / sonder ein </w:t>
      </w:r>
      <w:proofErr w:type="spellStart"/>
      <w:r>
        <w:t>speiß</w:t>
      </w:r>
      <w:proofErr w:type="spellEnd"/>
      <w:r>
        <w:t xml:space="preserve"> des ewigen </w:t>
      </w:r>
      <w:proofErr w:type="spellStart"/>
      <w:r>
        <w:t>lebens</w:t>
      </w:r>
      <w:proofErr w:type="spellEnd"/>
      <w:r>
        <w:t xml:space="preserve"> / allen die </w:t>
      </w:r>
      <w:proofErr w:type="spellStart"/>
      <w:r>
        <w:t>jn</w:t>
      </w:r>
      <w:proofErr w:type="spellEnd"/>
      <w:r>
        <w:t xml:space="preserve"> essen. Item / Er </w:t>
      </w:r>
      <w:proofErr w:type="spellStart"/>
      <w:r>
        <w:t>wil</w:t>
      </w:r>
      <w:proofErr w:type="spellEnd"/>
      <w:r>
        <w:t xml:space="preserve"> daß die / so Geistlich </w:t>
      </w:r>
      <w:proofErr w:type="spellStart"/>
      <w:r>
        <w:t>tod</w:t>
      </w:r>
      <w:proofErr w:type="spellEnd"/>
      <w:r>
        <w:t xml:space="preserve"> und </w:t>
      </w:r>
      <w:proofErr w:type="spellStart"/>
      <w:r>
        <w:t>jrdisch</w:t>
      </w:r>
      <w:proofErr w:type="spellEnd"/>
      <w:r>
        <w:t xml:space="preserve"> </w:t>
      </w:r>
      <w:proofErr w:type="spellStart"/>
      <w:r>
        <w:t>seind</w:t>
      </w:r>
      <w:proofErr w:type="spellEnd"/>
      <w:r>
        <w:t xml:space="preserve"> / den leib Christi essen zum </w:t>
      </w:r>
      <w:proofErr w:type="spellStart"/>
      <w:r>
        <w:t>gericht</w:t>
      </w:r>
      <w:proofErr w:type="spellEnd"/>
      <w:r>
        <w:t xml:space="preserve"> / ehe denn er bewiesen hat / daß dieselben ein Geistliche und </w:t>
      </w:r>
      <w:proofErr w:type="spellStart"/>
      <w:r>
        <w:t>Himlische</w:t>
      </w:r>
      <w:proofErr w:type="spellEnd"/>
      <w:r>
        <w:t xml:space="preserve"> speise / wie der leib Christi ist / </w:t>
      </w:r>
      <w:proofErr w:type="spellStart"/>
      <w:r>
        <w:t>koennen</w:t>
      </w:r>
      <w:proofErr w:type="spellEnd"/>
      <w:r>
        <w:t xml:space="preserve"> essen. Wissen aber wir / daß die H. Sacramente Christus allein seinen </w:t>
      </w:r>
      <w:proofErr w:type="spellStart"/>
      <w:r>
        <w:t>glaubigen</w:t>
      </w:r>
      <w:proofErr w:type="spellEnd"/>
      <w:r>
        <w:t xml:space="preserve"> hat eingesetzt / </w:t>
      </w:r>
      <w:proofErr w:type="spellStart"/>
      <w:r>
        <w:t>unnd</w:t>
      </w:r>
      <w:proofErr w:type="spellEnd"/>
      <w:r>
        <w:t xml:space="preserve"> derhalben / </w:t>
      </w:r>
      <w:proofErr w:type="spellStart"/>
      <w:r>
        <w:t>jm</w:t>
      </w:r>
      <w:proofErr w:type="spellEnd"/>
      <w:r>
        <w:t xml:space="preserve"> nicht also wie </w:t>
      </w:r>
      <w:proofErr w:type="spellStart"/>
      <w:r>
        <w:t>Marbachen</w:t>
      </w:r>
      <w:proofErr w:type="spellEnd"/>
      <w:r>
        <w:t xml:space="preserve"> / die lebendigen und todten / geistlichen und </w:t>
      </w:r>
      <w:proofErr w:type="spellStart"/>
      <w:r>
        <w:t>jrdischen</w:t>
      </w:r>
      <w:proofErr w:type="spellEnd"/>
      <w:r>
        <w:t xml:space="preserve"> / </w:t>
      </w:r>
      <w:proofErr w:type="spellStart"/>
      <w:r>
        <w:t>glaubigen</w:t>
      </w:r>
      <w:proofErr w:type="spellEnd"/>
      <w:r>
        <w:t xml:space="preserve"> und </w:t>
      </w:r>
      <w:proofErr w:type="spellStart"/>
      <w:r>
        <w:t>onglaubigen</w:t>
      </w:r>
      <w:proofErr w:type="spellEnd"/>
      <w:r>
        <w:t xml:space="preserve"> gleich </w:t>
      </w:r>
      <w:proofErr w:type="spellStart"/>
      <w:r>
        <w:t>vil</w:t>
      </w:r>
      <w:proofErr w:type="spellEnd"/>
      <w:r>
        <w:t xml:space="preserve"> sind / Sonder er allein den </w:t>
      </w:r>
      <w:proofErr w:type="spellStart"/>
      <w:r>
        <w:t>glaubigen</w:t>
      </w:r>
      <w:proofErr w:type="spellEnd"/>
      <w:r>
        <w:t xml:space="preserve"> sein </w:t>
      </w:r>
      <w:proofErr w:type="spellStart"/>
      <w:r>
        <w:t>fleisch</w:t>
      </w:r>
      <w:proofErr w:type="spellEnd"/>
      <w:r>
        <w:t xml:space="preserve"> </w:t>
      </w:r>
      <w:proofErr w:type="spellStart"/>
      <w:r>
        <w:t>unnd</w:t>
      </w:r>
      <w:proofErr w:type="spellEnd"/>
      <w:r>
        <w:t xml:space="preserve"> </w:t>
      </w:r>
      <w:proofErr w:type="spellStart"/>
      <w:r>
        <w:t>blut</w:t>
      </w:r>
      <w:proofErr w:type="spellEnd"/>
      <w:r>
        <w:t xml:space="preserve"> zur </w:t>
      </w:r>
      <w:proofErr w:type="spellStart"/>
      <w:r>
        <w:t>speiß</w:t>
      </w:r>
      <w:proofErr w:type="spellEnd"/>
      <w:r>
        <w:t xml:space="preserve"> </w:t>
      </w:r>
      <w:proofErr w:type="spellStart"/>
      <w:r>
        <w:t>unnd</w:t>
      </w:r>
      <w:proofErr w:type="spellEnd"/>
      <w:r>
        <w:t xml:space="preserve"> </w:t>
      </w:r>
      <w:proofErr w:type="spellStart"/>
      <w:r>
        <w:t>tranck</w:t>
      </w:r>
      <w:proofErr w:type="spellEnd"/>
      <w:r>
        <w:t xml:space="preserve"> </w:t>
      </w:r>
      <w:proofErr w:type="spellStart"/>
      <w:r>
        <w:t>verheisset</w:t>
      </w:r>
      <w:proofErr w:type="spellEnd"/>
      <w:r>
        <w:t xml:space="preserve"> und giebet / Die </w:t>
      </w:r>
      <w:proofErr w:type="spellStart"/>
      <w:r>
        <w:t>onglaubigen</w:t>
      </w:r>
      <w:proofErr w:type="spellEnd"/>
      <w:r>
        <w:t xml:space="preserve"> aber nichts denn </w:t>
      </w:r>
      <w:proofErr w:type="spellStart"/>
      <w:r>
        <w:t>brot</w:t>
      </w:r>
      <w:proofErr w:type="spellEnd"/>
      <w:r>
        <w:t xml:space="preserve"> und wein im heiligen </w:t>
      </w:r>
      <w:proofErr w:type="spellStart"/>
      <w:r>
        <w:t>Abendmal</w:t>
      </w:r>
      <w:proofErr w:type="spellEnd"/>
      <w:r>
        <w:t xml:space="preserve"> </w:t>
      </w:r>
      <w:proofErr w:type="spellStart"/>
      <w:r>
        <w:t>niessen</w:t>
      </w:r>
      <w:proofErr w:type="spellEnd"/>
      <w:r>
        <w:t xml:space="preserve"> zu </w:t>
      </w:r>
      <w:proofErr w:type="spellStart"/>
      <w:r>
        <w:t>jrem</w:t>
      </w:r>
      <w:proofErr w:type="spellEnd"/>
      <w:r>
        <w:t xml:space="preserve"> </w:t>
      </w:r>
      <w:proofErr w:type="spellStart"/>
      <w:r>
        <w:t>verdamniß</w:t>
      </w:r>
      <w:proofErr w:type="spellEnd"/>
      <w:r>
        <w:t xml:space="preserve"> / wie sie auch im </w:t>
      </w:r>
      <w:proofErr w:type="spellStart"/>
      <w:r>
        <w:t>tauff</w:t>
      </w:r>
      <w:proofErr w:type="spellEnd"/>
      <w:r>
        <w:t xml:space="preserve"> nicht mit dem </w:t>
      </w:r>
      <w:proofErr w:type="spellStart"/>
      <w:r>
        <w:t>blut</w:t>
      </w:r>
      <w:proofErr w:type="spellEnd"/>
      <w:r>
        <w:t xml:space="preserve"> Christi / sonder allein mit </w:t>
      </w:r>
      <w:proofErr w:type="spellStart"/>
      <w:r>
        <w:t>wasser</w:t>
      </w:r>
      <w:proofErr w:type="spellEnd"/>
      <w:r>
        <w:t xml:space="preserve"> gewaschen werden / und in der Predig des </w:t>
      </w:r>
      <w:proofErr w:type="spellStart"/>
      <w:r>
        <w:t>Evangelions</w:t>
      </w:r>
      <w:proofErr w:type="spellEnd"/>
      <w:r>
        <w:t xml:space="preserve"> allein die </w:t>
      </w:r>
      <w:proofErr w:type="spellStart"/>
      <w:r>
        <w:t>eusserliche</w:t>
      </w:r>
      <w:proofErr w:type="spellEnd"/>
      <w:r>
        <w:t xml:space="preserve"> </w:t>
      </w:r>
      <w:proofErr w:type="spellStart"/>
      <w:r>
        <w:t>stimm</w:t>
      </w:r>
      <w:proofErr w:type="spellEnd"/>
      <w:r>
        <w:t xml:space="preserve"> </w:t>
      </w:r>
      <w:proofErr w:type="spellStart"/>
      <w:r>
        <w:t>hoeren</w:t>
      </w:r>
      <w:proofErr w:type="spellEnd"/>
      <w:r>
        <w:t xml:space="preserve"> / aber keiner derselben gaben </w:t>
      </w:r>
      <w:proofErr w:type="spellStart"/>
      <w:r>
        <w:t>unnd</w:t>
      </w:r>
      <w:proofErr w:type="spellEnd"/>
      <w:r>
        <w:t xml:space="preserve"> </w:t>
      </w:r>
      <w:proofErr w:type="spellStart"/>
      <w:r>
        <w:t>geschenck</w:t>
      </w:r>
      <w:proofErr w:type="spellEnd"/>
      <w:r>
        <w:t xml:space="preserve"> Gottes </w:t>
      </w:r>
      <w:proofErr w:type="spellStart"/>
      <w:r>
        <w:t>fehig</w:t>
      </w:r>
      <w:proofErr w:type="spellEnd"/>
      <w:r>
        <w:t xml:space="preserve"> sind / noch </w:t>
      </w:r>
      <w:proofErr w:type="spellStart"/>
      <w:r>
        <w:t>teilhafftig</w:t>
      </w:r>
      <w:proofErr w:type="spellEnd"/>
      <w:r>
        <w:t xml:space="preserve"> werden / so er darinnen allein den </w:t>
      </w:r>
      <w:proofErr w:type="spellStart"/>
      <w:r>
        <w:t>glaubigen</w:t>
      </w:r>
      <w:proofErr w:type="spellEnd"/>
      <w:r>
        <w:t xml:space="preserve"> </w:t>
      </w:r>
      <w:proofErr w:type="spellStart"/>
      <w:r>
        <w:t>verheisset</w:t>
      </w:r>
      <w:proofErr w:type="spellEnd"/>
      <w:r>
        <w:t xml:space="preserve">. </w:t>
      </w:r>
    </w:p>
    <w:p w14:paraId="7E569065" w14:textId="77777777" w:rsidR="008F74BD" w:rsidRDefault="008F74BD" w:rsidP="008F74BD">
      <w:pPr>
        <w:pStyle w:val="StandardWeb"/>
      </w:pPr>
      <w:r>
        <w:t xml:space="preserve">Item / Er </w:t>
      </w:r>
      <w:proofErr w:type="spellStart"/>
      <w:r>
        <w:t>wil</w:t>
      </w:r>
      <w:proofErr w:type="spellEnd"/>
      <w:r>
        <w:t xml:space="preserve"> nicht lassen recht sein / daß weder durch das </w:t>
      </w:r>
      <w:proofErr w:type="spellStart"/>
      <w:r>
        <w:t>wort</w:t>
      </w:r>
      <w:proofErr w:type="spellEnd"/>
      <w:r>
        <w:t xml:space="preserve"> noch durch </w:t>
      </w:r>
      <w:proofErr w:type="spellStart"/>
      <w:r>
        <w:t>eusserliche</w:t>
      </w:r>
      <w:proofErr w:type="spellEnd"/>
      <w:r>
        <w:t xml:space="preserve"> </w:t>
      </w:r>
      <w:proofErr w:type="spellStart"/>
      <w:r>
        <w:t>zeichen</w:t>
      </w:r>
      <w:proofErr w:type="spellEnd"/>
      <w:r>
        <w:t xml:space="preserve"> / so an da </w:t>
      </w:r>
      <w:proofErr w:type="spellStart"/>
      <w:r>
        <w:t>wort</w:t>
      </w:r>
      <w:proofErr w:type="spellEnd"/>
      <w:r>
        <w:t xml:space="preserve"> </w:t>
      </w:r>
      <w:proofErr w:type="spellStart"/>
      <w:r>
        <w:t>gehengt</w:t>
      </w:r>
      <w:proofErr w:type="spellEnd"/>
      <w:r>
        <w:t xml:space="preserve"> sind / </w:t>
      </w:r>
      <w:proofErr w:type="spellStart"/>
      <w:r>
        <w:t>one</w:t>
      </w:r>
      <w:proofErr w:type="spellEnd"/>
      <w:r>
        <w:t xml:space="preserve"> glauben das </w:t>
      </w:r>
      <w:proofErr w:type="spellStart"/>
      <w:r>
        <w:t>jenige</w:t>
      </w:r>
      <w:proofErr w:type="spellEnd"/>
      <w:r>
        <w:t xml:space="preserve"> empfangen werde / daß durchs </w:t>
      </w:r>
      <w:proofErr w:type="spellStart"/>
      <w:r>
        <w:t>wort</w:t>
      </w:r>
      <w:proofErr w:type="spellEnd"/>
      <w:r>
        <w:t xml:space="preserve"> und </w:t>
      </w:r>
      <w:proofErr w:type="spellStart"/>
      <w:r>
        <w:t>zeichen</w:t>
      </w:r>
      <w:proofErr w:type="spellEnd"/>
      <w:r>
        <w:t xml:space="preserve"> von Gott bedeutet </w:t>
      </w:r>
      <w:proofErr w:type="spellStart"/>
      <w:r>
        <w:t>unnd</w:t>
      </w:r>
      <w:proofErr w:type="spellEnd"/>
      <w:r>
        <w:t xml:space="preserve"> angeboten wird / </w:t>
      </w:r>
      <w:proofErr w:type="spellStart"/>
      <w:r>
        <w:t>Darumb</w:t>
      </w:r>
      <w:proofErr w:type="spellEnd"/>
      <w:r>
        <w:t xml:space="preserve"> daß der </w:t>
      </w:r>
      <w:proofErr w:type="spellStart"/>
      <w:r>
        <w:t>menschen</w:t>
      </w:r>
      <w:proofErr w:type="spellEnd"/>
      <w:r>
        <w:t xml:space="preserve"> </w:t>
      </w:r>
      <w:proofErr w:type="spellStart"/>
      <w:r>
        <w:t>onglaube</w:t>
      </w:r>
      <w:proofErr w:type="spellEnd"/>
      <w:r>
        <w:t xml:space="preserve"> die von Gott </w:t>
      </w:r>
      <w:proofErr w:type="spellStart"/>
      <w:r>
        <w:t>bereitte</w:t>
      </w:r>
      <w:proofErr w:type="spellEnd"/>
      <w:r>
        <w:t xml:space="preserve"> </w:t>
      </w:r>
      <w:proofErr w:type="spellStart"/>
      <w:r>
        <w:t>malzeit</w:t>
      </w:r>
      <w:proofErr w:type="spellEnd"/>
      <w:r>
        <w:t xml:space="preserve"> </w:t>
      </w:r>
      <w:proofErr w:type="spellStart"/>
      <w:r>
        <w:t>nit</w:t>
      </w:r>
      <w:proofErr w:type="spellEnd"/>
      <w:r>
        <w:t xml:space="preserve"> </w:t>
      </w:r>
      <w:proofErr w:type="spellStart"/>
      <w:r>
        <w:t>koenne</w:t>
      </w:r>
      <w:proofErr w:type="spellEnd"/>
      <w:r>
        <w:t xml:space="preserve"> </w:t>
      </w:r>
      <w:proofErr w:type="spellStart"/>
      <w:r>
        <w:t>auffheben</w:t>
      </w:r>
      <w:proofErr w:type="spellEnd"/>
      <w:r>
        <w:t xml:space="preserve"> / </w:t>
      </w:r>
      <w:proofErr w:type="spellStart"/>
      <w:r>
        <w:t>unnd</w:t>
      </w:r>
      <w:proofErr w:type="spellEnd"/>
      <w:r>
        <w:t xml:space="preserve"> zu nichte machen / So doch der ohne </w:t>
      </w:r>
      <w:proofErr w:type="spellStart"/>
      <w:r>
        <w:t>hochzeitkleid</w:t>
      </w:r>
      <w:proofErr w:type="spellEnd"/>
      <w:r>
        <w:t xml:space="preserve"> zu tische sitzt / nicht allein der lebendigmachenden </w:t>
      </w:r>
      <w:proofErr w:type="spellStart"/>
      <w:r>
        <w:t>krafft</w:t>
      </w:r>
      <w:proofErr w:type="spellEnd"/>
      <w:r>
        <w:t xml:space="preserve"> / sonder auch der speis und </w:t>
      </w:r>
      <w:proofErr w:type="spellStart"/>
      <w:r>
        <w:t>malzeit</w:t>
      </w:r>
      <w:proofErr w:type="spellEnd"/>
      <w:r>
        <w:t xml:space="preserve"> </w:t>
      </w:r>
      <w:proofErr w:type="spellStart"/>
      <w:r>
        <w:t>selbest</w:t>
      </w:r>
      <w:proofErr w:type="spellEnd"/>
      <w:r>
        <w:t xml:space="preserve"> beraubet und hinaus </w:t>
      </w:r>
      <w:proofErr w:type="spellStart"/>
      <w:r>
        <w:t>inn</w:t>
      </w:r>
      <w:proofErr w:type="spellEnd"/>
      <w:r>
        <w:t xml:space="preserve"> die </w:t>
      </w:r>
      <w:proofErr w:type="spellStart"/>
      <w:r>
        <w:t>eusserste</w:t>
      </w:r>
      <w:proofErr w:type="spellEnd"/>
      <w:r>
        <w:t xml:space="preserve"> </w:t>
      </w:r>
      <w:proofErr w:type="spellStart"/>
      <w:r>
        <w:t>finsterniß</w:t>
      </w:r>
      <w:proofErr w:type="spellEnd"/>
      <w:r>
        <w:t xml:space="preserve"> </w:t>
      </w:r>
      <w:proofErr w:type="spellStart"/>
      <w:r>
        <w:t>geworffen</w:t>
      </w:r>
      <w:proofErr w:type="spellEnd"/>
      <w:r>
        <w:t xml:space="preserve"> wird / ob er gleich mit zu tisch sitzt / das ist / die </w:t>
      </w:r>
      <w:proofErr w:type="spellStart"/>
      <w:r>
        <w:t>eusserliche</w:t>
      </w:r>
      <w:proofErr w:type="spellEnd"/>
      <w:r>
        <w:t xml:space="preserve"> Predigt </w:t>
      </w:r>
      <w:proofErr w:type="spellStart"/>
      <w:r>
        <w:t>unnd</w:t>
      </w:r>
      <w:proofErr w:type="spellEnd"/>
      <w:r>
        <w:t xml:space="preserve"> Ceremonien / </w:t>
      </w:r>
      <w:proofErr w:type="spellStart"/>
      <w:r>
        <w:t>hoeret</w:t>
      </w:r>
      <w:proofErr w:type="spellEnd"/>
      <w:r>
        <w:t xml:space="preserve"> </w:t>
      </w:r>
      <w:proofErr w:type="spellStart"/>
      <w:r>
        <w:t>unnd</w:t>
      </w:r>
      <w:proofErr w:type="spellEnd"/>
      <w:r>
        <w:t xml:space="preserve"> gebrauchet / Und Sanct Paulus </w:t>
      </w:r>
      <w:proofErr w:type="spellStart"/>
      <w:r>
        <w:t>außdruecklich</w:t>
      </w:r>
      <w:proofErr w:type="spellEnd"/>
      <w:r>
        <w:t xml:space="preserve"> sagt / </w:t>
      </w:r>
      <w:proofErr w:type="spellStart"/>
      <w:r>
        <w:t>Ir</w:t>
      </w:r>
      <w:proofErr w:type="spellEnd"/>
      <w:r>
        <w:t xml:space="preserve"> </w:t>
      </w:r>
      <w:proofErr w:type="spellStart"/>
      <w:r>
        <w:t>koennet</w:t>
      </w:r>
      <w:proofErr w:type="spellEnd"/>
      <w:r>
        <w:t xml:space="preserve"> nicht des HERREN </w:t>
      </w:r>
      <w:proofErr w:type="spellStart"/>
      <w:r>
        <w:t>tisches</w:t>
      </w:r>
      <w:proofErr w:type="spellEnd"/>
      <w:r>
        <w:t xml:space="preserve"> </w:t>
      </w:r>
      <w:proofErr w:type="spellStart"/>
      <w:r>
        <w:t>unnd</w:t>
      </w:r>
      <w:proofErr w:type="spellEnd"/>
      <w:r>
        <w:t xml:space="preserve"> der </w:t>
      </w:r>
      <w:proofErr w:type="spellStart"/>
      <w:r>
        <w:t>Teuffel</w:t>
      </w:r>
      <w:proofErr w:type="spellEnd"/>
      <w:r>
        <w:t xml:space="preserve"> </w:t>
      </w:r>
      <w:proofErr w:type="spellStart"/>
      <w:r>
        <w:t>tisches</w:t>
      </w:r>
      <w:proofErr w:type="spellEnd"/>
      <w:r>
        <w:t xml:space="preserve"> </w:t>
      </w:r>
      <w:proofErr w:type="spellStart"/>
      <w:r>
        <w:t>teilhafftig</w:t>
      </w:r>
      <w:proofErr w:type="spellEnd"/>
      <w:r>
        <w:t xml:space="preserve"> sein etc. Und solches mit der </w:t>
      </w:r>
      <w:proofErr w:type="spellStart"/>
      <w:r>
        <w:t>warheit</w:t>
      </w:r>
      <w:proofErr w:type="spellEnd"/>
      <w:r>
        <w:t xml:space="preserve"> und </w:t>
      </w:r>
      <w:proofErr w:type="spellStart"/>
      <w:r>
        <w:t>ordnung</w:t>
      </w:r>
      <w:proofErr w:type="spellEnd"/>
      <w:r>
        <w:t xml:space="preserve"> Gottes nicht </w:t>
      </w:r>
      <w:proofErr w:type="spellStart"/>
      <w:r>
        <w:t>streittet</w:t>
      </w:r>
      <w:proofErr w:type="spellEnd"/>
      <w:r>
        <w:t xml:space="preserve"> / sonder </w:t>
      </w:r>
      <w:proofErr w:type="spellStart"/>
      <w:r>
        <w:t>gantz</w:t>
      </w:r>
      <w:proofErr w:type="spellEnd"/>
      <w:r>
        <w:t xml:space="preserve"> </w:t>
      </w:r>
      <w:proofErr w:type="spellStart"/>
      <w:r>
        <w:t>wol</w:t>
      </w:r>
      <w:proofErr w:type="spellEnd"/>
      <w:r>
        <w:t xml:space="preserve"> </w:t>
      </w:r>
      <w:proofErr w:type="spellStart"/>
      <w:r>
        <w:t>ubereinstimmet</w:t>
      </w:r>
      <w:proofErr w:type="spellEnd"/>
      <w:r>
        <w:t xml:space="preserve"> / weil er in allen Sacramenten so </w:t>
      </w:r>
      <w:proofErr w:type="spellStart"/>
      <w:r>
        <w:t>wol</w:t>
      </w:r>
      <w:proofErr w:type="spellEnd"/>
      <w:r>
        <w:t xml:space="preserve"> als in der Predig des </w:t>
      </w:r>
      <w:proofErr w:type="spellStart"/>
      <w:r>
        <w:t>Evangelions</w:t>
      </w:r>
      <w:proofErr w:type="spellEnd"/>
      <w:r>
        <w:t xml:space="preserve"> / die </w:t>
      </w:r>
      <w:proofErr w:type="spellStart"/>
      <w:r>
        <w:t>onsichtbaren</w:t>
      </w:r>
      <w:proofErr w:type="spellEnd"/>
      <w:r>
        <w:t xml:space="preserve"> geistlichen gaben allein den </w:t>
      </w:r>
      <w:proofErr w:type="spellStart"/>
      <w:r>
        <w:t>glaubigen</w:t>
      </w:r>
      <w:proofErr w:type="spellEnd"/>
      <w:r>
        <w:t xml:space="preserve"> und keinem </w:t>
      </w:r>
      <w:proofErr w:type="spellStart"/>
      <w:r>
        <w:t>onglaubigen</w:t>
      </w:r>
      <w:proofErr w:type="spellEnd"/>
      <w:r>
        <w:t xml:space="preserve"> </w:t>
      </w:r>
      <w:proofErr w:type="spellStart"/>
      <w:r>
        <w:t>verheisset</w:t>
      </w:r>
      <w:proofErr w:type="spellEnd"/>
      <w:r>
        <w:t xml:space="preserve">. </w:t>
      </w:r>
    </w:p>
    <w:p w14:paraId="59EE5E10" w14:textId="77777777" w:rsidR="008F74BD" w:rsidRDefault="008F74BD" w:rsidP="008F74BD">
      <w:pPr>
        <w:pStyle w:val="StandardWeb"/>
      </w:pPr>
      <w:r>
        <w:t xml:space="preserve">Item / Er </w:t>
      </w:r>
      <w:proofErr w:type="spellStart"/>
      <w:r>
        <w:t>wil</w:t>
      </w:r>
      <w:proofErr w:type="spellEnd"/>
      <w:r>
        <w:t xml:space="preserve"> daß seine </w:t>
      </w:r>
      <w:proofErr w:type="spellStart"/>
      <w:r>
        <w:t>muendliche</w:t>
      </w:r>
      <w:proofErr w:type="spellEnd"/>
      <w:r>
        <w:t xml:space="preserve"> </w:t>
      </w:r>
      <w:proofErr w:type="spellStart"/>
      <w:r>
        <w:t>niessung</w:t>
      </w:r>
      <w:proofErr w:type="spellEnd"/>
      <w:r>
        <w:t xml:space="preserve"> </w:t>
      </w:r>
      <w:proofErr w:type="spellStart"/>
      <w:r>
        <w:t>one</w:t>
      </w:r>
      <w:proofErr w:type="spellEnd"/>
      <w:r>
        <w:t xml:space="preserve"> sinnen / ohne </w:t>
      </w:r>
      <w:proofErr w:type="spellStart"/>
      <w:r>
        <w:t>vernunfft</w:t>
      </w:r>
      <w:proofErr w:type="spellEnd"/>
      <w:r>
        <w:t xml:space="preserve"> und ohne glauben / mit dem leiblichen munde geschehe. Weil er sich aber solches </w:t>
      </w:r>
      <w:proofErr w:type="spellStart"/>
      <w:r>
        <w:t>zubeweisen</w:t>
      </w:r>
      <w:proofErr w:type="spellEnd"/>
      <w:r>
        <w:t xml:space="preserve"> </w:t>
      </w:r>
      <w:proofErr w:type="spellStart"/>
      <w:r>
        <w:t>auff</w:t>
      </w:r>
      <w:proofErr w:type="spellEnd"/>
      <w:r>
        <w:t xml:space="preserve"> den </w:t>
      </w:r>
      <w:proofErr w:type="spellStart"/>
      <w:r>
        <w:t>befehl</w:t>
      </w:r>
      <w:proofErr w:type="spellEnd"/>
      <w:r>
        <w:t xml:space="preserve"> Christi </w:t>
      </w:r>
      <w:proofErr w:type="spellStart"/>
      <w:r>
        <w:t>beruffet</w:t>
      </w:r>
      <w:proofErr w:type="spellEnd"/>
      <w:r>
        <w:t xml:space="preserve"> / </w:t>
      </w:r>
      <w:proofErr w:type="spellStart"/>
      <w:r>
        <w:t>moegen</w:t>
      </w:r>
      <w:proofErr w:type="spellEnd"/>
      <w:r>
        <w:t xml:space="preserve"> alle </w:t>
      </w:r>
      <w:proofErr w:type="spellStart"/>
      <w:r>
        <w:t>besunnene</w:t>
      </w:r>
      <w:proofErr w:type="spellEnd"/>
      <w:r>
        <w:t xml:space="preserve"> / </w:t>
      </w:r>
      <w:proofErr w:type="spellStart"/>
      <w:r>
        <w:t>vernuenfftige</w:t>
      </w:r>
      <w:proofErr w:type="spellEnd"/>
      <w:r>
        <w:t xml:space="preserve"> </w:t>
      </w:r>
      <w:proofErr w:type="spellStart"/>
      <w:r>
        <w:t>unnd</w:t>
      </w:r>
      <w:proofErr w:type="spellEnd"/>
      <w:r>
        <w:t xml:space="preserve"> </w:t>
      </w:r>
      <w:proofErr w:type="spellStart"/>
      <w:r>
        <w:t>glaubige</w:t>
      </w:r>
      <w:proofErr w:type="spellEnd"/>
      <w:r>
        <w:t xml:space="preserve"> Christen sehen / was sie für sinnen / </w:t>
      </w:r>
      <w:proofErr w:type="spellStart"/>
      <w:r>
        <w:t>vernunfft</w:t>
      </w:r>
      <w:proofErr w:type="spellEnd"/>
      <w:r>
        <w:t xml:space="preserve"> oder glauben an </w:t>
      </w:r>
      <w:proofErr w:type="spellStart"/>
      <w:r>
        <w:t>Marbachen</w:t>
      </w:r>
      <w:proofErr w:type="spellEnd"/>
      <w:r>
        <w:t xml:space="preserve"> befinden / ehe denn er denselben </w:t>
      </w:r>
      <w:proofErr w:type="spellStart"/>
      <w:r>
        <w:t>befehl</w:t>
      </w:r>
      <w:proofErr w:type="spellEnd"/>
      <w:r>
        <w:t xml:space="preserve"> Christi darthut / darinnen er uns etwas heisset thun oder empfahen / daß </w:t>
      </w:r>
      <w:proofErr w:type="spellStart"/>
      <w:r>
        <w:t>nit</w:t>
      </w:r>
      <w:proofErr w:type="spellEnd"/>
      <w:r>
        <w:t xml:space="preserve"> entweder mit sinnen / oder </w:t>
      </w:r>
      <w:proofErr w:type="spellStart"/>
      <w:r>
        <w:t>vernunfft</w:t>
      </w:r>
      <w:proofErr w:type="spellEnd"/>
      <w:r>
        <w:t xml:space="preserve"> / oder glauben / </w:t>
      </w:r>
      <w:proofErr w:type="spellStart"/>
      <w:r>
        <w:t>koenne</w:t>
      </w:r>
      <w:proofErr w:type="spellEnd"/>
      <w:r>
        <w:t xml:space="preserve"> </w:t>
      </w:r>
      <w:proofErr w:type="spellStart"/>
      <w:r>
        <w:t>unnd</w:t>
      </w:r>
      <w:proofErr w:type="spellEnd"/>
      <w:r>
        <w:t xml:space="preserve"> </w:t>
      </w:r>
      <w:proofErr w:type="spellStart"/>
      <w:r>
        <w:t>muesse</w:t>
      </w:r>
      <w:proofErr w:type="spellEnd"/>
      <w:r>
        <w:t xml:space="preserve"> begriffen und gefasset werden. Denn daß CHRISTUS seinen leib so </w:t>
      </w:r>
      <w:proofErr w:type="spellStart"/>
      <w:r>
        <w:t>wol</w:t>
      </w:r>
      <w:proofErr w:type="spellEnd"/>
      <w:r>
        <w:t xml:space="preserve"> als das </w:t>
      </w:r>
      <w:proofErr w:type="spellStart"/>
      <w:r>
        <w:t>brot</w:t>
      </w:r>
      <w:proofErr w:type="spellEnd"/>
      <w:r>
        <w:t xml:space="preserve"> mündlich </w:t>
      </w:r>
      <w:proofErr w:type="spellStart"/>
      <w:r>
        <w:t>zuessen</w:t>
      </w:r>
      <w:proofErr w:type="spellEnd"/>
      <w:r>
        <w:t xml:space="preserve"> befohlen habe / stehet in Gottes </w:t>
      </w:r>
      <w:proofErr w:type="spellStart"/>
      <w:r>
        <w:t>wort</w:t>
      </w:r>
      <w:proofErr w:type="spellEnd"/>
      <w:r>
        <w:t xml:space="preserve"> </w:t>
      </w:r>
      <w:proofErr w:type="spellStart"/>
      <w:r>
        <w:t>niergend</w:t>
      </w:r>
      <w:proofErr w:type="spellEnd"/>
      <w:r>
        <w:t xml:space="preserve"> geschrieben. </w:t>
      </w:r>
    </w:p>
    <w:p w14:paraId="289B70E4" w14:textId="77777777" w:rsidR="008F74BD" w:rsidRDefault="008F74BD" w:rsidP="008F74BD">
      <w:pPr>
        <w:pStyle w:val="StandardWeb"/>
      </w:pPr>
      <w:r>
        <w:t xml:space="preserve">Item / Er </w:t>
      </w:r>
      <w:proofErr w:type="spellStart"/>
      <w:r>
        <w:t>wil</w:t>
      </w:r>
      <w:proofErr w:type="spellEnd"/>
      <w:r>
        <w:t xml:space="preserve"> daß die gottlosen die </w:t>
      </w:r>
      <w:proofErr w:type="spellStart"/>
      <w:r>
        <w:t>substantz</w:t>
      </w:r>
      <w:proofErr w:type="spellEnd"/>
      <w:r>
        <w:t xml:space="preserve"> und das wesen Christi / </w:t>
      </w:r>
      <w:proofErr w:type="spellStart"/>
      <w:r>
        <w:t>one</w:t>
      </w:r>
      <w:proofErr w:type="spellEnd"/>
      <w:r>
        <w:t xml:space="preserve"> die </w:t>
      </w:r>
      <w:proofErr w:type="spellStart"/>
      <w:r>
        <w:t>aufferstehung</w:t>
      </w:r>
      <w:proofErr w:type="spellEnd"/>
      <w:r>
        <w:t xml:space="preserve"> / leben / und </w:t>
      </w:r>
      <w:proofErr w:type="spellStart"/>
      <w:r>
        <w:t>wolthaten</w:t>
      </w:r>
      <w:proofErr w:type="spellEnd"/>
      <w:r>
        <w:t xml:space="preserve"> Christi / </w:t>
      </w:r>
      <w:proofErr w:type="spellStart"/>
      <w:r>
        <w:t>entpfangen</w:t>
      </w:r>
      <w:proofErr w:type="spellEnd"/>
      <w:r>
        <w:t xml:space="preserve"> und </w:t>
      </w:r>
      <w:proofErr w:type="spellStart"/>
      <w:r>
        <w:t>niessen</w:t>
      </w:r>
      <w:proofErr w:type="spellEnd"/>
      <w:r>
        <w:t xml:space="preserve">. </w:t>
      </w:r>
      <w:proofErr w:type="spellStart"/>
      <w:r>
        <w:t>Ubergehet</w:t>
      </w:r>
      <w:proofErr w:type="spellEnd"/>
      <w:r>
        <w:t xml:space="preserve"> aber stillschweigend / daß </w:t>
      </w:r>
      <w:proofErr w:type="spellStart"/>
      <w:r>
        <w:t>jm</w:t>
      </w:r>
      <w:proofErr w:type="spellEnd"/>
      <w:r>
        <w:t xml:space="preserve"> nu so lang und viel geantwortet ist / Daß weder Christi </w:t>
      </w:r>
      <w:proofErr w:type="spellStart"/>
      <w:r>
        <w:t>one</w:t>
      </w:r>
      <w:proofErr w:type="spellEnd"/>
      <w:r>
        <w:t xml:space="preserve"> seine </w:t>
      </w:r>
      <w:proofErr w:type="spellStart"/>
      <w:r>
        <w:t>wolthaten</w:t>
      </w:r>
      <w:proofErr w:type="spellEnd"/>
      <w:r>
        <w:t xml:space="preserve"> / noch der </w:t>
      </w:r>
      <w:proofErr w:type="spellStart"/>
      <w:r>
        <w:t>wolthaten</w:t>
      </w:r>
      <w:proofErr w:type="spellEnd"/>
      <w:r>
        <w:t xml:space="preserve"> </w:t>
      </w:r>
      <w:proofErr w:type="spellStart"/>
      <w:r>
        <w:t>one</w:t>
      </w:r>
      <w:proofErr w:type="spellEnd"/>
      <w:r>
        <w:t xml:space="preserve"> Christum </w:t>
      </w:r>
      <w:proofErr w:type="spellStart"/>
      <w:r>
        <w:t>selbest</w:t>
      </w:r>
      <w:proofErr w:type="spellEnd"/>
      <w:r>
        <w:t xml:space="preserve"> jemand </w:t>
      </w:r>
      <w:proofErr w:type="spellStart"/>
      <w:r>
        <w:t>koenne</w:t>
      </w:r>
      <w:proofErr w:type="spellEnd"/>
      <w:r>
        <w:t xml:space="preserve"> </w:t>
      </w:r>
      <w:proofErr w:type="spellStart"/>
      <w:r>
        <w:t>teilhafftig</w:t>
      </w:r>
      <w:proofErr w:type="spellEnd"/>
      <w:r>
        <w:t xml:space="preserve"> werden / Johan. 6. </w:t>
      </w:r>
      <w:proofErr w:type="spellStart"/>
      <w:r>
        <w:t>unnd</w:t>
      </w:r>
      <w:proofErr w:type="spellEnd"/>
      <w:r>
        <w:t xml:space="preserve"> 15. Item / daß weder Christi </w:t>
      </w:r>
      <w:proofErr w:type="spellStart"/>
      <w:r>
        <w:t>selbs</w:t>
      </w:r>
      <w:proofErr w:type="spellEnd"/>
      <w:r>
        <w:t xml:space="preserve"> noch seiner </w:t>
      </w:r>
      <w:proofErr w:type="spellStart"/>
      <w:r>
        <w:t>wolthaten</w:t>
      </w:r>
      <w:proofErr w:type="spellEnd"/>
      <w:r>
        <w:t xml:space="preserve"> / jemand </w:t>
      </w:r>
      <w:proofErr w:type="spellStart"/>
      <w:r>
        <w:t>koenne</w:t>
      </w:r>
      <w:proofErr w:type="spellEnd"/>
      <w:r>
        <w:t xml:space="preserve"> anders denn durch waren glauben an </w:t>
      </w:r>
      <w:proofErr w:type="spellStart"/>
      <w:r>
        <w:t>jn</w:t>
      </w:r>
      <w:proofErr w:type="spellEnd"/>
      <w:r>
        <w:t xml:space="preserve"> / </w:t>
      </w:r>
      <w:proofErr w:type="spellStart"/>
      <w:r>
        <w:t>theilhafftig</w:t>
      </w:r>
      <w:proofErr w:type="spellEnd"/>
      <w:r>
        <w:t xml:space="preserve"> werden / </w:t>
      </w:r>
      <w:proofErr w:type="spellStart"/>
      <w:r>
        <w:t>Ephe</w:t>
      </w:r>
      <w:proofErr w:type="spellEnd"/>
      <w:r>
        <w:t xml:space="preserve">. 3. Item / </w:t>
      </w:r>
      <w:proofErr w:type="spellStart"/>
      <w:r>
        <w:t>daz</w:t>
      </w:r>
      <w:proofErr w:type="spellEnd"/>
      <w:r>
        <w:t xml:space="preserve"> Christus </w:t>
      </w:r>
      <w:proofErr w:type="spellStart"/>
      <w:r>
        <w:t>jn</w:t>
      </w:r>
      <w:proofErr w:type="spellEnd"/>
      <w:r>
        <w:t xml:space="preserve"> / da er </w:t>
      </w:r>
      <w:proofErr w:type="spellStart"/>
      <w:r>
        <w:t>nit</w:t>
      </w:r>
      <w:proofErr w:type="spellEnd"/>
      <w:r>
        <w:t xml:space="preserve"> in </w:t>
      </w:r>
      <w:proofErr w:type="spellStart"/>
      <w:r>
        <w:t>zeiten</w:t>
      </w:r>
      <w:proofErr w:type="spellEnd"/>
      <w:r>
        <w:t xml:space="preserve"> mit solcher losen </w:t>
      </w:r>
      <w:proofErr w:type="spellStart"/>
      <w:r>
        <w:t>Sophisterey</w:t>
      </w:r>
      <w:proofErr w:type="spellEnd"/>
      <w:r>
        <w:t xml:space="preserve"> der </w:t>
      </w:r>
      <w:proofErr w:type="spellStart"/>
      <w:r>
        <w:t>warheit</w:t>
      </w:r>
      <w:proofErr w:type="spellEnd"/>
      <w:r>
        <w:t xml:space="preserve"> zu spotten </w:t>
      </w:r>
      <w:proofErr w:type="spellStart"/>
      <w:r>
        <w:t>auffhoeret</w:t>
      </w:r>
      <w:proofErr w:type="spellEnd"/>
      <w:r>
        <w:t xml:space="preserve"> / samt allen </w:t>
      </w:r>
      <w:proofErr w:type="spellStart"/>
      <w:r>
        <w:t>onglaubigen</w:t>
      </w:r>
      <w:proofErr w:type="spellEnd"/>
      <w:r>
        <w:t xml:space="preserve"> / mit seinem waren leibe / </w:t>
      </w:r>
      <w:proofErr w:type="spellStart"/>
      <w:r>
        <w:t>nit</w:t>
      </w:r>
      <w:proofErr w:type="spellEnd"/>
      <w:r>
        <w:t xml:space="preserve"> in Marbachs oder jemanden anders leibe / </w:t>
      </w:r>
      <w:proofErr w:type="spellStart"/>
      <w:r>
        <w:t>onsichtbar</w:t>
      </w:r>
      <w:proofErr w:type="spellEnd"/>
      <w:r>
        <w:t xml:space="preserve"> </w:t>
      </w:r>
      <w:proofErr w:type="spellStart"/>
      <w:r>
        <w:t>unnd</w:t>
      </w:r>
      <w:proofErr w:type="spellEnd"/>
      <w:r>
        <w:t xml:space="preserve"> </w:t>
      </w:r>
      <w:proofErr w:type="spellStart"/>
      <w:r>
        <w:t>onbefindlich</w:t>
      </w:r>
      <w:proofErr w:type="spellEnd"/>
      <w:r>
        <w:t xml:space="preserve"> verborgen / sondern </w:t>
      </w:r>
      <w:proofErr w:type="spellStart"/>
      <w:r>
        <w:t>auff</w:t>
      </w:r>
      <w:proofErr w:type="spellEnd"/>
      <w:r>
        <w:t xml:space="preserve"> dem </w:t>
      </w:r>
      <w:proofErr w:type="spellStart"/>
      <w:r>
        <w:t>Richterstuel</w:t>
      </w:r>
      <w:proofErr w:type="spellEnd"/>
      <w:r>
        <w:t xml:space="preserve"> seiner </w:t>
      </w:r>
      <w:proofErr w:type="spellStart"/>
      <w:r>
        <w:t>Maiestet</w:t>
      </w:r>
      <w:proofErr w:type="spellEnd"/>
      <w:r>
        <w:t xml:space="preserve"> </w:t>
      </w:r>
      <w:proofErr w:type="spellStart"/>
      <w:r>
        <w:t>ind</w:t>
      </w:r>
      <w:proofErr w:type="spellEnd"/>
      <w:r>
        <w:t xml:space="preserve"> en </w:t>
      </w:r>
      <w:proofErr w:type="spellStart"/>
      <w:r>
        <w:t>Wolcken</w:t>
      </w:r>
      <w:proofErr w:type="spellEnd"/>
      <w:r>
        <w:t xml:space="preserve"> in Marbachs </w:t>
      </w:r>
      <w:proofErr w:type="spellStart"/>
      <w:r>
        <w:t>unnd</w:t>
      </w:r>
      <w:proofErr w:type="spellEnd"/>
      <w:r>
        <w:t xml:space="preserve"> aller Creaturen </w:t>
      </w:r>
      <w:proofErr w:type="spellStart"/>
      <w:r>
        <w:t>angesicht</w:t>
      </w:r>
      <w:proofErr w:type="spellEnd"/>
      <w:r>
        <w:t xml:space="preserve"> sitzende / </w:t>
      </w:r>
      <w:proofErr w:type="spellStart"/>
      <w:r>
        <w:t>unnd</w:t>
      </w:r>
      <w:proofErr w:type="spellEnd"/>
      <w:r>
        <w:t xml:space="preserve"> </w:t>
      </w:r>
      <w:proofErr w:type="spellStart"/>
      <w:r>
        <w:t>jhn</w:t>
      </w:r>
      <w:proofErr w:type="spellEnd"/>
      <w:r>
        <w:t xml:space="preserve"> von sich hinweg weichen </w:t>
      </w:r>
      <w:proofErr w:type="spellStart"/>
      <w:r>
        <w:t>heissende</w:t>
      </w:r>
      <w:proofErr w:type="spellEnd"/>
      <w:r>
        <w:t xml:space="preserve"> / urteilen und richten wird. </w:t>
      </w:r>
    </w:p>
    <w:p w14:paraId="6E46B5F0" w14:textId="77777777" w:rsidR="008F74BD" w:rsidRDefault="008F74BD" w:rsidP="008F74BD">
      <w:pPr>
        <w:pStyle w:val="StandardWeb"/>
      </w:pPr>
      <w:r>
        <w:t xml:space="preserve">Item / Er </w:t>
      </w:r>
      <w:proofErr w:type="spellStart"/>
      <w:r>
        <w:t>wil</w:t>
      </w:r>
      <w:proofErr w:type="spellEnd"/>
      <w:r>
        <w:t xml:space="preserve"> / daß auch in derer </w:t>
      </w:r>
      <w:proofErr w:type="spellStart"/>
      <w:r>
        <w:t>mund</w:t>
      </w:r>
      <w:proofErr w:type="spellEnd"/>
      <w:r>
        <w:t xml:space="preserve"> und leib der leib Christi eingehe / </w:t>
      </w:r>
      <w:proofErr w:type="spellStart"/>
      <w:r>
        <w:t>inn</w:t>
      </w:r>
      <w:proofErr w:type="spellEnd"/>
      <w:r>
        <w:t xml:space="preserve"> welchen er weder vor noch nach dem brauch des Abendmals </w:t>
      </w:r>
      <w:proofErr w:type="spellStart"/>
      <w:r>
        <w:t>wonet</w:t>
      </w:r>
      <w:proofErr w:type="spellEnd"/>
      <w:r>
        <w:t xml:space="preserve"> / Gleich als Christus nach begangenem </w:t>
      </w:r>
      <w:proofErr w:type="spellStart"/>
      <w:r>
        <w:t>mißbrauch</w:t>
      </w:r>
      <w:proofErr w:type="spellEnd"/>
      <w:r>
        <w:t xml:space="preserve"> des Abendmals mehr denn zuvor / </w:t>
      </w:r>
      <w:proofErr w:type="spellStart"/>
      <w:r>
        <w:t>inn</w:t>
      </w:r>
      <w:proofErr w:type="spellEnd"/>
      <w:r>
        <w:t xml:space="preserve"> den Gottlosen / oder auch </w:t>
      </w:r>
      <w:proofErr w:type="spellStart"/>
      <w:r>
        <w:t>inn</w:t>
      </w:r>
      <w:proofErr w:type="spellEnd"/>
      <w:r>
        <w:t xml:space="preserve"> den </w:t>
      </w:r>
      <w:proofErr w:type="spellStart"/>
      <w:r>
        <w:t>glaubigen</w:t>
      </w:r>
      <w:proofErr w:type="spellEnd"/>
      <w:r>
        <w:t xml:space="preserve"> mehr nach denn vor dem </w:t>
      </w:r>
      <w:proofErr w:type="spellStart"/>
      <w:r>
        <w:t>entpfangenen</w:t>
      </w:r>
      <w:proofErr w:type="spellEnd"/>
      <w:r>
        <w:t xml:space="preserve"> </w:t>
      </w:r>
      <w:proofErr w:type="spellStart"/>
      <w:r>
        <w:t>Abendmal</w:t>
      </w:r>
      <w:proofErr w:type="spellEnd"/>
      <w:r>
        <w:t xml:space="preserve"> sein oder </w:t>
      </w:r>
      <w:proofErr w:type="spellStart"/>
      <w:r>
        <w:t>wonen</w:t>
      </w:r>
      <w:proofErr w:type="spellEnd"/>
      <w:r>
        <w:t xml:space="preserve"> </w:t>
      </w:r>
      <w:proofErr w:type="spellStart"/>
      <w:r>
        <w:t>wolte</w:t>
      </w:r>
      <w:proofErr w:type="spellEnd"/>
      <w:r>
        <w:t xml:space="preserve"> / oder sich darzu essen liesse / daß er nach dem essen wider von uns weiche / und allezeit </w:t>
      </w:r>
      <w:proofErr w:type="spellStart"/>
      <w:r>
        <w:t>auff</w:t>
      </w:r>
      <w:proofErr w:type="spellEnd"/>
      <w:r>
        <w:t xml:space="preserve"> ein </w:t>
      </w:r>
      <w:proofErr w:type="spellStart"/>
      <w:r>
        <w:t>newes</w:t>
      </w:r>
      <w:proofErr w:type="spellEnd"/>
      <w:r>
        <w:t xml:space="preserve"> leiblich in unsern </w:t>
      </w:r>
      <w:proofErr w:type="spellStart"/>
      <w:r>
        <w:t>mund</w:t>
      </w:r>
      <w:proofErr w:type="spellEnd"/>
      <w:r>
        <w:t xml:space="preserve"> </w:t>
      </w:r>
      <w:proofErr w:type="spellStart"/>
      <w:r>
        <w:t>unnd</w:t>
      </w:r>
      <w:proofErr w:type="spellEnd"/>
      <w:r>
        <w:t xml:space="preserve"> leib eingehe / oder in einem </w:t>
      </w:r>
      <w:proofErr w:type="spellStart"/>
      <w:r>
        <w:t>glaubigen</w:t>
      </w:r>
      <w:proofErr w:type="spellEnd"/>
      <w:r>
        <w:t xml:space="preserve"> mehr denn in dem andern / </w:t>
      </w:r>
      <w:proofErr w:type="spellStart"/>
      <w:r>
        <w:t>inn</w:t>
      </w:r>
      <w:proofErr w:type="spellEnd"/>
      <w:r>
        <w:t xml:space="preserve"> einem leiblich und Geistlich / in dem andern allein Geistlich </w:t>
      </w:r>
      <w:proofErr w:type="spellStart"/>
      <w:r>
        <w:t>wonete</w:t>
      </w:r>
      <w:proofErr w:type="spellEnd"/>
      <w:r>
        <w:t xml:space="preserve">. </w:t>
      </w:r>
    </w:p>
    <w:p w14:paraId="29BEB399" w14:textId="77777777" w:rsidR="008F74BD" w:rsidRDefault="008F74BD" w:rsidP="008F74BD">
      <w:pPr>
        <w:pStyle w:val="StandardWeb"/>
      </w:pPr>
      <w:proofErr w:type="spellStart"/>
      <w:r>
        <w:t>Auff</w:t>
      </w:r>
      <w:proofErr w:type="spellEnd"/>
      <w:r>
        <w:t xml:space="preserve"> solche seine stattliche </w:t>
      </w:r>
      <w:proofErr w:type="spellStart"/>
      <w:r>
        <w:t>widerlegung</w:t>
      </w:r>
      <w:proofErr w:type="spellEnd"/>
      <w:r>
        <w:t xml:space="preserve"> </w:t>
      </w:r>
      <w:proofErr w:type="spellStart"/>
      <w:r>
        <w:t>rhuemet</w:t>
      </w:r>
      <w:proofErr w:type="spellEnd"/>
      <w:r>
        <w:t xml:space="preserve"> sich Marbach / er hab die </w:t>
      </w:r>
      <w:proofErr w:type="spellStart"/>
      <w:r>
        <w:t>fuernemsten</w:t>
      </w:r>
      <w:proofErr w:type="spellEnd"/>
      <w:r>
        <w:t xml:space="preserve"> / und damit alle andere einreden der unseren </w:t>
      </w:r>
      <w:proofErr w:type="spellStart"/>
      <w:r>
        <w:t>uber</w:t>
      </w:r>
      <w:proofErr w:type="spellEnd"/>
      <w:r>
        <w:t xml:space="preserve"> der Gottlosen </w:t>
      </w:r>
      <w:proofErr w:type="spellStart"/>
      <w:r>
        <w:t>muendlichen</w:t>
      </w:r>
      <w:proofErr w:type="spellEnd"/>
      <w:r>
        <w:t xml:space="preserve"> </w:t>
      </w:r>
      <w:proofErr w:type="spellStart"/>
      <w:r>
        <w:t>niessung</w:t>
      </w:r>
      <w:proofErr w:type="spellEnd"/>
      <w:r>
        <w:t xml:space="preserve"> </w:t>
      </w:r>
      <w:proofErr w:type="spellStart"/>
      <w:r>
        <w:t>auff</w:t>
      </w:r>
      <w:proofErr w:type="spellEnd"/>
      <w:r>
        <w:t xml:space="preserve"> das </w:t>
      </w:r>
      <w:proofErr w:type="spellStart"/>
      <w:r>
        <w:t>haupt</w:t>
      </w:r>
      <w:proofErr w:type="spellEnd"/>
      <w:r>
        <w:t xml:space="preserve"> erleget. </w:t>
      </w:r>
      <w:proofErr w:type="spellStart"/>
      <w:r>
        <w:t>Sihet</w:t>
      </w:r>
      <w:proofErr w:type="spellEnd"/>
      <w:r>
        <w:t xml:space="preserve"> aber ein bedachtsamer </w:t>
      </w:r>
      <w:proofErr w:type="spellStart"/>
      <w:r>
        <w:t>leser</w:t>
      </w:r>
      <w:proofErr w:type="spellEnd"/>
      <w:r>
        <w:t xml:space="preserve"> </w:t>
      </w:r>
      <w:proofErr w:type="spellStart"/>
      <w:r>
        <w:t>wol</w:t>
      </w:r>
      <w:proofErr w:type="spellEnd"/>
      <w:r>
        <w:t xml:space="preserve"> / daß es </w:t>
      </w:r>
      <w:proofErr w:type="spellStart"/>
      <w:r>
        <w:t>wort</w:t>
      </w:r>
      <w:proofErr w:type="spellEnd"/>
      <w:r>
        <w:t xml:space="preserve"> sind / Und er diese </w:t>
      </w:r>
      <w:proofErr w:type="spellStart"/>
      <w:r>
        <w:t>gruende</w:t>
      </w:r>
      <w:proofErr w:type="spellEnd"/>
      <w:r>
        <w:t xml:space="preserve"> der unsern / welche nicht die geringsten sind / </w:t>
      </w:r>
      <w:proofErr w:type="spellStart"/>
      <w:r>
        <w:t>ongenaget</w:t>
      </w:r>
      <w:proofErr w:type="spellEnd"/>
      <w:r>
        <w:t xml:space="preserve"> gelassen hat / Daß nemlich Christus sein heilig </w:t>
      </w:r>
      <w:proofErr w:type="spellStart"/>
      <w:r>
        <w:t>Abendmal</w:t>
      </w:r>
      <w:proofErr w:type="spellEnd"/>
      <w:r>
        <w:t xml:space="preserve"> allein seinen </w:t>
      </w:r>
      <w:proofErr w:type="spellStart"/>
      <w:r>
        <w:t>glaubigen</w:t>
      </w:r>
      <w:proofErr w:type="spellEnd"/>
      <w:r>
        <w:t xml:space="preserve"> </w:t>
      </w:r>
      <w:proofErr w:type="spellStart"/>
      <w:r>
        <w:t>Juengern</w:t>
      </w:r>
      <w:proofErr w:type="spellEnd"/>
      <w:r>
        <w:t xml:space="preserve"> hat eingesetzt / daß in allen Sacramenten </w:t>
      </w:r>
      <w:proofErr w:type="spellStart"/>
      <w:r>
        <w:t>durchauß</w:t>
      </w:r>
      <w:proofErr w:type="spellEnd"/>
      <w:r>
        <w:t xml:space="preserve"> / die </w:t>
      </w:r>
      <w:proofErr w:type="spellStart"/>
      <w:r>
        <w:t>onglaubigen</w:t>
      </w:r>
      <w:proofErr w:type="spellEnd"/>
      <w:r>
        <w:t xml:space="preserve"> </w:t>
      </w:r>
      <w:proofErr w:type="spellStart"/>
      <w:r>
        <w:t>uber</w:t>
      </w:r>
      <w:proofErr w:type="spellEnd"/>
      <w:r>
        <w:t xml:space="preserve"> die </w:t>
      </w:r>
      <w:proofErr w:type="spellStart"/>
      <w:r>
        <w:t>eusserlichen</w:t>
      </w:r>
      <w:proofErr w:type="spellEnd"/>
      <w:r>
        <w:t xml:space="preserve"> </w:t>
      </w:r>
      <w:proofErr w:type="spellStart"/>
      <w:r>
        <w:t>zeichen</w:t>
      </w:r>
      <w:proofErr w:type="spellEnd"/>
      <w:r>
        <w:t xml:space="preserve"> nichts empfangen denn Gottes </w:t>
      </w:r>
      <w:proofErr w:type="spellStart"/>
      <w:r>
        <w:t>zorn</w:t>
      </w:r>
      <w:proofErr w:type="spellEnd"/>
      <w:r>
        <w:t xml:space="preserve"> und urteil / Daß Paulus 1. Cor. 10. denen so der </w:t>
      </w:r>
      <w:proofErr w:type="spellStart"/>
      <w:r>
        <w:t>Teuffel</w:t>
      </w:r>
      <w:proofErr w:type="spellEnd"/>
      <w:r>
        <w:t xml:space="preserve"> </w:t>
      </w:r>
      <w:proofErr w:type="spellStart"/>
      <w:r>
        <w:t>tisches</w:t>
      </w:r>
      <w:proofErr w:type="spellEnd"/>
      <w:r>
        <w:t xml:space="preserve"> und </w:t>
      </w:r>
      <w:proofErr w:type="spellStart"/>
      <w:r>
        <w:t>kelchs</w:t>
      </w:r>
      <w:proofErr w:type="spellEnd"/>
      <w:r>
        <w:t xml:space="preserve"> </w:t>
      </w:r>
      <w:proofErr w:type="spellStart"/>
      <w:r>
        <w:t>teilhafftig</w:t>
      </w:r>
      <w:proofErr w:type="spellEnd"/>
      <w:r>
        <w:t xml:space="preserve"> sind / den tisch </w:t>
      </w:r>
      <w:proofErr w:type="spellStart"/>
      <w:r>
        <w:t>unnd</w:t>
      </w:r>
      <w:proofErr w:type="spellEnd"/>
      <w:r>
        <w:t xml:space="preserve"> Kelch des Herren </w:t>
      </w:r>
      <w:proofErr w:type="spellStart"/>
      <w:r>
        <w:t>außdruecklich</w:t>
      </w:r>
      <w:proofErr w:type="spellEnd"/>
      <w:r>
        <w:t xml:space="preserve"> </w:t>
      </w:r>
      <w:proofErr w:type="spellStart"/>
      <w:r>
        <w:t>abstricket</w:t>
      </w:r>
      <w:proofErr w:type="spellEnd"/>
      <w:r>
        <w:t xml:space="preserve"> / Daß durch </w:t>
      </w:r>
      <w:proofErr w:type="spellStart"/>
      <w:r>
        <w:t>mißbrauch</w:t>
      </w:r>
      <w:proofErr w:type="spellEnd"/>
      <w:r>
        <w:t xml:space="preserve"> des Sacramentes Christus </w:t>
      </w:r>
      <w:proofErr w:type="spellStart"/>
      <w:r>
        <w:t>nit</w:t>
      </w:r>
      <w:proofErr w:type="spellEnd"/>
      <w:r>
        <w:t xml:space="preserve"> mehr denn zuvor in oder bey den gottlosen sey etc. </w:t>
      </w:r>
    </w:p>
    <w:p w14:paraId="13FCAE5B" w14:textId="77777777" w:rsidR="008F74BD" w:rsidRDefault="008F74BD" w:rsidP="008F74BD">
      <w:pPr>
        <w:pStyle w:val="StandardWeb"/>
      </w:pPr>
      <w:r>
        <w:t xml:space="preserve">Und wie seine </w:t>
      </w:r>
      <w:proofErr w:type="spellStart"/>
      <w:r>
        <w:t>widerlegung</w:t>
      </w:r>
      <w:proofErr w:type="spellEnd"/>
      <w:r>
        <w:t xml:space="preserve"> ist / also ist auch sein </w:t>
      </w:r>
      <w:proofErr w:type="spellStart"/>
      <w:r>
        <w:t>angehengter</w:t>
      </w:r>
      <w:proofErr w:type="spellEnd"/>
      <w:r>
        <w:t xml:space="preserve"> </w:t>
      </w:r>
      <w:proofErr w:type="spellStart"/>
      <w:r>
        <w:t>beweiß</w:t>
      </w:r>
      <w:proofErr w:type="spellEnd"/>
      <w:r>
        <w:t xml:space="preserve">. Die </w:t>
      </w:r>
      <w:proofErr w:type="spellStart"/>
      <w:r>
        <w:t>personen</w:t>
      </w:r>
      <w:proofErr w:type="spellEnd"/>
      <w:r>
        <w:t xml:space="preserve"> / spricht er / sie sind </w:t>
      </w:r>
      <w:proofErr w:type="spellStart"/>
      <w:r>
        <w:t>wirdig</w:t>
      </w:r>
      <w:proofErr w:type="spellEnd"/>
      <w:r>
        <w:t xml:space="preserve"> oder </w:t>
      </w:r>
      <w:proofErr w:type="spellStart"/>
      <w:r>
        <w:t>onwirdig</w:t>
      </w:r>
      <w:proofErr w:type="spellEnd"/>
      <w:r>
        <w:t xml:space="preserve"> / </w:t>
      </w:r>
      <w:proofErr w:type="spellStart"/>
      <w:r>
        <w:t>koennen</w:t>
      </w:r>
      <w:proofErr w:type="spellEnd"/>
      <w:r>
        <w:t xml:space="preserve"> das Sacrament nicht </w:t>
      </w:r>
      <w:proofErr w:type="spellStart"/>
      <w:r>
        <w:t>endern</w:t>
      </w:r>
      <w:proofErr w:type="spellEnd"/>
      <w:r>
        <w:t xml:space="preserve"> / Denn solches </w:t>
      </w:r>
      <w:proofErr w:type="spellStart"/>
      <w:r>
        <w:t>were</w:t>
      </w:r>
      <w:proofErr w:type="spellEnd"/>
      <w:r>
        <w:t xml:space="preserve"> der ehre Christi </w:t>
      </w:r>
      <w:proofErr w:type="spellStart"/>
      <w:r>
        <w:t>zunahend</w:t>
      </w:r>
      <w:proofErr w:type="spellEnd"/>
      <w:r>
        <w:t xml:space="preserve"> / Item in einem </w:t>
      </w:r>
      <w:proofErr w:type="spellStart"/>
      <w:r>
        <w:t>jden</w:t>
      </w:r>
      <w:proofErr w:type="spellEnd"/>
      <w:r>
        <w:t xml:space="preserve"> Sacrament muß das </w:t>
      </w:r>
      <w:proofErr w:type="spellStart"/>
      <w:r>
        <w:t>jrdische</w:t>
      </w:r>
      <w:proofErr w:type="spellEnd"/>
      <w:r>
        <w:t xml:space="preserve"> und </w:t>
      </w:r>
      <w:proofErr w:type="spellStart"/>
      <w:r>
        <w:t>Himlische</w:t>
      </w:r>
      <w:proofErr w:type="spellEnd"/>
      <w:r>
        <w:t xml:space="preserve"> mit einander </w:t>
      </w:r>
      <w:proofErr w:type="spellStart"/>
      <w:r>
        <w:t>entpfangen</w:t>
      </w:r>
      <w:proofErr w:type="spellEnd"/>
      <w:r>
        <w:t xml:space="preserve"> werden. Ist aber gut daß er selber darzu setzet / So es nach des Herrn </w:t>
      </w:r>
      <w:proofErr w:type="spellStart"/>
      <w:r>
        <w:t>stifftung</w:t>
      </w:r>
      <w:proofErr w:type="spellEnd"/>
      <w:r>
        <w:t xml:space="preserve"> gehalten wird / und so lang es ein Sacrament ist und bleibet. Denn Mar. </w:t>
      </w:r>
      <w:proofErr w:type="spellStart"/>
      <w:r>
        <w:t>dise</w:t>
      </w:r>
      <w:proofErr w:type="spellEnd"/>
      <w:r>
        <w:t xml:space="preserve"> </w:t>
      </w:r>
      <w:proofErr w:type="spellStart"/>
      <w:r>
        <w:t>regel</w:t>
      </w:r>
      <w:proofErr w:type="spellEnd"/>
      <w:r>
        <w:t xml:space="preserve"> </w:t>
      </w:r>
      <w:proofErr w:type="spellStart"/>
      <w:r>
        <w:t>onumgestossen</w:t>
      </w:r>
      <w:proofErr w:type="spellEnd"/>
      <w:r>
        <w:t xml:space="preserve"> muß lassen bleiben / </w:t>
      </w:r>
      <w:proofErr w:type="spellStart"/>
      <w:r>
        <w:t>Daz</w:t>
      </w:r>
      <w:proofErr w:type="spellEnd"/>
      <w:r>
        <w:t xml:space="preserve"> ausser dem rechten von Gott geordneten </w:t>
      </w:r>
      <w:proofErr w:type="spellStart"/>
      <w:r>
        <w:t>brrauch</w:t>
      </w:r>
      <w:proofErr w:type="spellEnd"/>
      <w:r>
        <w:t xml:space="preserve"> kein ding noch </w:t>
      </w:r>
      <w:proofErr w:type="spellStart"/>
      <w:r>
        <w:t>Ceremonia</w:t>
      </w:r>
      <w:proofErr w:type="spellEnd"/>
      <w:r>
        <w:t xml:space="preserve"> ein </w:t>
      </w:r>
      <w:proofErr w:type="spellStart"/>
      <w:r>
        <w:t>sacrament</w:t>
      </w:r>
      <w:proofErr w:type="spellEnd"/>
      <w:r>
        <w:t xml:space="preserve"> ist / und wie die </w:t>
      </w:r>
      <w:proofErr w:type="spellStart"/>
      <w:r>
        <w:t>Apologj</w:t>
      </w:r>
      <w:proofErr w:type="spellEnd"/>
      <w:r>
        <w:t xml:space="preserve"> der </w:t>
      </w:r>
      <w:proofErr w:type="spellStart"/>
      <w:r>
        <w:t>Augspurgischen</w:t>
      </w:r>
      <w:proofErr w:type="spellEnd"/>
      <w:r>
        <w:t xml:space="preserve"> Confession </w:t>
      </w:r>
      <w:proofErr w:type="spellStart"/>
      <w:r>
        <w:t>außdruecklich</w:t>
      </w:r>
      <w:proofErr w:type="spellEnd"/>
      <w:r>
        <w:t xml:space="preserve"> </w:t>
      </w:r>
      <w:proofErr w:type="spellStart"/>
      <w:r>
        <w:t>darvon</w:t>
      </w:r>
      <w:proofErr w:type="spellEnd"/>
      <w:r>
        <w:t xml:space="preserve"> redet / Die Sacrament </w:t>
      </w:r>
      <w:proofErr w:type="spellStart"/>
      <w:r>
        <w:t>one</w:t>
      </w:r>
      <w:proofErr w:type="spellEnd"/>
      <w:r>
        <w:t xml:space="preserve"> rechten glauben / ein </w:t>
      </w:r>
      <w:proofErr w:type="spellStart"/>
      <w:r>
        <w:t>onnuetz</w:t>
      </w:r>
      <w:proofErr w:type="spellEnd"/>
      <w:r>
        <w:t xml:space="preserve"> ding und vergebliche Ceremonien </w:t>
      </w:r>
      <w:proofErr w:type="spellStart"/>
      <w:r>
        <w:t>unnd</w:t>
      </w:r>
      <w:proofErr w:type="spellEnd"/>
      <w:r>
        <w:t xml:space="preserve"> </w:t>
      </w:r>
      <w:proofErr w:type="spellStart"/>
      <w:r>
        <w:t>spectakel</w:t>
      </w:r>
      <w:proofErr w:type="spellEnd"/>
      <w:r>
        <w:t xml:space="preserve"> sind. Nu ist aber das </w:t>
      </w:r>
      <w:proofErr w:type="spellStart"/>
      <w:r>
        <w:t>Abendmal</w:t>
      </w:r>
      <w:proofErr w:type="spellEnd"/>
      <w:r>
        <w:t xml:space="preserve"> / eigentlich </w:t>
      </w:r>
      <w:proofErr w:type="spellStart"/>
      <w:r>
        <w:t>zuredne</w:t>
      </w:r>
      <w:proofErr w:type="spellEnd"/>
      <w:r>
        <w:t xml:space="preserve"> keinem </w:t>
      </w:r>
      <w:proofErr w:type="spellStart"/>
      <w:r>
        <w:t>onglaubigen</w:t>
      </w:r>
      <w:proofErr w:type="spellEnd"/>
      <w:r>
        <w:t xml:space="preserve"> / als der den rechten brauch nicht halten </w:t>
      </w:r>
      <w:proofErr w:type="spellStart"/>
      <w:r>
        <w:t>kan</w:t>
      </w:r>
      <w:proofErr w:type="spellEnd"/>
      <w:r>
        <w:t xml:space="preserve"> / ein Sacrament / und viel weniger isset er darinnen den leib Christi / und diß </w:t>
      </w:r>
      <w:proofErr w:type="spellStart"/>
      <w:r>
        <w:t>one</w:t>
      </w:r>
      <w:proofErr w:type="spellEnd"/>
      <w:r>
        <w:t xml:space="preserve"> </w:t>
      </w:r>
      <w:proofErr w:type="spellStart"/>
      <w:r>
        <w:t>verletzung</w:t>
      </w:r>
      <w:proofErr w:type="spellEnd"/>
      <w:r>
        <w:t xml:space="preserve"> der </w:t>
      </w:r>
      <w:proofErr w:type="spellStart"/>
      <w:r>
        <w:t>einsetzung</w:t>
      </w:r>
      <w:proofErr w:type="spellEnd"/>
      <w:r>
        <w:t xml:space="preserve"> CHRISTI / weil er das </w:t>
      </w:r>
      <w:proofErr w:type="spellStart"/>
      <w:r>
        <w:t>Nachtmal</w:t>
      </w:r>
      <w:proofErr w:type="spellEnd"/>
      <w:r>
        <w:t xml:space="preserve"> allein den rechten Christen hat eingesetzt / welche seine Rechte Jünger sind / und das </w:t>
      </w:r>
      <w:proofErr w:type="spellStart"/>
      <w:r>
        <w:t>Abendmal</w:t>
      </w:r>
      <w:proofErr w:type="spellEnd"/>
      <w:r>
        <w:t xml:space="preserve"> zur </w:t>
      </w:r>
      <w:proofErr w:type="spellStart"/>
      <w:r>
        <w:t>gedaechtnus</w:t>
      </w:r>
      <w:proofErr w:type="spellEnd"/>
      <w:r>
        <w:t xml:space="preserve"> und </w:t>
      </w:r>
      <w:proofErr w:type="spellStart"/>
      <w:r>
        <w:t>verkuendigung</w:t>
      </w:r>
      <w:proofErr w:type="spellEnd"/>
      <w:r>
        <w:t xml:space="preserve"> seines </w:t>
      </w:r>
      <w:proofErr w:type="spellStart"/>
      <w:r>
        <w:t>thodes</w:t>
      </w:r>
      <w:proofErr w:type="spellEnd"/>
      <w:r>
        <w:t xml:space="preserve"> halten. Daß aber Christus auch die </w:t>
      </w:r>
      <w:proofErr w:type="spellStart"/>
      <w:r>
        <w:t>jenigen</w:t>
      </w:r>
      <w:proofErr w:type="spellEnd"/>
      <w:r>
        <w:t xml:space="preserve"> so nur mit dem Namen Christen sind / bey diesem </w:t>
      </w:r>
      <w:proofErr w:type="spellStart"/>
      <w:r>
        <w:t>Abendmal</w:t>
      </w:r>
      <w:proofErr w:type="spellEnd"/>
      <w:r>
        <w:t xml:space="preserve"> haben / </w:t>
      </w:r>
      <w:proofErr w:type="spellStart"/>
      <w:r>
        <w:t>wil</w:t>
      </w:r>
      <w:proofErr w:type="spellEnd"/>
      <w:r>
        <w:t xml:space="preserve"> </w:t>
      </w:r>
      <w:proofErr w:type="spellStart"/>
      <w:r>
        <w:t>geschreigen</w:t>
      </w:r>
      <w:proofErr w:type="spellEnd"/>
      <w:r>
        <w:t xml:space="preserve"> / mit seinem leib und </w:t>
      </w:r>
      <w:proofErr w:type="spellStart"/>
      <w:r>
        <w:t>blut</w:t>
      </w:r>
      <w:proofErr w:type="spellEnd"/>
      <w:r>
        <w:t xml:space="preserve"> speisen und </w:t>
      </w:r>
      <w:proofErr w:type="spellStart"/>
      <w:r>
        <w:t>trencken</w:t>
      </w:r>
      <w:proofErr w:type="spellEnd"/>
      <w:r>
        <w:t xml:space="preserve"> wolle / ist Marbachs freventliches </w:t>
      </w:r>
      <w:proofErr w:type="spellStart"/>
      <w:r>
        <w:t>gedichte</w:t>
      </w:r>
      <w:proofErr w:type="spellEnd"/>
      <w:r>
        <w:t xml:space="preserve"> / und stracks wider die </w:t>
      </w:r>
      <w:proofErr w:type="spellStart"/>
      <w:r>
        <w:t>lere</w:t>
      </w:r>
      <w:proofErr w:type="spellEnd"/>
      <w:r>
        <w:t xml:space="preserve"> S. Pauli / welche die </w:t>
      </w:r>
      <w:proofErr w:type="spellStart"/>
      <w:r>
        <w:t>heuchler</w:t>
      </w:r>
      <w:proofErr w:type="spellEnd"/>
      <w:r>
        <w:t xml:space="preserve"> und </w:t>
      </w:r>
      <w:proofErr w:type="spellStart"/>
      <w:r>
        <w:t>onbußfertigen</w:t>
      </w:r>
      <w:proofErr w:type="spellEnd"/>
      <w:r>
        <w:t xml:space="preserve"> bey schwerer straff und urteil Gottes von diesem tisch nicht minder den </w:t>
      </w:r>
      <w:proofErr w:type="spellStart"/>
      <w:r>
        <w:t>heiden</w:t>
      </w:r>
      <w:proofErr w:type="spellEnd"/>
      <w:r>
        <w:t xml:space="preserve"> und </w:t>
      </w:r>
      <w:proofErr w:type="spellStart"/>
      <w:r>
        <w:t>Türcken</w:t>
      </w:r>
      <w:proofErr w:type="spellEnd"/>
      <w:r>
        <w:t xml:space="preserve"> </w:t>
      </w:r>
      <w:proofErr w:type="spellStart"/>
      <w:r>
        <w:t>abmanet</w:t>
      </w:r>
      <w:proofErr w:type="spellEnd"/>
      <w:r>
        <w:t xml:space="preserve">. Ist derhalben dieser unterscheid der gottlosen / die Christum essen oder nicht essen sollen / ein </w:t>
      </w:r>
      <w:proofErr w:type="spellStart"/>
      <w:r>
        <w:t>ongeschickter</w:t>
      </w:r>
      <w:proofErr w:type="spellEnd"/>
      <w:r>
        <w:t xml:space="preserve"> und von sich </w:t>
      </w:r>
      <w:proofErr w:type="spellStart"/>
      <w:r>
        <w:t>selbest</w:t>
      </w:r>
      <w:proofErr w:type="spellEnd"/>
      <w:r>
        <w:t xml:space="preserve"> verschwindender / ja auch der Gottlosen </w:t>
      </w:r>
      <w:proofErr w:type="spellStart"/>
      <w:r>
        <w:t>muendlichen</w:t>
      </w:r>
      <w:proofErr w:type="spellEnd"/>
      <w:r>
        <w:t xml:space="preserve"> </w:t>
      </w:r>
      <w:proofErr w:type="spellStart"/>
      <w:r>
        <w:t>niessung</w:t>
      </w:r>
      <w:proofErr w:type="spellEnd"/>
      <w:r>
        <w:t xml:space="preserve"> </w:t>
      </w:r>
      <w:proofErr w:type="spellStart"/>
      <w:r>
        <w:t>gantz</w:t>
      </w:r>
      <w:proofErr w:type="spellEnd"/>
      <w:r>
        <w:t xml:space="preserve"> und gar den </w:t>
      </w:r>
      <w:proofErr w:type="spellStart"/>
      <w:r>
        <w:t>boden</w:t>
      </w:r>
      <w:proofErr w:type="spellEnd"/>
      <w:r>
        <w:t xml:space="preserve"> </w:t>
      </w:r>
      <w:proofErr w:type="spellStart"/>
      <w:r>
        <w:t>ausschalgender</w:t>
      </w:r>
      <w:proofErr w:type="spellEnd"/>
      <w:r>
        <w:t xml:space="preserve"> </w:t>
      </w:r>
      <w:proofErr w:type="spellStart"/>
      <w:r>
        <w:t>traum</w:t>
      </w:r>
      <w:proofErr w:type="spellEnd"/>
      <w:r>
        <w:t xml:space="preserve"> / dieweil kein </w:t>
      </w:r>
      <w:proofErr w:type="spellStart"/>
      <w:r>
        <w:t>ursach</w:t>
      </w:r>
      <w:proofErr w:type="spellEnd"/>
      <w:r>
        <w:t xml:space="preserve"> </w:t>
      </w:r>
      <w:proofErr w:type="spellStart"/>
      <w:r>
        <w:t>fuerbracht</w:t>
      </w:r>
      <w:proofErr w:type="spellEnd"/>
      <w:r>
        <w:t xml:space="preserve"> werden mag / </w:t>
      </w:r>
      <w:proofErr w:type="spellStart"/>
      <w:r>
        <w:t>warumb</w:t>
      </w:r>
      <w:proofErr w:type="spellEnd"/>
      <w:r>
        <w:t xml:space="preserve"> die </w:t>
      </w:r>
      <w:proofErr w:type="spellStart"/>
      <w:r>
        <w:t>offentlich</w:t>
      </w:r>
      <w:proofErr w:type="spellEnd"/>
      <w:r>
        <w:t xml:space="preserve"> gottlosen Christum nicht </w:t>
      </w:r>
      <w:proofErr w:type="spellStart"/>
      <w:r>
        <w:t>koennen</w:t>
      </w:r>
      <w:proofErr w:type="spellEnd"/>
      <w:r>
        <w:t xml:space="preserve"> essen / welche die Heuchler nicht eben so </w:t>
      </w:r>
      <w:proofErr w:type="spellStart"/>
      <w:r>
        <w:t>woll</w:t>
      </w:r>
      <w:proofErr w:type="spellEnd"/>
      <w:r>
        <w:t xml:space="preserve"> von </w:t>
      </w:r>
      <w:proofErr w:type="spellStart"/>
      <w:r>
        <w:t>disem</w:t>
      </w:r>
      <w:proofErr w:type="spellEnd"/>
      <w:r>
        <w:t xml:space="preserve"> essen </w:t>
      </w:r>
      <w:proofErr w:type="spellStart"/>
      <w:r>
        <w:t>ausschliesse</w:t>
      </w:r>
      <w:proofErr w:type="spellEnd"/>
      <w:r>
        <w:t xml:space="preserve"> / Welches auch </w:t>
      </w:r>
      <w:proofErr w:type="spellStart"/>
      <w:r>
        <w:t>Wigandus</w:t>
      </w:r>
      <w:proofErr w:type="spellEnd"/>
      <w:r>
        <w:t xml:space="preserve"> und </w:t>
      </w:r>
      <w:proofErr w:type="spellStart"/>
      <w:r>
        <w:t>Judex</w:t>
      </w:r>
      <w:proofErr w:type="spellEnd"/>
      <w:r>
        <w:t xml:space="preserve"> </w:t>
      </w:r>
      <w:proofErr w:type="spellStart"/>
      <w:r>
        <w:t>wol</w:t>
      </w:r>
      <w:proofErr w:type="spellEnd"/>
      <w:r>
        <w:t xml:space="preserve"> </w:t>
      </w:r>
      <w:proofErr w:type="spellStart"/>
      <w:r>
        <w:t>gemercket</w:t>
      </w:r>
      <w:proofErr w:type="spellEnd"/>
      <w:r>
        <w:t xml:space="preserve"> / und derhalben solches gemachten </w:t>
      </w:r>
      <w:proofErr w:type="spellStart"/>
      <w:r>
        <w:t>unterscheids</w:t>
      </w:r>
      <w:proofErr w:type="spellEnd"/>
      <w:r>
        <w:t xml:space="preserve"> halben / </w:t>
      </w:r>
      <w:proofErr w:type="spellStart"/>
      <w:r>
        <w:t>zorniglich</w:t>
      </w:r>
      <w:proofErr w:type="spellEnd"/>
      <w:r>
        <w:t xml:space="preserve"> wider Paulum </w:t>
      </w:r>
      <w:proofErr w:type="spellStart"/>
      <w:r>
        <w:t>Eberum</w:t>
      </w:r>
      <w:proofErr w:type="spellEnd"/>
      <w:r>
        <w:t xml:space="preserve"> </w:t>
      </w:r>
      <w:proofErr w:type="spellStart"/>
      <w:r>
        <w:t>geschriben</w:t>
      </w:r>
      <w:proofErr w:type="spellEnd"/>
      <w:r>
        <w:t xml:space="preserve">. Die </w:t>
      </w:r>
      <w:proofErr w:type="spellStart"/>
      <w:r>
        <w:t>persoenlich</w:t>
      </w:r>
      <w:proofErr w:type="spellEnd"/>
      <w:r>
        <w:t xml:space="preserve"> </w:t>
      </w:r>
      <w:proofErr w:type="spellStart"/>
      <w:r>
        <w:t>vereinigung</w:t>
      </w:r>
      <w:proofErr w:type="spellEnd"/>
      <w:r>
        <w:t xml:space="preserve"> der </w:t>
      </w:r>
      <w:proofErr w:type="spellStart"/>
      <w:r>
        <w:t>zwoen</w:t>
      </w:r>
      <w:proofErr w:type="spellEnd"/>
      <w:r>
        <w:t xml:space="preserve"> Naturen in Christo / </w:t>
      </w:r>
      <w:proofErr w:type="spellStart"/>
      <w:r>
        <w:t>hette</w:t>
      </w:r>
      <w:proofErr w:type="spellEnd"/>
      <w:r>
        <w:t xml:space="preserve"> er zum beweis der gottlosen </w:t>
      </w:r>
      <w:proofErr w:type="spellStart"/>
      <w:r>
        <w:t>muendlichen</w:t>
      </w:r>
      <w:proofErr w:type="spellEnd"/>
      <w:r>
        <w:t xml:space="preserve"> </w:t>
      </w:r>
      <w:proofErr w:type="spellStart"/>
      <w:r>
        <w:t>niessung</w:t>
      </w:r>
      <w:proofErr w:type="spellEnd"/>
      <w:r>
        <w:t xml:space="preserve"> </w:t>
      </w:r>
      <w:proofErr w:type="spellStart"/>
      <w:r>
        <w:t>wol</w:t>
      </w:r>
      <w:proofErr w:type="spellEnd"/>
      <w:r>
        <w:t xml:space="preserve"> </w:t>
      </w:r>
      <w:proofErr w:type="spellStart"/>
      <w:r>
        <w:t>moegen</w:t>
      </w:r>
      <w:proofErr w:type="spellEnd"/>
      <w:r>
        <w:t xml:space="preserve"> beruhen lassen / dieweil er / wie droben angezeigt / der gottseligen </w:t>
      </w:r>
      <w:proofErr w:type="spellStart"/>
      <w:r>
        <w:t>muendliche</w:t>
      </w:r>
      <w:proofErr w:type="spellEnd"/>
      <w:r>
        <w:t xml:space="preserve"> </w:t>
      </w:r>
      <w:proofErr w:type="spellStart"/>
      <w:r>
        <w:t>niessung</w:t>
      </w:r>
      <w:proofErr w:type="spellEnd"/>
      <w:r>
        <w:t xml:space="preserve"> noch nicht damit hat bewiesen. Deßgleichen auch die </w:t>
      </w:r>
      <w:proofErr w:type="spellStart"/>
      <w:r>
        <w:t>wort</w:t>
      </w:r>
      <w:proofErr w:type="spellEnd"/>
      <w:r>
        <w:t xml:space="preserve"> S. Pauli 1. Cor. 11. Von den </w:t>
      </w:r>
      <w:proofErr w:type="spellStart"/>
      <w:r>
        <w:t>onwirdigen</w:t>
      </w:r>
      <w:proofErr w:type="spellEnd"/>
      <w:r>
        <w:t xml:space="preserve"> / denn Paulus nicht sagt / der leib Christi / sonder das </w:t>
      </w:r>
      <w:proofErr w:type="spellStart"/>
      <w:r>
        <w:t>brot</w:t>
      </w:r>
      <w:proofErr w:type="spellEnd"/>
      <w:r>
        <w:t xml:space="preserve"> werde </w:t>
      </w:r>
      <w:proofErr w:type="spellStart"/>
      <w:r>
        <w:t>onwirdiglich</w:t>
      </w:r>
      <w:proofErr w:type="spellEnd"/>
      <w:r>
        <w:t xml:space="preserve"> </w:t>
      </w:r>
      <w:proofErr w:type="spellStart"/>
      <w:r>
        <w:t>geessen</w:t>
      </w:r>
      <w:proofErr w:type="spellEnd"/>
      <w:r>
        <w:t xml:space="preserve">. Und werden dennoch dieselben schuldig an dem leib Christi / dieweil sie diese </w:t>
      </w:r>
      <w:proofErr w:type="spellStart"/>
      <w:r>
        <w:t>himlische</w:t>
      </w:r>
      <w:proofErr w:type="spellEnd"/>
      <w:r>
        <w:t xml:space="preserve"> speise entweder gar verachten / als die </w:t>
      </w:r>
      <w:proofErr w:type="spellStart"/>
      <w:r>
        <w:t>onglaubigen</w:t>
      </w:r>
      <w:proofErr w:type="spellEnd"/>
      <w:r>
        <w:t xml:space="preserve"> / oder ja nicht mit solchem glauben / verlangen und </w:t>
      </w:r>
      <w:proofErr w:type="spellStart"/>
      <w:r>
        <w:t>danckbarkeit</w:t>
      </w:r>
      <w:proofErr w:type="spellEnd"/>
      <w:r>
        <w:t xml:space="preserve"> </w:t>
      </w:r>
      <w:proofErr w:type="spellStart"/>
      <w:r>
        <w:t>annemen</w:t>
      </w:r>
      <w:proofErr w:type="spellEnd"/>
      <w:r>
        <w:t xml:space="preserve"> / wie sie </w:t>
      </w:r>
      <w:proofErr w:type="spellStart"/>
      <w:r>
        <w:t>billich</w:t>
      </w:r>
      <w:proofErr w:type="spellEnd"/>
      <w:r>
        <w:t xml:space="preserve"> </w:t>
      </w:r>
      <w:proofErr w:type="spellStart"/>
      <w:r>
        <w:t>solten</w:t>
      </w:r>
      <w:proofErr w:type="spellEnd"/>
      <w:r>
        <w:t xml:space="preserve"> / Welche </w:t>
      </w:r>
      <w:proofErr w:type="spellStart"/>
      <w:r>
        <w:t>onwirdigkeit</w:t>
      </w:r>
      <w:proofErr w:type="spellEnd"/>
      <w:r>
        <w:t xml:space="preserve"> doch denselben nicht zugerechnet wird / die sie erkennen und </w:t>
      </w:r>
      <w:proofErr w:type="spellStart"/>
      <w:r>
        <w:t>umb</w:t>
      </w:r>
      <w:proofErr w:type="spellEnd"/>
      <w:r>
        <w:t xml:space="preserve"> </w:t>
      </w:r>
      <w:proofErr w:type="spellStart"/>
      <w:r>
        <w:t>verzeihung</w:t>
      </w:r>
      <w:proofErr w:type="spellEnd"/>
      <w:r>
        <w:t xml:space="preserve"> bitten / Und derhalben die schwachen nicht abschrecket vom </w:t>
      </w:r>
      <w:proofErr w:type="spellStart"/>
      <w:r>
        <w:t>Abendmal</w:t>
      </w:r>
      <w:proofErr w:type="spellEnd"/>
      <w:r>
        <w:t xml:space="preserve"> / wie Marbach </w:t>
      </w:r>
      <w:proofErr w:type="spellStart"/>
      <w:r>
        <w:t>jm</w:t>
      </w:r>
      <w:proofErr w:type="spellEnd"/>
      <w:r>
        <w:t xml:space="preserve"> </w:t>
      </w:r>
      <w:proofErr w:type="spellStart"/>
      <w:r>
        <w:t>treumen</w:t>
      </w:r>
      <w:proofErr w:type="spellEnd"/>
      <w:r>
        <w:t xml:space="preserve"> </w:t>
      </w:r>
      <w:proofErr w:type="spellStart"/>
      <w:r>
        <w:t>laest</w:t>
      </w:r>
      <w:proofErr w:type="spellEnd"/>
      <w:r>
        <w:t xml:space="preserve">. Viel weniger dienet </w:t>
      </w:r>
      <w:proofErr w:type="spellStart"/>
      <w:r>
        <w:t>jm</w:t>
      </w:r>
      <w:proofErr w:type="spellEnd"/>
      <w:r>
        <w:t xml:space="preserve"> das 10. Cap. derselben Epistel. Denn Paulus nicht sagt / was den </w:t>
      </w:r>
      <w:proofErr w:type="spellStart"/>
      <w:r>
        <w:t>onglaubigen</w:t>
      </w:r>
      <w:proofErr w:type="spellEnd"/>
      <w:r>
        <w:t xml:space="preserve"> und </w:t>
      </w:r>
      <w:proofErr w:type="spellStart"/>
      <w:r>
        <w:t>heuchlern</w:t>
      </w:r>
      <w:proofErr w:type="spellEnd"/>
      <w:r>
        <w:t xml:space="preserve"> / Sonder was im und allen </w:t>
      </w:r>
      <w:proofErr w:type="spellStart"/>
      <w:r>
        <w:t>fromen</w:t>
      </w:r>
      <w:proofErr w:type="spellEnd"/>
      <w:r>
        <w:t xml:space="preserve"> Christen / unter die er sich </w:t>
      </w:r>
      <w:proofErr w:type="spellStart"/>
      <w:r>
        <w:t>zelet</w:t>
      </w:r>
      <w:proofErr w:type="spellEnd"/>
      <w:r>
        <w:t xml:space="preserve"> / </w:t>
      </w:r>
      <w:proofErr w:type="spellStart"/>
      <w:r>
        <w:t>daz</w:t>
      </w:r>
      <w:proofErr w:type="spellEnd"/>
      <w:r>
        <w:t xml:space="preserve"> </w:t>
      </w:r>
      <w:proofErr w:type="spellStart"/>
      <w:r>
        <w:t>brot</w:t>
      </w:r>
      <w:proofErr w:type="spellEnd"/>
      <w:r>
        <w:t xml:space="preserve"> des Abendmals sey / nemlich die gemeinschafft Christi. </w:t>
      </w:r>
      <w:proofErr w:type="spellStart"/>
      <w:r>
        <w:t>Vermanet</w:t>
      </w:r>
      <w:proofErr w:type="spellEnd"/>
      <w:r>
        <w:t xml:space="preserve"> der halben alle die Rechte Christen / und der gemeinschafft Christi </w:t>
      </w:r>
      <w:proofErr w:type="spellStart"/>
      <w:r>
        <w:t>teilhafftig</w:t>
      </w:r>
      <w:proofErr w:type="spellEnd"/>
      <w:r>
        <w:t xml:space="preserve"> sein und bleiben wollen / daß sie sich der </w:t>
      </w:r>
      <w:proofErr w:type="spellStart"/>
      <w:r>
        <w:t>teuffel</w:t>
      </w:r>
      <w:proofErr w:type="spellEnd"/>
      <w:r>
        <w:t xml:space="preserve"> gemeinschafft </w:t>
      </w:r>
      <w:proofErr w:type="spellStart"/>
      <w:r>
        <w:t>entschlahen</w:t>
      </w:r>
      <w:proofErr w:type="spellEnd"/>
      <w:r>
        <w:t xml:space="preserve"> / als die mit der gemeinschafft Christi nicht </w:t>
      </w:r>
      <w:proofErr w:type="spellStart"/>
      <w:r>
        <w:t>moege</w:t>
      </w:r>
      <w:proofErr w:type="spellEnd"/>
      <w:r>
        <w:t xml:space="preserve"> bestehen. Also </w:t>
      </w:r>
      <w:proofErr w:type="spellStart"/>
      <w:r>
        <w:t>hette</w:t>
      </w:r>
      <w:proofErr w:type="spellEnd"/>
      <w:r>
        <w:t xml:space="preserve"> er auch die </w:t>
      </w:r>
      <w:proofErr w:type="spellStart"/>
      <w:r>
        <w:t>gleichheit</w:t>
      </w:r>
      <w:proofErr w:type="spellEnd"/>
      <w:r>
        <w:t xml:space="preserve"> der Sacrament und der predigt </w:t>
      </w:r>
      <w:proofErr w:type="spellStart"/>
      <w:r>
        <w:t>Goettliches</w:t>
      </w:r>
      <w:proofErr w:type="spellEnd"/>
      <w:r>
        <w:t xml:space="preserve"> </w:t>
      </w:r>
      <w:proofErr w:type="spellStart"/>
      <w:r>
        <w:t>worts</w:t>
      </w:r>
      <w:proofErr w:type="spellEnd"/>
      <w:r>
        <w:t xml:space="preserve"> / und den </w:t>
      </w:r>
      <w:proofErr w:type="spellStart"/>
      <w:r>
        <w:t>glaubigen</w:t>
      </w:r>
      <w:proofErr w:type="spellEnd"/>
      <w:r>
        <w:t xml:space="preserve"> und </w:t>
      </w:r>
      <w:proofErr w:type="spellStart"/>
      <w:r>
        <w:t>onglaubigen</w:t>
      </w:r>
      <w:proofErr w:type="spellEnd"/>
      <w:r>
        <w:t xml:space="preserve"> gemeinen brauch derselben / freilich </w:t>
      </w:r>
      <w:proofErr w:type="spellStart"/>
      <w:r>
        <w:t>nit</w:t>
      </w:r>
      <w:proofErr w:type="spellEnd"/>
      <w:r>
        <w:t xml:space="preserve"> angezogen / wenn er so viel in Gottes </w:t>
      </w:r>
      <w:proofErr w:type="spellStart"/>
      <w:r>
        <w:t>wort</w:t>
      </w:r>
      <w:proofErr w:type="spellEnd"/>
      <w:r>
        <w:t xml:space="preserve"> verstuende / das er sehen </w:t>
      </w:r>
      <w:proofErr w:type="spellStart"/>
      <w:r>
        <w:t>kuende</w:t>
      </w:r>
      <w:proofErr w:type="spellEnd"/>
      <w:r>
        <w:t xml:space="preserve"> was </w:t>
      </w:r>
      <w:proofErr w:type="spellStart"/>
      <w:r>
        <w:t>fuer</w:t>
      </w:r>
      <w:proofErr w:type="spellEnd"/>
      <w:r>
        <w:t xml:space="preserve"> </w:t>
      </w:r>
      <w:proofErr w:type="spellStart"/>
      <w:r>
        <w:t>jn</w:t>
      </w:r>
      <w:proofErr w:type="spellEnd"/>
      <w:r>
        <w:t xml:space="preserve"> oder wider in sey. Denn wie die gottlosen in der predig nichts denn die </w:t>
      </w:r>
      <w:proofErr w:type="spellStart"/>
      <w:r>
        <w:t>eusserliche</w:t>
      </w:r>
      <w:proofErr w:type="spellEnd"/>
      <w:r>
        <w:t xml:space="preserve"> </w:t>
      </w:r>
      <w:proofErr w:type="spellStart"/>
      <w:r>
        <w:t>stimm</w:t>
      </w:r>
      <w:proofErr w:type="spellEnd"/>
      <w:r>
        <w:t xml:space="preserve"> mit den </w:t>
      </w:r>
      <w:proofErr w:type="spellStart"/>
      <w:r>
        <w:t>ohren</w:t>
      </w:r>
      <w:proofErr w:type="spellEnd"/>
      <w:r>
        <w:t xml:space="preserve"> </w:t>
      </w:r>
      <w:proofErr w:type="spellStart"/>
      <w:r>
        <w:t>anhoeren</w:t>
      </w:r>
      <w:proofErr w:type="spellEnd"/>
      <w:r>
        <w:t xml:space="preserve"> / Also sehen </w:t>
      </w:r>
      <w:proofErr w:type="spellStart"/>
      <w:r>
        <w:t>unnd</w:t>
      </w:r>
      <w:proofErr w:type="spellEnd"/>
      <w:r>
        <w:t xml:space="preserve"> </w:t>
      </w:r>
      <w:proofErr w:type="spellStart"/>
      <w:r>
        <w:t>entpfahen</w:t>
      </w:r>
      <w:proofErr w:type="spellEnd"/>
      <w:r>
        <w:t xml:space="preserve"> sie mit </w:t>
      </w:r>
      <w:proofErr w:type="spellStart"/>
      <w:r>
        <w:t>augen</w:t>
      </w:r>
      <w:proofErr w:type="spellEnd"/>
      <w:r>
        <w:t xml:space="preserve"> </w:t>
      </w:r>
      <w:proofErr w:type="spellStart"/>
      <w:r>
        <w:t>hand</w:t>
      </w:r>
      <w:proofErr w:type="spellEnd"/>
      <w:r>
        <w:t xml:space="preserve"> / </w:t>
      </w:r>
      <w:proofErr w:type="spellStart"/>
      <w:r>
        <w:t>mund</w:t>
      </w:r>
      <w:proofErr w:type="spellEnd"/>
      <w:r>
        <w:t xml:space="preserve"> / und andern sinnen und gliedern des </w:t>
      </w:r>
      <w:proofErr w:type="spellStart"/>
      <w:r>
        <w:t>leibs</w:t>
      </w:r>
      <w:proofErr w:type="spellEnd"/>
      <w:r>
        <w:t xml:space="preserve"> in dem brauch der Sacrament nichts denn das sichtbare </w:t>
      </w:r>
      <w:proofErr w:type="spellStart"/>
      <w:r>
        <w:t>wort</w:t>
      </w:r>
      <w:proofErr w:type="spellEnd"/>
      <w:r>
        <w:t xml:space="preserve"> / das ist / die </w:t>
      </w:r>
      <w:proofErr w:type="spellStart"/>
      <w:r>
        <w:t>eusserlichen</w:t>
      </w:r>
      <w:proofErr w:type="spellEnd"/>
      <w:r>
        <w:t xml:space="preserve"> </w:t>
      </w:r>
      <w:proofErr w:type="spellStart"/>
      <w:r>
        <w:t>zeichen</w:t>
      </w:r>
      <w:proofErr w:type="spellEnd"/>
      <w:r>
        <w:t xml:space="preserve"> / im </w:t>
      </w:r>
      <w:proofErr w:type="spellStart"/>
      <w:r>
        <w:t>Tauff</w:t>
      </w:r>
      <w:proofErr w:type="spellEnd"/>
      <w:r>
        <w:t xml:space="preserve"> das </w:t>
      </w:r>
      <w:proofErr w:type="spellStart"/>
      <w:r>
        <w:t>wasser</w:t>
      </w:r>
      <w:proofErr w:type="spellEnd"/>
      <w:r>
        <w:t xml:space="preserve"> im </w:t>
      </w:r>
      <w:proofErr w:type="spellStart"/>
      <w:r>
        <w:t>Nachtmal</w:t>
      </w:r>
      <w:proofErr w:type="spellEnd"/>
      <w:r>
        <w:t xml:space="preserve"> </w:t>
      </w:r>
      <w:proofErr w:type="spellStart"/>
      <w:r>
        <w:t>brot</w:t>
      </w:r>
      <w:proofErr w:type="spellEnd"/>
      <w:r>
        <w:t xml:space="preserve"> und wein. Diß </w:t>
      </w:r>
      <w:proofErr w:type="spellStart"/>
      <w:r>
        <w:t>leren</w:t>
      </w:r>
      <w:proofErr w:type="spellEnd"/>
      <w:r>
        <w:t xml:space="preserve"> auch die H. </w:t>
      </w:r>
      <w:proofErr w:type="spellStart"/>
      <w:r>
        <w:t>vaeter</w:t>
      </w:r>
      <w:proofErr w:type="spellEnd"/>
      <w:r>
        <w:t xml:space="preserve"> an denen orten / so Marbach </w:t>
      </w:r>
      <w:proofErr w:type="spellStart"/>
      <w:r>
        <w:t>anzeuhet</w:t>
      </w:r>
      <w:proofErr w:type="spellEnd"/>
      <w:r>
        <w:t xml:space="preserve"> und an andern / da sie entweder nichts anders sagen / denn daß die gottlosen durch </w:t>
      </w:r>
      <w:proofErr w:type="spellStart"/>
      <w:r>
        <w:t>mißbrauch</w:t>
      </w:r>
      <w:proofErr w:type="spellEnd"/>
      <w:r>
        <w:t xml:space="preserve"> der Sacrament schuldig werden am leib und </w:t>
      </w:r>
      <w:proofErr w:type="spellStart"/>
      <w:r>
        <w:t>blut</w:t>
      </w:r>
      <w:proofErr w:type="spellEnd"/>
      <w:r>
        <w:t xml:space="preserve"> Christi / </w:t>
      </w:r>
      <w:proofErr w:type="spellStart"/>
      <w:r>
        <w:t>niessen</w:t>
      </w:r>
      <w:proofErr w:type="spellEnd"/>
      <w:r>
        <w:t xml:space="preserve"> aber allein </w:t>
      </w:r>
      <w:proofErr w:type="spellStart"/>
      <w:r>
        <w:t>brot</w:t>
      </w:r>
      <w:proofErr w:type="spellEnd"/>
      <w:r>
        <w:t xml:space="preserve"> und wein / Oder </w:t>
      </w:r>
      <w:proofErr w:type="spellStart"/>
      <w:r>
        <w:t>Sacramentsweise</w:t>
      </w:r>
      <w:proofErr w:type="spellEnd"/>
      <w:r>
        <w:t xml:space="preserve"> reden / </w:t>
      </w:r>
      <w:proofErr w:type="spellStart"/>
      <w:r>
        <w:t>unnd</w:t>
      </w:r>
      <w:proofErr w:type="spellEnd"/>
      <w:r>
        <w:t xml:space="preserve"> das </w:t>
      </w:r>
      <w:proofErr w:type="spellStart"/>
      <w:r>
        <w:t>brot</w:t>
      </w:r>
      <w:proofErr w:type="spellEnd"/>
      <w:r>
        <w:t xml:space="preserve"> und wein den leib und das </w:t>
      </w:r>
      <w:proofErr w:type="spellStart"/>
      <w:r>
        <w:t>blut</w:t>
      </w:r>
      <w:proofErr w:type="spellEnd"/>
      <w:r>
        <w:t xml:space="preserve"> Christi nennen. Daß diß </w:t>
      </w:r>
      <w:proofErr w:type="spellStart"/>
      <w:r>
        <w:t>jre</w:t>
      </w:r>
      <w:proofErr w:type="spellEnd"/>
      <w:r>
        <w:t xml:space="preserve"> </w:t>
      </w:r>
      <w:proofErr w:type="spellStart"/>
      <w:r>
        <w:t>lere</w:t>
      </w:r>
      <w:proofErr w:type="spellEnd"/>
      <w:r>
        <w:t xml:space="preserve"> und </w:t>
      </w:r>
      <w:proofErr w:type="spellStart"/>
      <w:r>
        <w:t>meinung</w:t>
      </w:r>
      <w:proofErr w:type="spellEnd"/>
      <w:r>
        <w:t xml:space="preserve"> sey / bezeugen </w:t>
      </w:r>
      <w:proofErr w:type="spellStart"/>
      <w:r>
        <w:t>vil</w:t>
      </w:r>
      <w:proofErr w:type="spellEnd"/>
      <w:r>
        <w:t xml:space="preserve"> </w:t>
      </w:r>
      <w:proofErr w:type="spellStart"/>
      <w:r>
        <w:t>ausdrueckliche</w:t>
      </w:r>
      <w:proofErr w:type="spellEnd"/>
      <w:r>
        <w:t xml:space="preserve"> klare </w:t>
      </w:r>
      <w:proofErr w:type="spellStart"/>
      <w:r>
        <w:t>spruech</w:t>
      </w:r>
      <w:proofErr w:type="spellEnd"/>
      <w:r>
        <w:t xml:space="preserve"> / so </w:t>
      </w:r>
      <w:proofErr w:type="spellStart"/>
      <w:r>
        <w:t>offt</w:t>
      </w:r>
      <w:proofErr w:type="spellEnd"/>
      <w:r>
        <w:t xml:space="preserve"> von den unsern angezogen / aber von </w:t>
      </w:r>
      <w:proofErr w:type="spellStart"/>
      <w:r>
        <w:t>Marbachen</w:t>
      </w:r>
      <w:proofErr w:type="spellEnd"/>
      <w:r>
        <w:t xml:space="preserve"> mit gewischtem maul </w:t>
      </w:r>
      <w:proofErr w:type="spellStart"/>
      <w:r>
        <w:t>ubergangen</w:t>
      </w:r>
      <w:proofErr w:type="spellEnd"/>
      <w:r>
        <w:t xml:space="preserve"> / Als S. Augustinus Contra </w:t>
      </w:r>
      <w:proofErr w:type="spellStart"/>
      <w:r>
        <w:t>Crescen</w:t>
      </w:r>
      <w:proofErr w:type="spellEnd"/>
      <w:r>
        <w:t xml:space="preserve">. </w:t>
      </w:r>
      <w:proofErr w:type="spellStart"/>
      <w:r>
        <w:t>lib</w:t>
      </w:r>
      <w:proofErr w:type="spellEnd"/>
      <w:r>
        <w:t xml:space="preserve">. 1. Cap. 25. Judas habe den leib Christi </w:t>
      </w:r>
      <w:proofErr w:type="spellStart"/>
      <w:r>
        <w:t>entpfangen</w:t>
      </w:r>
      <w:proofErr w:type="spellEnd"/>
      <w:r>
        <w:t xml:space="preserve"> / wie Simon der Zauberer den </w:t>
      </w:r>
      <w:proofErr w:type="spellStart"/>
      <w:r>
        <w:t>Tauff</w:t>
      </w:r>
      <w:proofErr w:type="spellEnd"/>
      <w:r>
        <w:t xml:space="preserve"> Christi. De </w:t>
      </w:r>
      <w:proofErr w:type="spellStart"/>
      <w:r>
        <w:t>civit</w:t>
      </w:r>
      <w:proofErr w:type="spellEnd"/>
      <w:r>
        <w:t xml:space="preserve">. Die </w:t>
      </w:r>
      <w:proofErr w:type="spellStart"/>
      <w:r>
        <w:t>lib</w:t>
      </w:r>
      <w:proofErr w:type="spellEnd"/>
      <w:r>
        <w:t xml:space="preserve">. 21. Cap. 25. Man </w:t>
      </w:r>
      <w:proofErr w:type="spellStart"/>
      <w:r>
        <w:t>sol</w:t>
      </w:r>
      <w:proofErr w:type="spellEnd"/>
      <w:r>
        <w:t xml:space="preserve"> nicht sagen / daß die den leib Christi essen / unter die </w:t>
      </w:r>
      <w:proofErr w:type="spellStart"/>
      <w:r>
        <w:t>glieder</w:t>
      </w:r>
      <w:proofErr w:type="spellEnd"/>
      <w:r>
        <w:t xml:space="preserve"> CHRISTI nicht zurechnen sind. In </w:t>
      </w:r>
      <w:proofErr w:type="spellStart"/>
      <w:r>
        <w:t>Iohan</w:t>
      </w:r>
      <w:proofErr w:type="spellEnd"/>
      <w:r>
        <w:t xml:space="preserve">. </w:t>
      </w:r>
      <w:proofErr w:type="spellStart"/>
      <w:r>
        <w:t>Tract</w:t>
      </w:r>
      <w:proofErr w:type="spellEnd"/>
      <w:r>
        <w:t xml:space="preserve">. 59. die andern Apostel </w:t>
      </w:r>
      <w:proofErr w:type="spellStart"/>
      <w:r>
        <w:t>assen</w:t>
      </w:r>
      <w:proofErr w:type="spellEnd"/>
      <w:r>
        <w:t xml:space="preserve"> das </w:t>
      </w:r>
      <w:proofErr w:type="spellStart"/>
      <w:r>
        <w:t>brot</w:t>
      </w:r>
      <w:proofErr w:type="spellEnd"/>
      <w:r>
        <w:t xml:space="preserve"> / welches der Herr </w:t>
      </w:r>
      <w:proofErr w:type="spellStart"/>
      <w:r>
        <w:t>selbest</w:t>
      </w:r>
      <w:proofErr w:type="spellEnd"/>
      <w:r>
        <w:t xml:space="preserve"> ist / Judas aber das </w:t>
      </w:r>
      <w:proofErr w:type="spellStart"/>
      <w:r>
        <w:t>brot</w:t>
      </w:r>
      <w:proofErr w:type="spellEnd"/>
      <w:r>
        <w:t xml:space="preserve"> des Herren wider den Herren / jene das leben / dieser die straffe etc. Aber weil sich </w:t>
      </w:r>
      <w:proofErr w:type="spellStart"/>
      <w:r>
        <w:t>gegenteil</w:t>
      </w:r>
      <w:proofErr w:type="spellEnd"/>
      <w:r>
        <w:t xml:space="preserve"> </w:t>
      </w:r>
      <w:proofErr w:type="spellStart"/>
      <w:r>
        <w:t>uber</w:t>
      </w:r>
      <w:proofErr w:type="spellEnd"/>
      <w:r>
        <w:t xml:space="preserve"> der Gottlosen mündlichen </w:t>
      </w:r>
      <w:proofErr w:type="spellStart"/>
      <w:r>
        <w:t>niessung</w:t>
      </w:r>
      <w:proofErr w:type="spellEnd"/>
      <w:r>
        <w:t xml:space="preserve"> </w:t>
      </w:r>
      <w:proofErr w:type="spellStart"/>
      <w:r>
        <w:t>selbest</w:t>
      </w:r>
      <w:proofErr w:type="spellEnd"/>
      <w:r>
        <w:t xml:space="preserve"> nicht </w:t>
      </w:r>
      <w:proofErr w:type="spellStart"/>
      <w:r>
        <w:t>kan</w:t>
      </w:r>
      <w:proofErr w:type="spellEnd"/>
      <w:r>
        <w:t xml:space="preserve"> vertragen / </w:t>
      </w:r>
      <w:proofErr w:type="spellStart"/>
      <w:r>
        <w:t>kan</w:t>
      </w:r>
      <w:proofErr w:type="spellEnd"/>
      <w:r>
        <w:t xml:space="preserve"> ein jeder auch </w:t>
      </w:r>
      <w:proofErr w:type="spellStart"/>
      <w:r>
        <w:t>ringverstendiger</w:t>
      </w:r>
      <w:proofErr w:type="spellEnd"/>
      <w:r>
        <w:t xml:space="preserve"> </w:t>
      </w:r>
      <w:proofErr w:type="spellStart"/>
      <w:r>
        <w:t>one</w:t>
      </w:r>
      <w:proofErr w:type="spellEnd"/>
      <w:r>
        <w:t xml:space="preserve"> ferneren </w:t>
      </w:r>
      <w:proofErr w:type="spellStart"/>
      <w:r>
        <w:t>bericht</w:t>
      </w:r>
      <w:proofErr w:type="spellEnd"/>
      <w:r>
        <w:t xml:space="preserve"> / leichtlich erachten / wie feste die </w:t>
      </w:r>
      <w:proofErr w:type="spellStart"/>
      <w:r>
        <w:t>muendliche</w:t>
      </w:r>
      <w:proofErr w:type="spellEnd"/>
      <w:r>
        <w:t xml:space="preserve"> </w:t>
      </w:r>
      <w:proofErr w:type="spellStart"/>
      <w:r>
        <w:t>niessung</w:t>
      </w:r>
      <w:proofErr w:type="spellEnd"/>
      <w:r>
        <w:t xml:space="preserve"> CHRISTI </w:t>
      </w:r>
      <w:proofErr w:type="spellStart"/>
      <w:r>
        <w:t>auff</w:t>
      </w:r>
      <w:proofErr w:type="spellEnd"/>
      <w:r>
        <w:t xml:space="preserve"> diesem </w:t>
      </w:r>
      <w:proofErr w:type="spellStart"/>
      <w:r>
        <w:t>Marbachischem</w:t>
      </w:r>
      <w:proofErr w:type="spellEnd"/>
      <w:r>
        <w:t xml:space="preserve"> </w:t>
      </w:r>
      <w:proofErr w:type="spellStart"/>
      <w:r>
        <w:t>grunde</w:t>
      </w:r>
      <w:proofErr w:type="spellEnd"/>
      <w:r>
        <w:t xml:space="preserve"> stehe. </w:t>
      </w:r>
    </w:p>
    <w:p w14:paraId="5FB98E42" w14:textId="77777777" w:rsidR="008F74BD" w:rsidRDefault="008F74BD" w:rsidP="008F74BD">
      <w:pPr>
        <w:pStyle w:val="StandardWeb"/>
      </w:pPr>
      <w:r>
        <w:t xml:space="preserve">Ich </w:t>
      </w:r>
      <w:proofErr w:type="spellStart"/>
      <w:r>
        <w:t>wil</w:t>
      </w:r>
      <w:proofErr w:type="spellEnd"/>
      <w:r>
        <w:t xml:space="preserve"> </w:t>
      </w:r>
      <w:proofErr w:type="spellStart"/>
      <w:r>
        <w:t>jtzund</w:t>
      </w:r>
      <w:proofErr w:type="spellEnd"/>
      <w:r>
        <w:t xml:space="preserve"> </w:t>
      </w:r>
      <w:proofErr w:type="spellStart"/>
      <w:r>
        <w:t>kürtz</w:t>
      </w:r>
      <w:proofErr w:type="spellEnd"/>
      <w:r>
        <w:t xml:space="preserve"> halben geschweigen / daß in der vier Frey und </w:t>
      </w:r>
      <w:proofErr w:type="spellStart"/>
      <w:r>
        <w:t>Reichstaett</w:t>
      </w:r>
      <w:proofErr w:type="spellEnd"/>
      <w:r>
        <w:t xml:space="preserve"> / Straßburg / </w:t>
      </w:r>
      <w:proofErr w:type="spellStart"/>
      <w:r>
        <w:t>Costentz</w:t>
      </w:r>
      <w:proofErr w:type="spellEnd"/>
      <w:r>
        <w:t xml:space="preserve"> / Memmingen / und </w:t>
      </w:r>
      <w:proofErr w:type="spellStart"/>
      <w:r>
        <w:t>Lindaw</w:t>
      </w:r>
      <w:proofErr w:type="spellEnd"/>
      <w:r>
        <w:t xml:space="preserve"> / </w:t>
      </w:r>
      <w:proofErr w:type="spellStart"/>
      <w:r>
        <w:t>außgangener</w:t>
      </w:r>
      <w:proofErr w:type="spellEnd"/>
      <w:r>
        <w:t xml:space="preserve"> </w:t>
      </w:r>
      <w:proofErr w:type="spellStart"/>
      <w:r>
        <w:t>bekantniß</w:t>
      </w:r>
      <w:proofErr w:type="spellEnd"/>
      <w:r>
        <w:t xml:space="preserve"> des </w:t>
      </w:r>
      <w:proofErr w:type="spellStart"/>
      <w:r>
        <w:t>glaubens</w:t>
      </w:r>
      <w:proofErr w:type="spellEnd"/>
      <w:r>
        <w:t xml:space="preserve"> / und derselben </w:t>
      </w:r>
      <w:proofErr w:type="spellStart"/>
      <w:r>
        <w:t>vertedigung</w:t>
      </w:r>
      <w:proofErr w:type="spellEnd"/>
      <w:r>
        <w:t xml:space="preserve"> / weder von der Gottlosen noch von der Gottseligen mündlichen </w:t>
      </w:r>
      <w:proofErr w:type="spellStart"/>
      <w:r>
        <w:t>niessung</w:t>
      </w:r>
      <w:proofErr w:type="spellEnd"/>
      <w:r>
        <w:t xml:space="preserve"> etwas zu finden / sonder </w:t>
      </w:r>
      <w:proofErr w:type="spellStart"/>
      <w:r>
        <w:t>gantz</w:t>
      </w:r>
      <w:proofErr w:type="spellEnd"/>
      <w:r>
        <w:t xml:space="preserve"> und gar das </w:t>
      </w:r>
      <w:proofErr w:type="spellStart"/>
      <w:r>
        <w:t>widerspiel</w:t>
      </w:r>
      <w:proofErr w:type="spellEnd"/>
      <w:r>
        <w:t xml:space="preserve"> </w:t>
      </w:r>
      <w:proofErr w:type="spellStart"/>
      <w:r>
        <w:t>bekant</w:t>
      </w:r>
      <w:proofErr w:type="spellEnd"/>
      <w:r>
        <w:t xml:space="preserve"> </w:t>
      </w:r>
      <w:proofErr w:type="spellStart"/>
      <w:r>
        <w:t>unnd</w:t>
      </w:r>
      <w:proofErr w:type="spellEnd"/>
      <w:r>
        <w:t xml:space="preserve"> gelehrt wird / ob gleich Marbach </w:t>
      </w:r>
      <w:proofErr w:type="spellStart"/>
      <w:r>
        <w:t>wil</w:t>
      </w:r>
      <w:proofErr w:type="spellEnd"/>
      <w:r>
        <w:t xml:space="preserve"> gesehen sein / als er mit derselben Confession sehr </w:t>
      </w:r>
      <w:proofErr w:type="spellStart"/>
      <w:r>
        <w:t>wol</w:t>
      </w:r>
      <w:proofErr w:type="spellEnd"/>
      <w:r>
        <w:t xml:space="preserve"> </w:t>
      </w:r>
      <w:proofErr w:type="spellStart"/>
      <w:r>
        <w:t>uber</w:t>
      </w:r>
      <w:proofErr w:type="spellEnd"/>
      <w:r>
        <w:t xml:space="preserve"> ein stimme. Solches </w:t>
      </w:r>
      <w:proofErr w:type="spellStart"/>
      <w:r>
        <w:t>kan</w:t>
      </w:r>
      <w:proofErr w:type="spellEnd"/>
      <w:r>
        <w:t xml:space="preserve"> </w:t>
      </w:r>
      <w:proofErr w:type="spellStart"/>
      <w:r>
        <w:t>meniglich</w:t>
      </w:r>
      <w:proofErr w:type="spellEnd"/>
      <w:r>
        <w:t xml:space="preserve"> der es </w:t>
      </w:r>
      <w:proofErr w:type="spellStart"/>
      <w:r>
        <w:t>begert</w:t>
      </w:r>
      <w:proofErr w:type="spellEnd"/>
      <w:r>
        <w:t xml:space="preserve"> / in </w:t>
      </w:r>
      <w:proofErr w:type="spellStart"/>
      <w:r>
        <w:t>gemelter</w:t>
      </w:r>
      <w:proofErr w:type="spellEnd"/>
      <w:r>
        <w:t xml:space="preserve"> </w:t>
      </w:r>
      <w:proofErr w:type="spellStart"/>
      <w:r>
        <w:t>bekenniß</w:t>
      </w:r>
      <w:proofErr w:type="spellEnd"/>
      <w:r>
        <w:t xml:space="preserve"> und </w:t>
      </w:r>
      <w:proofErr w:type="spellStart"/>
      <w:r>
        <w:t>vertedigung</w:t>
      </w:r>
      <w:proofErr w:type="spellEnd"/>
      <w:r>
        <w:t xml:space="preserve"> selbst leichtlich befinden. </w:t>
      </w:r>
    </w:p>
    <w:p w14:paraId="6C935277" w14:textId="77777777" w:rsidR="008F74BD" w:rsidRDefault="008F74BD" w:rsidP="008F74BD">
      <w:pPr>
        <w:pStyle w:val="StandardWeb"/>
      </w:pPr>
      <w:r>
        <w:t xml:space="preserve">Diß hab ich Christlicher </w:t>
      </w:r>
      <w:proofErr w:type="spellStart"/>
      <w:r>
        <w:t>leser</w:t>
      </w:r>
      <w:proofErr w:type="spellEnd"/>
      <w:r>
        <w:t xml:space="preserve"> </w:t>
      </w:r>
      <w:proofErr w:type="spellStart"/>
      <w:r>
        <w:t>auff</w:t>
      </w:r>
      <w:proofErr w:type="spellEnd"/>
      <w:r>
        <w:t xml:space="preserve"> Marbachs langes buch / darinn er </w:t>
      </w:r>
      <w:proofErr w:type="spellStart"/>
      <w:r>
        <w:t>fuernemlich</w:t>
      </w:r>
      <w:proofErr w:type="spellEnd"/>
      <w:r>
        <w:t xml:space="preserve"> / an den </w:t>
      </w:r>
      <w:proofErr w:type="spellStart"/>
      <w:r>
        <w:t>Heydelbergischen</w:t>
      </w:r>
      <w:proofErr w:type="spellEnd"/>
      <w:r>
        <w:t xml:space="preserve"> Theologen zum Ritter zu werden gedacht / doch nicht </w:t>
      </w:r>
      <w:proofErr w:type="spellStart"/>
      <w:r>
        <w:t>auff</w:t>
      </w:r>
      <w:proofErr w:type="spellEnd"/>
      <w:r>
        <w:t xml:space="preserve"> sein </w:t>
      </w:r>
      <w:proofErr w:type="spellStart"/>
      <w:r>
        <w:t>schmehen</w:t>
      </w:r>
      <w:proofErr w:type="spellEnd"/>
      <w:r>
        <w:t xml:space="preserve"> und spotten / sonder allein </w:t>
      </w:r>
      <w:proofErr w:type="spellStart"/>
      <w:r>
        <w:t>auff</w:t>
      </w:r>
      <w:proofErr w:type="spellEnd"/>
      <w:r>
        <w:t xml:space="preserve"> seine </w:t>
      </w:r>
      <w:proofErr w:type="spellStart"/>
      <w:r>
        <w:t>lere</w:t>
      </w:r>
      <w:proofErr w:type="spellEnd"/>
      <w:r>
        <w:t xml:space="preserve"> </w:t>
      </w:r>
      <w:proofErr w:type="spellStart"/>
      <w:r>
        <w:t>unnd</w:t>
      </w:r>
      <w:proofErr w:type="spellEnd"/>
      <w:r>
        <w:t xml:space="preserve"> derselben vermeinte </w:t>
      </w:r>
      <w:proofErr w:type="spellStart"/>
      <w:r>
        <w:t>gruende</w:t>
      </w:r>
      <w:proofErr w:type="spellEnd"/>
      <w:r>
        <w:t xml:space="preserve"> / </w:t>
      </w:r>
      <w:proofErr w:type="spellStart"/>
      <w:r>
        <w:t>kürtzlich</w:t>
      </w:r>
      <w:proofErr w:type="spellEnd"/>
      <w:r>
        <w:t xml:space="preserve"> wollen antworten / damit die </w:t>
      </w:r>
      <w:proofErr w:type="spellStart"/>
      <w:r>
        <w:t>einfeltigen</w:t>
      </w:r>
      <w:proofErr w:type="spellEnd"/>
      <w:r>
        <w:t xml:space="preserve"> und </w:t>
      </w:r>
      <w:proofErr w:type="spellStart"/>
      <w:r>
        <w:t>onerfarenen</w:t>
      </w:r>
      <w:proofErr w:type="spellEnd"/>
      <w:r>
        <w:t xml:space="preserve"> / </w:t>
      </w:r>
      <w:proofErr w:type="spellStart"/>
      <w:r>
        <w:t>nit</w:t>
      </w:r>
      <w:proofErr w:type="spellEnd"/>
      <w:r>
        <w:t xml:space="preserve"> allein mit dem grossen Comment Marbachs / </w:t>
      </w:r>
      <w:proofErr w:type="spellStart"/>
      <w:r>
        <w:t>jnen</w:t>
      </w:r>
      <w:proofErr w:type="spellEnd"/>
      <w:r>
        <w:t xml:space="preserve"> nicht liessen ein </w:t>
      </w:r>
      <w:proofErr w:type="spellStart"/>
      <w:r>
        <w:t>blaw</w:t>
      </w:r>
      <w:proofErr w:type="spellEnd"/>
      <w:r>
        <w:t xml:space="preserve"> </w:t>
      </w:r>
      <w:proofErr w:type="spellStart"/>
      <w:r>
        <w:t>glaß</w:t>
      </w:r>
      <w:proofErr w:type="spellEnd"/>
      <w:r>
        <w:t xml:space="preserve"> </w:t>
      </w:r>
      <w:proofErr w:type="spellStart"/>
      <w:r>
        <w:t>auff</w:t>
      </w:r>
      <w:proofErr w:type="spellEnd"/>
      <w:r>
        <w:t xml:space="preserve"> die Nasen setzen / sonder auch </w:t>
      </w:r>
      <w:proofErr w:type="spellStart"/>
      <w:r>
        <w:t>abnemen</w:t>
      </w:r>
      <w:proofErr w:type="spellEnd"/>
      <w:r>
        <w:t xml:space="preserve"> </w:t>
      </w:r>
      <w:proofErr w:type="spellStart"/>
      <w:r>
        <w:t>koenden</w:t>
      </w:r>
      <w:proofErr w:type="spellEnd"/>
      <w:r>
        <w:t xml:space="preserve">. </w:t>
      </w:r>
      <w:proofErr w:type="spellStart"/>
      <w:r>
        <w:t>Waz</w:t>
      </w:r>
      <w:proofErr w:type="spellEnd"/>
      <w:r>
        <w:t xml:space="preserve"> von seinem trutzen und </w:t>
      </w:r>
      <w:proofErr w:type="spellStart"/>
      <w:r>
        <w:t>drewen</w:t>
      </w:r>
      <w:proofErr w:type="spellEnd"/>
      <w:r>
        <w:t xml:space="preserve"> / </w:t>
      </w:r>
      <w:proofErr w:type="spellStart"/>
      <w:r>
        <w:t>unnd</w:t>
      </w:r>
      <w:proofErr w:type="spellEnd"/>
      <w:r>
        <w:t xml:space="preserve"> von seinem uns geborgten / aber nicht </w:t>
      </w:r>
      <w:proofErr w:type="spellStart"/>
      <w:r>
        <w:t>gehenckten</w:t>
      </w:r>
      <w:proofErr w:type="spellEnd"/>
      <w:r>
        <w:t xml:space="preserve"> </w:t>
      </w:r>
      <w:proofErr w:type="spellStart"/>
      <w:r>
        <w:t>außstreichen</w:t>
      </w:r>
      <w:proofErr w:type="spellEnd"/>
      <w:r>
        <w:t xml:space="preserve"> unsers Nachtmals zuhalten sey. Denn er alle seine </w:t>
      </w:r>
      <w:proofErr w:type="spellStart"/>
      <w:r>
        <w:t>kunst</w:t>
      </w:r>
      <w:proofErr w:type="spellEnd"/>
      <w:r>
        <w:t xml:space="preserve"> und </w:t>
      </w:r>
      <w:proofErr w:type="spellStart"/>
      <w:r>
        <w:t>Sophisterey</w:t>
      </w:r>
      <w:proofErr w:type="spellEnd"/>
      <w:r>
        <w:t xml:space="preserve"> so fleissig zusammen gekratzet / und seine </w:t>
      </w:r>
      <w:proofErr w:type="spellStart"/>
      <w:r>
        <w:t>begier</w:t>
      </w:r>
      <w:proofErr w:type="spellEnd"/>
      <w:r>
        <w:t xml:space="preserve"> / uns </w:t>
      </w:r>
      <w:proofErr w:type="spellStart"/>
      <w:r>
        <w:t>zuschelten</w:t>
      </w:r>
      <w:proofErr w:type="spellEnd"/>
      <w:r>
        <w:t xml:space="preserve"> und </w:t>
      </w:r>
      <w:proofErr w:type="spellStart"/>
      <w:r>
        <w:t>zulestern</w:t>
      </w:r>
      <w:proofErr w:type="spellEnd"/>
      <w:r>
        <w:t xml:space="preserve"> also an tag gegeben hat / daß er uns freilich nicht allein </w:t>
      </w:r>
      <w:proofErr w:type="spellStart"/>
      <w:r>
        <w:t>nit</w:t>
      </w:r>
      <w:proofErr w:type="spellEnd"/>
      <w:r>
        <w:t xml:space="preserve"> </w:t>
      </w:r>
      <w:proofErr w:type="spellStart"/>
      <w:r>
        <w:t>geschencket</w:t>
      </w:r>
      <w:proofErr w:type="spellEnd"/>
      <w:r>
        <w:t xml:space="preserve"> / sonder auch nicht </w:t>
      </w:r>
      <w:proofErr w:type="spellStart"/>
      <w:r>
        <w:t>geborget</w:t>
      </w:r>
      <w:proofErr w:type="spellEnd"/>
      <w:r>
        <w:t xml:space="preserve"> würde haben / wenn er etwas ferner gehabt </w:t>
      </w:r>
      <w:proofErr w:type="spellStart"/>
      <w:r>
        <w:t>hette</w:t>
      </w:r>
      <w:proofErr w:type="spellEnd"/>
      <w:r>
        <w:t xml:space="preserve"> / damit er seiner </w:t>
      </w:r>
      <w:proofErr w:type="spellStart"/>
      <w:r>
        <w:t>sachen</w:t>
      </w:r>
      <w:proofErr w:type="spellEnd"/>
      <w:r>
        <w:t xml:space="preserve"> einen schein zugeben vermeinet. </w:t>
      </w:r>
      <w:proofErr w:type="spellStart"/>
      <w:r>
        <w:t>Doerffen</w:t>
      </w:r>
      <w:proofErr w:type="spellEnd"/>
      <w:r>
        <w:t xml:space="preserve"> wir </w:t>
      </w:r>
      <w:proofErr w:type="spellStart"/>
      <w:r>
        <w:t>jm</w:t>
      </w:r>
      <w:proofErr w:type="spellEnd"/>
      <w:r>
        <w:t xml:space="preserve"> derhalben weder seines </w:t>
      </w:r>
      <w:proofErr w:type="spellStart"/>
      <w:r>
        <w:t>borgens</w:t>
      </w:r>
      <w:proofErr w:type="spellEnd"/>
      <w:r>
        <w:t xml:space="preserve"> noch </w:t>
      </w:r>
      <w:proofErr w:type="spellStart"/>
      <w:r>
        <w:t>schenckens</w:t>
      </w:r>
      <w:proofErr w:type="spellEnd"/>
      <w:r>
        <w:t xml:space="preserve"> </w:t>
      </w:r>
      <w:proofErr w:type="spellStart"/>
      <w:r>
        <w:t>dancken</w:t>
      </w:r>
      <w:proofErr w:type="spellEnd"/>
      <w:r>
        <w:t xml:space="preserve"> / als die wir uns also </w:t>
      </w:r>
      <w:proofErr w:type="spellStart"/>
      <w:r>
        <w:t>bewust</w:t>
      </w:r>
      <w:proofErr w:type="spellEnd"/>
      <w:r>
        <w:t xml:space="preserve"> / </w:t>
      </w:r>
      <w:proofErr w:type="spellStart"/>
      <w:r>
        <w:t>unnd</w:t>
      </w:r>
      <w:proofErr w:type="spellEnd"/>
      <w:r>
        <w:t xml:space="preserve"> uns der </w:t>
      </w:r>
      <w:proofErr w:type="spellStart"/>
      <w:r>
        <w:t>offendlich</w:t>
      </w:r>
      <w:proofErr w:type="spellEnd"/>
      <w:r>
        <w:t xml:space="preserve"> </w:t>
      </w:r>
      <w:proofErr w:type="spellStart"/>
      <w:r>
        <w:t>außgegangenen</w:t>
      </w:r>
      <w:proofErr w:type="spellEnd"/>
      <w:r>
        <w:t xml:space="preserve"> </w:t>
      </w:r>
      <w:proofErr w:type="spellStart"/>
      <w:r>
        <w:t>from</w:t>
      </w:r>
      <w:proofErr w:type="spellEnd"/>
      <w:r>
        <w:t xml:space="preserve"> des Nachtmals in dieser </w:t>
      </w:r>
      <w:proofErr w:type="spellStart"/>
      <w:r>
        <w:t>ort</w:t>
      </w:r>
      <w:proofErr w:type="spellEnd"/>
      <w:r>
        <w:t xml:space="preserve"> </w:t>
      </w:r>
      <w:proofErr w:type="spellStart"/>
      <w:r>
        <w:t>kirchen</w:t>
      </w:r>
      <w:proofErr w:type="spellEnd"/>
      <w:r>
        <w:t xml:space="preserve"> zuhalten / Gott lob / so gar </w:t>
      </w:r>
      <w:proofErr w:type="spellStart"/>
      <w:r>
        <w:t>nit</w:t>
      </w:r>
      <w:proofErr w:type="spellEnd"/>
      <w:r>
        <w:t xml:space="preserve"> </w:t>
      </w:r>
      <w:proofErr w:type="spellStart"/>
      <w:r>
        <w:t>doerffen</w:t>
      </w:r>
      <w:proofErr w:type="spellEnd"/>
      <w:r>
        <w:t xml:space="preserve"> </w:t>
      </w:r>
      <w:proofErr w:type="spellStart"/>
      <w:r>
        <w:t>schaemen</w:t>
      </w:r>
      <w:proofErr w:type="spellEnd"/>
      <w:r>
        <w:t xml:space="preserve"> / </w:t>
      </w:r>
      <w:proofErr w:type="spellStart"/>
      <w:r>
        <w:t>dz</w:t>
      </w:r>
      <w:proofErr w:type="spellEnd"/>
      <w:r>
        <w:t xml:space="preserve"> wir zu Marbachs gebet / wider die </w:t>
      </w:r>
      <w:proofErr w:type="spellStart"/>
      <w:r>
        <w:t>schaedliche</w:t>
      </w:r>
      <w:proofErr w:type="spellEnd"/>
      <w:r>
        <w:t xml:space="preserve"> </w:t>
      </w:r>
      <w:proofErr w:type="spellStart"/>
      <w:r>
        <w:t>woelffe</w:t>
      </w:r>
      <w:proofErr w:type="spellEnd"/>
      <w:r>
        <w:t xml:space="preserve"> und </w:t>
      </w:r>
      <w:proofErr w:type="spellStart"/>
      <w:r>
        <w:t>mietling</w:t>
      </w:r>
      <w:proofErr w:type="spellEnd"/>
      <w:r>
        <w:t xml:space="preserve"> / mit </w:t>
      </w:r>
      <w:proofErr w:type="spellStart"/>
      <w:r>
        <w:t>froelichem</w:t>
      </w:r>
      <w:proofErr w:type="spellEnd"/>
      <w:r>
        <w:t xml:space="preserve"> </w:t>
      </w:r>
      <w:proofErr w:type="spellStart"/>
      <w:r>
        <w:t>hertzen</w:t>
      </w:r>
      <w:proofErr w:type="spellEnd"/>
      <w:r>
        <w:t xml:space="preserve"> und besserem gewissen denn er / Amen </w:t>
      </w:r>
      <w:proofErr w:type="spellStart"/>
      <w:r>
        <w:t>koennen</w:t>
      </w:r>
      <w:proofErr w:type="spellEnd"/>
      <w:r>
        <w:t xml:space="preserve"> sprechen. </w:t>
      </w:r>
    </w:p>
    <w:p w14:paraId="6ACF8CEC" w14:textId="77777777" w:rsidR="008F74BD" w:rsidRDefault="008F74BD" w:rsidP="008F74BD">
      <w:pPr>
        <w:pStyle w:val="berschrift2"/>
      </w:pPr>
      <w:r>
        <w:t xml:space="preserve">Antwort </w:t>
      </w:r>
      <w:proofErr w:type="spellStart"/>
      <w:r>
        <w:t>auff</w:t>
      </w:r>
      <w:proofErr w:type="spellEnd"/>
      <w:r>
        <w:t xml:space="preserve"> Joachim </w:t>
      </w:r>
      <w:proofErr w:type="spellStart"/>
      <w:r>
        <w:t>Moerlins</w:t>
      </w:r>
      <w:proofErr w:type="spellEnd"/>
      <w:r>
        <w:t xml:space="preserve"> </w:t>
      </w:r>
      <w:proofErr w:type="spellStart"/>
      <w:r>
        <w:t>land</w:t>
      </w:r>
      <w:proofErr w:type="spellEnd"/>
      <w:r>
        <w:t xml:space="preserve"> lügen / wider die </w:t>
      </w:r>
      <w:proofErr w:type="spellStart"/>
      <w:r>
        <w:t>Heydelbergischen</w:t>
      </w:r>
      <w:proofErr w:type="spellEnd"/>
      <w:r>
        <w:t xml:space="preserve"> Theologen </w:t>
      </w:r>
      <w:proofErr w:type="spellStart"/>
      <w:r>
        <w:t>außgangen</w:t>
      </w:r>
      <w:proofErr w:type="spellEnd"/>
      <w:r>
        <w:t>.</w:t>
      </w:r>
    </w:p>
    <w:p w14:paraId="375E36F1" w14:textId="77777777" w:rsidR="008F74BD" w:rsidRDefault="008F74BD" w:rsidP="008F74BD">
      <w:pPr>
        <w:pStyle w:val="StandardWeb"/>
      </w:pPr>
      <w:r>
        <w:t xml:space="preserve">Nach dem die Acta des </w:t>
      </w:r>
      <w:proofErr w:type="spellStart"/>
      <w:r>
        <w:t>Maulbrunnischen</w:t>
      </w:r>
      <w:proofErr w:type="spellEnd"/>
      <w:r>
        <w:t xml:space="preserve"> </w:t>
      </w:r>
      <w:proofErr w:type="spellStart"/>
      <w:r>
        <w:t>Gespraechs</w:t>
      </w:r>
      <w:proofErr w:type="spellEnd"/>
      <w:r>
        <w:t xml:space="preserve"> / samt der </w:t>
      </w:r>
      <w:proofErr w:type="spellStart"/>
      <w:r>
        <w:t>Pfaeltzischen</w:t>
      </w:r>
      <w:proofErr w:type="spellEnd"/>
      <w:r>
        <w:t xml:space="preserve"> Theologen Gegenbericht </w:t>
      </w:r>
      <w:proofErr w:type="spellStart"/>
      <w:r>
        <w:t>auff</w:t>
      </w:r>
      <w:proofErr w:type="spellEnd"/>
      <w:r>
        <w:t xml:space="preserve"> der </w:t>
      </w:r>
      <w:proofErr w:type="spellStart"/>
      <w:r>
        <w:t>Wirtenbergischen</w:t>
      </w:r>
      <w:proofErr w:type="spellEnd"/>
      <w:r>
        <w:t xml:space="preserve"> Theologen Bericht von dem selben </w:t>
      </w:r>
      <w:proofErr w:type="spellStart"/>
      <w:r>
        <w:t>außgangen</w:t>
      </w:r>
      <w:proofErr w:type="spellEnd"/>
      <w:r>
        <w:t xml:space="preserve"> / Und die </w:t>
      </w:r>
      <w:proofErr w:type="spellStart"/>
      <w:r>
        <w:t>sach</w:t>
      </w:r>
      <w:proofErr w:type="spellEnd"/>
      <w:r>
        <w:t xml:space="preserve"> erfordert / in </w:t>
      </w:r>
      <w:proofErr w:type="spellStart"/>
      <w:r>
        <w:t>gemeldten</w:t>
      </w:r>
      <w:proofErr w:type="spellEnd"/>
      <w:r>
        <w:t xml:space="preserve"> Gegenbericht von der </w:t>
      </w:r>
      <w:proofErr w:type="spellStart"/>
      <w:r>
        <w:t>auctoritet</w:t>
      </w:r>
      <w:proofErr w:type="spellEnd"/>
      <w:r>
        <w:t xml:space="preserve"> und ansehen D. Luthers seligen / </w:t>
      </w:r>
      <w:proofErr w:type="spellStart"/>
      <w:r>
        <w:t>meldung</w:t>
      </w:r>
      <w:proofErr w:type="spellEnd"/>
      <w:r>
        <w:t xml:space="preserve"> zuthun / Sind unter anderen die </w:t>
      </w:r>
      <w:proofErr w:type="spellStart"/>
      <w:r>
        <w:t>wort</w:t>
      </w:r>
      <w:proofErr w:type="spellEnd"/>
      <w:r>
        <w:t xml:space="preserve"> D. Luthers / so er </w:t>
      </w:r>
      <w:proofErr w:type="spellStart"/>
      <w:r>
        <w:t>kurtz</w:t>
      </w:r>
      <w:proofErr w:type="spellEnd"/>
      <w:r>
        <w:t xml:space="preserve"> </w:t>
      </w:r>
      <w:proofErr w:type="spellStart"/>
      <w:r>
        <w:t>fuer</w:t>
      </w:r>
      <w:proofErr w:type="spellEnd"/>
      <w:r>
        <w:t xml:space="preserve"> seinem </w:t>
      </w:r>
      <w:proofErr w:type="spellStart"/>
      <w:r>
        <w:t>abscheid</w:t>
      </w:r>
      <w:proofErr w:type="spellEnd"/>
      <w:r>
        <w:t xml:space="preserve"> / zu Philippo </w:t>
      </w:r>
      <w:proofErr w:type="spellStart"/>
      <w:r>
        <w:t>Melanthonj</w:t>
      </w:r>
      <w:proofErr w:type="spellEnd"/>
      <w:r>
        <w:t xml:space="preserve"> geredt / </w:t>
      </w:r>
      <w:proofErr w:type="spellStart"/>
      <w:r>
        <w:t>unnd</w:t>
      </w:r>
      <w:proofErr w:type="spellEnd"/>
      <w:r>
        <w:t xml:space="preserve"> </w:t>
      </w:r>
      <w:proofErr w:type="spellStart"/>
      <w:r>
        <w:t>bekant</w:t>
      </w:r>
      <w:proofErr w:type="spellEnd"/>
      <w:r>
        <w:t xml:space="preserve"> / daß der </w:t>
      </w:r>
      <w:proofErr w:type="spellStart"/>
      <w:r>
        <w:t>sachen</w:t>
      </w:r>
      <w:proofErr w:type="spellEnd"/>
      <w:r>
        <w:t xml:space="preserve"> vom Sacrament zuviel geschehen sey / denen zu gut und zur </w:t>
      </w:r>
      <w:proofErr w:type="spellStart"/>
      <w:r>
        <w:t>erinnerung</w:t>
      </w:r>
      <w:proofErr w:type="spellEnd"/>
      <w:r>
        <w:t xml:space="preserve"> gesetzet / die in diesen wohn gerathen / und noch von etlichen darinnen </w:t>
      </w:r>
      <w:proofErr w:type="spellStart"/>
      <w:r>
        <w:t>bestettiget</w:t>
      </w:r>
      <w:proofErr w:type="spellEnd"/>
      <w:r>
        <w:t xml:space="preserve"> werden / weil D. Luther ein </w:t>
      </w:r>
      <w:proofErr w:type="spellStart"/>
      <w:r>
        <w:t>fuernemer</w:t>
      </w:r>
      <w:proofErr w:type="spellEnd"/>
      <w:r>
        <w:t xml:space="preserve"> und </w:t>
      </w:r>
      <w:proofErr w:type="spellStart"/>
      <w:r>
        <w:t>treflicher</w:t>
      </w:r>
      <w:proofErr w:type="spellEnd"/>
      <w:r>
        <w:t xml:space="preserve"> </w:t>
      </w:r>
      <w:proofErr w:type="spellStart"/>
      <w:r>
        <w:t>werckzeug</w:t>
      </w:r>
      <w:proofErr w:type="spellEnd"/>
      <w:r>
        <w:t xml:space="preserve"> Gottes gewesen / die wahre Evangelische </w:t>
      </w:r>
      <w:proofErr w:type="spellStart"/>
      <w:r>
        <w:t>lere</w:t>
      </w:r>
      <w:proofErr w:type="spellEnd"/>
      <w:r>
        <w:t xml:space="preserve"> </w:t>
      </w:r>
      <w:proofErr w:type="spellStart"/>
      <w:r>
        <w:t>widerumb</w:t>
      </w:r>
      <w:proofErr w:type="spellEnd"/>
      <w:r>
        <w:t xml:space="preserve"> an den tag zubringen / So habe er in </w:t>
      </w:r>
      <w:proofErr w:type="spellStart"/>
      <w:r>
        <w:t>keienm</w:t>
      </w:r>
      <w:proofErr w:type="spellEnd"/>
      <w:r>
        <w:t xml:space="preserve"> stücke </w:t>
      </w:r>
      <w:proofErr w:type="spellStart"/>
      <w:r>
        <w:t>jrren</w:t>
      </w:r>
      <w:proofErr w:type="spellEnd"/>
      <w:r>
        <w:t xml:space="preserve"> / noch einigen </w:t>
      </w:r>
      <w:proofErr w:type="spellStart"/>
      <w:r>
        <w:t>mißverstand</w:t>
      </w:r>
      <w:proofErr w:type="spellEnd"/>
      <w:r>
        <w:t xml:space="preserve"> </w:t>
      </w:r>
      <w:proofErr w:type="spellStart"/>
      <w:r>
        <w:t>auß</w:t>
      </w:r>
      <w:proofErr w:type="spellEnd"/>
      <w:r>
        <w:t xml:space="preserve"> dem </w:t>
      </w:r>
      <w:proofErr w:type="spellStart"/>
      <w:r>
        <w:t>Papstum</w:t>
      </w:r>
      <w:proofErr w:type="spellEnd"/>
      <w:r>
        <w:t xml:space="preserve"> behalten / oder einige </w:t>
      </w:r>
      <w:proofErr w:type="spellStart"/>
      <w:r>
        <w:t>stopffeln</w:t>
      </w:r>
      <w:proofErr w:type="spellEnd"/>
      <w:r>
        <w:t xml:space="preserve"> </w:t>
      </w:r>
      <w:proofErr w:type="spellStart"/>
      <w:r>
        <w:t>unnd</w:t>
      </w:r>
      <w:proofErr w:type="spellEnd"/>
      <w:r>
        <w:t xml:space="preserve"> </w:t>
      </w:r>
      <w:proofErr w:type="spellStart"/>
      <w:r>
        <w:t>holtz</w:t>
      </w:r>
      <w:proofErr w:type="spellEnd"/>
      <w:r>
        <w:t xml:space="preserve"> </w:t>
      </w:r>
      <w:proofErr w:type="spellStart"/>
      <w:r>
        <w:t>auff</w:t>
      </w:r>
      <w:proofErr w:type="spellEnd"/>
      <w:r>
        <w:t xml:space="preserve"> den güldenen von </w:t>
      </w:r>
      <w:proofErr w:type="spellStart"/>
      <w:r>
        <w:t>jm</w:t>
      </w:r>
      <w:proofErr w:type="spellEnd"/>
      <w:r>
        <w:t xml:space="preserve"> behaltenen </w:t>
      </w:r>
      <w:proofErr w:type="spellStart"/>
      <w:r>
        <w:t>grund</w:t>
      </w:r>
      <w:proofErr w:type="spellEnd"/>
      <w:r>
        <w:t xml:space="preserve"> Prophetischer und Apostolischer </w:t>
      </w:r>
      <w:proofErr w:type="spellStart"/>
      <w:r>
        <w:t>lere</w:t>
      </w:r>
      <w:proofErr w:type="spellEnd"/>
      <w:r>
        <w:t xml:space="preserve"> / </w:t>
      </w:r>
      <w:proofErr w:type="spellStart"/>
      <w:r>
        <w:t>bawen</w:t>
      </w:r>
      <w:proofErr w:type="spellEnd"/>
      <w:r>
        <w:t xml:space="preserve"> </w:t>
      </w:r>
      <w:proofErr w:type="spellStart"/>
      <w:r>
        <w:t>koennen</w:t>
      </w:r>
      <w:proofErr w:type="spellEnd"/>
      <w:r>
        <w:t xml:space="preserve">. Was nu sonst zu </w:t>
      </w:r>
      <w:proofErr w:type="spellStart"/>
      <w:r>
        <w:t>Maulbrun</w:t>
      </w:r>
      <w:proofErr w:type="spellEnd"/>
      <w:r>
        <w:t xml:space="preserve"> wider die </w:t>
      </w:r>
      <w:proofErr w:type="spellStart"/>
      <w:r>
        <w:t>Ubiquitet</w:t>
      </w:r>
      <w:proofErr w:type="spellEnd"/>
      <w:r>
        <w:t xml:space="preserve"> und </w:t>
      </w:r>
      <w:proofErr w:type="spellStart"/>
      <w:r>
        <w:t>muendliche</w:t>
      </w:r>
      <w:proofErr w:type="spellEnd"/>
      <w:r>
        <w:t xml:space="preserve"> </w:t>
      </w:r>
      <w:proofErr w:type="spellStart"/>
      <w:r>
        <w:t>niessung</w:t>
      </w:r>
      <w:proofErr w:type="spellEnd"/>
      <w:r>
        <w:t xml:space="preserve"> des </w:t>
      </w:r>
      <w:proofErr w:type="spellStart"/>
      <w:r>
        <w:t>leibs</w:t>
      </w:r>
      <w:proofErr w:type="spellEnd"/>
      <w:r>
        <w:t xml:space="preserve"> Christi gehandelt / </w:t>
      </w:r>
      <w:proofErr w:type="spellStart"/>
      <w:r>
        <w:t>wil</w:t>
      </w:r>
      <w:proofErr w:type="spellEnd"/>
      <w:r>
        <w:t xml:space="preserve"> Joachim </w:t>
      </w:r>
      <w:proofErr w:type="spellStart"/>
      <w:r>
        <w:t>Moerlin</w:t>
      </w:r>
      <w:proofErr w:type="spellEnd"/>
      <w:r>
        <w:t xml:space="preserve"> die </w:t>
      </w:r>
      <w:proofErr w:type="spellStart"/>
      <w:r>
        <w:t>parten</w:t>
      </w:r>
      <w:proofErr w:type="spellEnd"/>
      <w:r>
        <w:t xml:space="preserve"> lassen verantworten / Aber diß </w:t>
      </w:r>
      <w:proofErr w:type="spellStart"/>
      <w:r>
        <w:t>stueck</w:t>
      </w:r>
      <w:proofErr w:type="spellEnd"/>
      <w:r>
        <w:t xml:space="preserve"> allein / daß nemlich D. Luther solle </w:t>
      </w:r>
      <w:proofErr w:type="spellStart"/>
      <w:r>
        <w:t>gejrret</w:t>
      </w:r>
      <w:proofErr w:type="spellEnd"/>
      <w:r>
        <w:t xml:space="preserve"> haben / </w:t>
      </w:r>
      <w:proofErr w:type="spellStart"/>
      <w:r>
        <w:t>unnd</w:t>
      </w:r>
      <w:proofErr w:type="spellEnd"/>
      <w:r>
        <w:t xml:space="preserve"> sich seiner </w:t>
      </w:r>
      <w:proofErr w:type="spellStart"/>
      <w:r>
        <w:t>strauchlung</w:t>
      </w:r>
      <w:proofErr w:type="spellEnd"/>
      <w:r>
        <w:t xml:space="preserve"> und </w:t>
      </w:r>
      <w:proofErr w:type="spellStart"/>
      <w:r>
        <w:t>fehls</w:t>
      </w:r>
      <w:proofErr w:type="spellEnd"/>
      <w:r>
        <w:t xml:space="preserve"> schuldig gegeben / Das hat </w:t>
      </w:r>
      <w:proofErr w:type="spellStart"/>
      <w:r>
        <w:t>jm</w:t>
      </w:r>
      <w:proofErr w:type="spellEnd"/>
      <w:r>
        <w:t xml:space="preserve"> </w:t>
      </w:r>
      <w:proofErr w:type="spellStart"/>
      <w:r>
        <w:t>auff</w:t>
      </w:r>
      <w:proofErr w:type="spellEnd"/>
      <w:r>
        <w:t xml:space="preserve"> seinem </w:t>
      </w:r>
      <w:proofErr w:type="spellStart"/>
      <w:r>
        <w:t>hertzen</w:t>
      </w:r>
      <w:proofErr w:type="spellEnd"/>
      <w:r>
        <w:t xml:space="preserve"> wie ein </w:t>
      </w:r>
      <w:proofErr w:type="spellStart"/>
      <w:r>
        <w:t>fewer</w:t>
      </w:r>
      <w:proofErr w:type="spellEnd"/>
      <w:r>
        <w:t xml:space="preserve"> </w:t>
      </w:r>
      <w:proofErr w:type="spellStart"/>
      <w:r>
        <w:t>gebrant</w:t>
      </w:r>
      <w:proofErr w:type="spellEnd"/>
      <w:r>
        <w:t xml:space="preserve">. Darauß Christlicher </w:t>
      </w:r>
      <w:proofErr w:type="spellStart"/>
      <w:r>
        <w:t>leser</w:t>
      </w:r>
      <w:proofErr w:type="spellEnd"/>
      <w:r>
        <w:t xml:space="preserve"> </w:t>
      </w:r>
      <w:proofErr w:type="spellStart"/>
      <w:r>
        <w:t>kanstu</w:t>
      </w:r>
      <w:proofErr w:type="spellEnd"/>
      <w:r>
        <w:t xml:space="preserve"> </w:t>
      </w:r>
      <w:proofErr w:type="spellStart"/>
      <w:r>
        <w:t>abnemen</w:t>
      </w:r>
      <w:proofErr w:type="spellEnd"/>
      <w:r>
        <w:t xml:space="preserve"> / daß </w:t>
      </w:r>
      <w:proofErr w:type="spellStart"/>
      <w:r>
        <w:t>Moerlin</w:t>
      </w:r>
      <w:proofErr w:type="spellEnd"/>
      <w:r>
        <w:t xml:space="preserve"> so </w:t>
      </w:r>
      <w:proofErr w:type="spellStart"/>
      <w:r>
        <w:t>wol</w:t>
      </w:r>
      <w:proofErr w:type="spellEnd"/>
      <w:r>
        <w:t xml:space="preserve"> als Marbach </w:t>
      </w:r>
      <w:proofErr w:type="spellStart"/>
      <w:r>
        <w:t>unnd</w:t>
      </w:r>
      <w:proofErr w:type="spellEnd"/>
      <w:r>
        <w:t xml:space="preserve"> andere / </w:t>
      </w:r>
      <w:proofErr w:type="spellStart"/>
      <w:r>
        <w:t>auff</w:t>
      </w:r>
      <w:proofErr w:type="spellEnd"/>
      <w:r>
        <w:t xml:space="preserve"> alle andere </w:t>
      </w:r>
      <w:proofErr w:type="spellStart"/>
      <w:r>
        <w:t>gruende</w:t>
      </w:r>
      <w:proofErr w:type="spellEnd"/>
      <w:r>
        <w:t xml:space="preserve"> und </w:t>
      </w:r>
      <w:proofErr w:type="spellStart"/>
      <w:r>
        <w:t>bewiß</w:t>
      </w:r>
      <w:proofErr w:type="spellEnd"/>
      <w:r>
        <w:t xml:space="preserve"> </w:t>
      </w:r>
      <w:proofErr w:type="spellStart"/>
      <w:r>
        <w:t>jhrer</w:t>
      </w:r>
      <w:proofErr w:type="spellEnd"/>
      <w:r>
        <w:t xml:space="preserve"> </w:t>
      </w:r>
      <w:proofErr w:type="spellStart"/>
      <w:r>
        <w:t>lere</w:t>
      </w:r>
      <w:proofErr w:type="spellEnd"/>
      <w:r>
        <w:t xml:space="preserve"> vom </w:t>
      </w:r>
      <w:proofErr w:type="spellStart"/>
      <w:r>
        <w:t>Abendmal</w:t>
      </w:r>
      <w:proofErr w:type="spellEnd"/>
      <w:r>
        <w:t xml:space="preserve"> sich nicht so sehr verlassen / als </w:t>
      </w:r>
      <w:proofErr w:type="spellStart"/>
      <w:r>
        <w:t>auff</w:t>
      </w:r>
      <w:proofErr w:type="spellEnd"/>
      <w:r>
        <w:t xml:space="preserve"> den einigen </w:t>
      </w:r>
      <w:proofErr w:type="spellStart"/>
      <w:r>
        <w:t>namen</w:t>
      </w:r>
      <w:proofErr w:type="spellEnd"/>
      <w:r>
        <w:t xml:space="preserve"> </w:t>
      </w:r>
      <w:proofErr w:type="spellStart"/>
      <w:r>
        <w:t>Lutherj</w:t>
      </w:r>
      <w:proofErr w:type="spellEnd"/>
      <w:r>
        <w:t xml:space="preserve"> / und diese von </w:t>
      </w:r>
      <w:proofErr w:type="spellStart"/>
      <w:r>
        <w:t>jnen</w:t>
      </w:r>
      <w:proofErr w:type="spellEnd"/>
      <w:r>
        <w:t xml:space="preserve"> in das </w:t>
      </w:r>
      <w:proofErr w:type="spellStart"/>
      <w:r>
        <w:t>Volck</w:t>
      </w:r>
      <w:proofErr w:type="spellEnd"/>
      <w:r>
        <w:t xml:space="preserve"> getriebene </w:t>
      </w:r>
      <w:proofErr w:type="spellStart"/>
      <w:r>
        <w:t>meinung</w:t>
      </w:r>
      <w:proofErr w:type="spellEnd"/>
      <w:r>
        <w:t xml:space="preserve"> / D. Luther hab nicht </w:t>
      </w:r>
      <w:proofErr w:type="spellStart"/>
      <w:r>
        <w:t>koennen</w:t>
      </w:r>
      <w:proofErr w:type="spellEnd"/>
      <w:r>
        <w:t xml:space="preserve"> fehlen / </w:t>
      </w:r>
      <w:proofErr w:type="spellStart"/>
      <w:r>
        <w:t>darumb</w:t>
      </w:r>
      <w:proofErr w:type="spellEnd"/>
      <w:r>
        <w:t xml:space="preserve"> muß alles wahr sein / was er gehalten oder </w:t>
      </w:r>
      <w:proofErr w:type="spellStart"/>
      <w:r>
        <w:t>geleret</w:t>
      </w:r>
      <w:proofErr w:type="spellEnd"/>
      <w:r>
        <w:t xml:space="preserve">. </w:t>
      </w:r>
      <w:proofErr w:type="spellStart"/>
      <w:r>
        <w:t>Darumb</w:t>
      </w:r>
      <w:proofErr w:type="spellEnd"/>
      <w:r>
        <w:t xml:space="preserve"> auch </w:t>
      </w:r>
      <w:proofErr w:type="spellStart"/>
      <w:r>
        <w:t>jhnen</w:t>
      </w:r>
      <w:proofErr w:type="spellEnd"/>
      <w:r>
        <w:t xml:space="preserve"> / da sie </w:t>
      </w:r>
      <w:proofErr w:type="spellStart"/>
      <w:r>
        <w:t>mercken</w:t>
      </w:r>
      <w:proofErr w:type="spellEnd"/>
      <w:r>
        <w:t xml:space="preserve"> / daß solcher </w:t>
      </w:r>
      <w:proofErr w:type="spellStart"/>
      <w:r>
        <w:t>grund</w:t>
      </w:r>
      <w:proofErr w:type="spellEnd"/>
      <w:r>
        <w:t xml:space="preserve"> unter </w:t>
      </w:r>
      <w:proofErr w:type="spellStart"/>
      <w:r>
        <w:t>jhnen</w:t>
      </w:r>
      <w:proofErr w:type="spellEnd"/>
      <w:r>
        <w:t xml:space="preserve"> </w:t>
      </w:r>
      <w:proofErr w:type="spellStart"/>
      <w:r>
        <w:t>wanckeln</w:t>
      </w:r>
      <w:proofErr w:type="spellEnd"/>
      <w:r>
        <w:t xml:space="preserve"> </w:t>
      </w:r>
      <w:proofErr w:type="spellStart"/>
      <w:r>
        <w:t>wil</w:t>
      </w:r>
      <w:proofErr w:type="spellEnd"/>
      <w:r>
        <w:t xml:space="preserve"> / </w:t>
      </w:r>
      <w:proofErr w:type="spellStart"/>
      <w:r>
        <w:t>darueber</w:t>
      </w:r>
      <w:proofErr w:type="spellEnd"/>
      <w:r>
        <w:t xml:space="preserve"> das </w:t>
      </w:r>
      <w:proofErr w:type="spellStart"/>
      <w:r>
        <w:t>fewer</w:t>
      </w:r>
      <w:proofErr w:type="spellEnd"/>
      <w:r>
        <w:t xml:space="preserve"> </w:t>
      </w:r>
      <w:proofErr w:type="spellStart"/>
      <w:r>
        <w:t>auff</w:t>
      </w:r>
      <w:proofErr w:type="spellEnd"/>
      <w:r>
        <w:t xml:space="preserve"> dem </w:t>
      </w:r>
      <w:proofErr w:type="spellStart"/>
      <w:r>
        <w:t>hertzen</w:t>
      </w:r>
      <w:proofErr w:type="spellEnd"/>
      <w:r>
        <w:t xml:space="preserve"> mehr und </w:t>
      </w:r>
      <w:proofErr w:type="spellStart"/>
      <w:r>
        <w:t>hefftiger</w:t>
      </w:r>
      <w:proofErr w:type="spellEnd"/>
      <w:r>
        <w:t xml:space="preserve"> entbrennet / denn sonst </w:t>
      </w:r>
      <w:proofErr w:type="spellStart"/>
      <w:r>
        <w:t>uber</w:t>
      </w:r>
      <w:proofErr w:type="spellEnd"/>
      <w:r>
        <w:t xml:space="preserve"> der </w:t>
      </w:r>
      <w:proofErr w:type="spellStart"/>
      <w:r>
        <w:t>gantzen</w:t>
      </w:r>
      <w:proofErr w:type="spellEnd"/>
      <w:r>
        <w:t xml:space="preserve"> </w:t>
      </w:r>
      <w:proofErr w:type="spellStart"/>
      <w:r>
        <w:t>disputation</w:t>
      </w:r>
      <w:proofErr w:type="spellEnd"/>
      <w:r>
        <w:t xml:space="preserve"> / auch von den </w:t>
      </w:r>
      <w:proofErr w:type="spellStart"/>
      <w:r>
        <w:t>hoechsten</w:t>
      </w:r>
      <w:proofErr w:type="spellEnd"/>
      <w:r>
        <w:t xml:space="preserve"> </w:t>
      </w:r>
      <w:proofErr w:type="spellStart"/>
      <w:r>
        <w:t>unnd</w:t>
      </w:r>
      <w:proofErr w:type="spellEnd"/>
      <w:r>
        <w:t xml:space="preserve"> </w:t>
      </w:r>
      <w:proofErr w:type="spellStart"/>
      <w:r>
        <w:t>fuernemsten</w:t>
      </w:r>
      <w:proofErr w:type="spellEnd"/>
      <w:r>
        <w:t xml:space="preserve"> </w:t>
      </w:r>
      <w:proofErr w:type="spellStart"/>
      <w:r>
        <w:t>Articuln</w:t>
      </w:r>
      <w:proofErr w:type="spellEnd"/>
      <w:r>
        <w:t xml:space="preserve"> </w:t>
      </w:r>
      <w:proofErr w:type="spellStart"/>
      <w:r>
        <w:t>unnd</w:t>
      </w:r>
      <w:proofErr w:type="spellEnd"/>
      <w:r>
        <w:t xml:space="preserve"> </w:t>
      </w:r>
      <w:proofErr w:type="spellStart"/>
      <w:r>
        <w:t>grund</w:t>
      </w:r>
      <w:proofErr w:type="spellEnd"/>
      <w:r>
        <w:t xml:space="preserve"> Christlicher Religion. Denn sie </w:t>
      </w:r>
      <w:proofErr w:type="spellStart"/>
      <w:r>
        <w:t>wol</w:t>
      </w:r>
      <w:proofErr w:type="spellEnd"/>
      <w:r>
        <w:t xml:space="preserve"> </w:t>
      </w:r>
      <w:proofErr w:type="spellStart"/>
      <w:r>
        <w:t>entpfinden</w:t>
      </w:r>
      <w:proofErr w:type="spellEnd"/>
      <w:r>
        <w:t xml:space="preserve"> / da </w:t>
      </w:r>
      <w:proofErr w:type="spellStart"/>
      <w:r>
        <w:t>jhnen</w:t>
      </w:r>
      <w:proofErr w:type="spellEnd"/>
      <w:r>
        <w:t xml:space="preserve"> dieser einige </w:t>
      </w:r>
      <w:proofErr w:type="spellStart"/>
      <w:r>
        <w:t>grund</w:t>
      </w:r>
      <w:proofErr w:type="spellEnd"/>
      <w:r>
        <w:t xml:space="preserve"> einfiele / So </w:t>
      </w:r>
      <w:proofErr w:type="spellStart"/>
      <w:r>
        <w:t>wuerde</w:t>
      </w:r>
      <w:proofErr w:type="spellEnd"/>
      <w:r>
        <w:t xml:space="preserve"> </w:t>
      </w:r>
      <w:proofErr w:type="spellStart"/>
      <w:r>
        <w:t>jr</w:t>
      </w:r>
      <w:proofErr w:type="spellEnd"/>
      <w:r>
        <w:t xml:space="preserve"> </w:t>
      </w:r>
      <w:proofErr w:type="spellStart"/>
      <w:r>
        <w:t>gebew</w:t>
      </w:r>
      <w:proofErr w:type="spellEnd"/>
      <w:r>
        <w:t xml:space="preserve"> </w:t>
      </w:r>
      <w:proofErr w:type="spellStart"/>
      <w:r>
        <w:t>auff</w:t>
      </w:r>
      <w:proofErr w:type="spellEnd"/>
      <w:r>
        <w:t xml:space="preserve"> allen andern </w:t>
      </w:r>
      <w:proofErr w:type="spellStart"/>
      <w:r>
        <w:t>darauff</w:t>
      </w:r>
      <w:proofErr w:type="spellEnd"/>
      <w:r>
        <w:t xml:space="preserve"> sie pochen / </w:t>
      </w:r>
      <w:proofErr w:type="spellStart"/>
      <w:r>
        <w:t>nit</w:t>
      </w:r>
      <w:proofErr w:type="spellEnd"/>
      <w:r>
        <w:t xml:space="preserve"> lang </w:t>
      </w:r>
      <w:proofErr w:type="spellStart"/>
      <w:r>
        <w:t>koennen</w:t>
      </w:r>
      <w:proofErr w:type="spellEnd"/>
      <w:r>
        <w:t xml:space="preserve"> bestehen. </w:t>
      </w:r>
    </w:p>
    <w:p w14:paraId="346E831C" w14:textId="77777777" w:rsidR="008F74BD" w:rsidRDefault="008F74BD" w:rsidP="008F74BD">
      <w:pPr>
        <w:pStyle w:val="StandardWeb"/>
      </w:pPr>
      <w:r>
        <w:t xml:space="preserve">So viel nu die </w:t>
      </w:r>
      <w:proofErr w:type="spellStart"/>
      <w:r>
        <w:t>Rhuemung</w:t>
      </w:r>
      <w:proofErr w:type="spellEnd"/>
      <w:r>
        <w:t xml:space="preserve"> Lutheri / und </w:t>
      </w:r>
      <w:proofErr w:type="spellStart"/>
      <w:r>
        <w:t>verdammung</w:t>
      </w:r>
      <w:proofErr w:type="spellEnd"/>
      <w:r>
        <w:t xml:space="preserve"> aller deren / so im </w:t>
      </w:r>
      <w:proofErr w:type="spellStart"/>
      <w:r>
        <w:t>Abendmal</w:t>
      </w:r>
      <w:proofErr w:type="spellEnd"/>
      <w:r>
        <w:t xml:space="preserve"> seiner </w:t>
      </w:r>
      <w:proofErr w:type="spellStart"/>
      <w:r>
        <w:t>meinung</w:t>
      </w:r>
      <w:proofErr w:type="spellEnd"/>
      <w:r>
        <w:t xml:space="preserve"> nicht gewesen / </w:t>
      </w:r>
      <w:proofErr w:type="spellStart"/>
      <w:r>
        <w:t>unnd</w:t>
      </w:r>
      <w:proofErr w:type="spellEnd"/>
      <w:r>
        <w:t xml:space="preserve"> noch nicht sind / belanget / Ist nu </w:t>
      </w:r>
      <w:proofErr w:type="spellStart"/>
      <w:r>
        <w:t>offt</w:t>
      </w:r>
      <w:proofErr w:type="spellEnd"/>
      <w:r>
        <w:t xml:space="preserve"> und viel / nach der </w:t>
      </w:r>
      <w:proofErr w:type="spellStart"/>
      <w:r>
        <w:t>leng</w:t>
      </w:r>
      <w:proofErr w:type="spellEnd"/>
      <w:r>
        <w:t xml:space="preserve"> geschrieben und bezeuget / Daß Luthero an seinem rechten und waren lob / damit nichts abgebrochen wird / Daß seine </w:t>
      </w:r>
      <w:proofErr w:type="spellStart"/>
      <w:r>
        <w:t>Lere</w:t>
      </w:r>
      <w:proofErr w:type="spellEnd"/>
      <w:r>
        <w:t xml:space="preserve"> so </w:t>
      </w:r>
      <w:proofErr w:type="spellStart"/>
      <w:r>
        <w:t>wol</w:t>
      </w:r>
      <w:proofErr w:type="spellEnd"/>
      <w:r>
        <w:t xml:space="preserve"> als anderer gegen der Heiligen </w:t>
      </w:r>
      <w:proofErr w:type="spellStart"/>
      <w:r>
        <w:t>Schrifft</w:t>
      </w:r>
      <w:proofErr w:type="spellEnd"/>
      <w:r>
        <w:t xml:space="preserve"> gehalten und </w:t>
      </w:r>
      <w:proofErr w:type="spellStart"/>
      <w:r>
        <w:t>gepruefet</w:t>
      </w:r>
      <w:proofErr w:type="spellEnd"/>
      <w:r>
        <w:t xml:space="preserve"> / und </w:t>
      </w:r>
      <w:proofErr w:type="spellStart"/>
      <w:r>
        <w:t>worinn</w:t>
      </w:r>
      <w:proofErr w:type="spellEnd"/>
      <w:r>
        <w:t xml:space="preserve"> er etwa mit derselben nicht stimmet (wie auch in den heiligsten </w:t>
      </w:r>
      <w:proofErr w:type="spellStart"/>
      <w:r>
        <w:t>unnd</w:t>
      </w:r>
      <w:proofErr w:type="spellEnd"/>
      <w:r>
        <w:t xml:space="preserve"> trefflichsten alten Lehrern der Christenheit fast allen </w:t>
      </w:r>
      <w:proofErr w:type="spellStart"/>
      <w:r>
        <w:t>jhre</w:t>
      </w:r>
      <w:proofErr w:type="spellEnd"/>
      <w:r>
        <w:t xml:space="preserve"> </w:t>
      </w:r>
      <w:proofErr w:type="spellStart"/>
      <w:r>
        <w:t>maengel</w:t>
      </w:r>
      <w:proofErr w:type="spellEnd"/>
      <w:r>
        <w:t xml:space="preserve"> </w:t>
      </w:r>
      <w:proofErr w:type="spellStart"/>
      <w:r>
        <w:t>unnd</w:t>
      </w:r>
      <w:proofErr w:type="spellEnd"/>
      <w:r>
        <w:t xml:space="preserve"> </w:t>
      </w:r>
      <w:proofErr w:type="spellStart"/>
      <w:r>
        <w:t>schwachheiten</w:t>
      </w:r>
      <w:proofErr w:type="spellEnd"/>
      <w:r>
        <w:t xml:space="preserve"> zu finden sind) seine </w:t>
      </w:r>
      <w:proofErr w:type="spellStart"/>
      <w:r>
        <w:t>auctoritet</w:t>
      </w:r>
      <w:proofErr w:type="spellEnd"/>
      <w:r>
        <w:t xml:space="preserve"> </w:t>
      </w:r>
      <w:proofErr w:type="spellStart"/>
      <w:r>
        <w:t>unnd</w:t>
      </w:r>
      <w:proofErr w:type="spellEnd"/>
      <w:r>
        <w:t xml:space="preserve"> ansehen / den Propheten </w:t>
      </w:r>
      <w:proofErr w:type="spellStart"/>
      <w:r>
        <w:t>unnd</w:t>
      </w:r>
      <w:proofErr w:type="spellEnd"/>
      <w:r>
        <w:t xml:space="preserve"> </w:t>
      </w:r>
      <w:proofErr w:type="spellStart"/>
      <w:r>
        <w:t>Apostelen</w:t>
      </w:r>
      <w:proofErr w:type="spellEnd"/>
      <w:r>
        <w:t xml:space="preserve"> nicht gleich wird gehalten / Und die solches thun / durch Gottes </w:t>
      </w:r>
      <w:proofErr w:type="spellStart"/>
      <w:r>
        <w:t>gnad</w:t>
      </w:r>
      <w:proofErr w:type="spellEnd"/>
      <w:r>
        <w:t xml:space="preserve"> nicht so sehr als </w:t>
      </w:r>
      <w:proofErr w:type="spellStart"/>
      <w:r>
        <w:t>Moerlin</w:t>
      </w:r>
      <w:proofErr w:type="spellEnd"/>
      <w:r>
        <w:t xml:space="preserve"> meinet / daß sie die Erde verschlinge / mit </w:t>
      </w:r>
      <w:proofErr w:type="spellStart"/>
      <w:r>
        <w:t>Datan</w:t>
      </w:r>
      <w:proofErr w:type="spellEnd"/>
      <w:r>
        <w:t xml:space="preserve"> und </w:t>
      </w:r>
      <w:proofErr w:type="spellStart"/>
      <w:r>
        <w:t>Abiron</w:t>
      </w:r>
      <w:proofErr w:type="spellEnd"/>
      <w:r>
        <w:t xml:space="preserve"> zu </w:t>
      </w:r>
      <w:proofErr w:type="spellStart"/>
      <w:r>
        <w:t>fuerchten</w:t>
      </w:r>
      <w:proofErr w:type="spellEnd"/>
      <w:r>
        <w:t xml:space="preserve"> haben. Denn / Gottlob / wir </w:t>
      </w:r>
      <w:proofErr w:type="spellStart"/>
      <w:r>
        <w:t>uber</w:t>
      </w:r>
      <w:proofErr w:type="spellEnd"/>
      <w:r>
        <w:t xml:space="preserve"> unserer Lehre noch nie / wie </w:t>
      </w:r>
      <w:proofErr w:type="spellStart"/>
      <w:r>
        <w:t>Moerlin</w:t>
      </w:r>
      <w:proofErr w:type="spellEnd"/>
      <w:r>
        <w:t xml:space="preserve"> gern die Leute bereden </w:t>
      </w:r>
      <w:proofErr w:type="spellStart"/>
      <w:r>
        <w:t>wolte</w:t>
      </w:r>
      <w:proofErr w:type="spellEnd"/>
      <w:r>
        <w:t xml:space="preserve"> / haben schamrot </w:t>
      </w:r>
      <w:proofErr w:type="spellStart"/>
      <w:r>
        <w:t>duerffen</w:t>
      </w:r>
      <w:proofErr w:type="spellEnd"/>
      <w:r>
        <w:t xml:space="preserve"> werden / noch jemanden der sonst witzig ist / mit derselben </w:t>
      </w:r>
      <w:proofErr w:type="spellStart"/>
      <w:r>
        <w:t>genaerret</w:t>
      </w:r>
      <w:proofErr w:type="spellEnd"/>
      <w:r>
        <w:t xml:space="preserve"> / Sonder bekennen frey / </w:t>
      </w:r>
      <w:proofErr w:type="spellStart"/>
      <w:r>
        <w:t>offentlich</w:t>
      </w:r>
      <w:proofErr w:type="spellEnd"/>
      <w:r>
        <w:t xml:space="preserve"> und bestendig / daß wir </w:t>
      </w:r>
      <w:proofErr w:type="spellStart"/>
      <w:r>
        <w:t>darumb</w:t>
      </w:r>
      <w:proofErr w:type="spellEnd"/>
      <w:r>
        <w:t xml:space="preserve"> die </w:t>
      </w:r>
      <w:proofErr w:type="spellStart"/>
      <w:r>
        <w:t>gegenwert</w:t>
      </w:r>
      <w:proofErr w:type="spellEnd"/>
      <w:r>
        <w:t xml:space="preserve"> CHRISTI in seinem </w:t>
      </w:r>
      <w:proofErr w:type="spellStart"/>
      <w:r>
        <w:t>Abendmal</w:t>
      </w:r>
      <w:proofErr w:type="spellEnd"/>
      <w:r>
        <w:t xml:space="preserve"> / </w:t>
      </w:r>
      <w:proofErr w:type="spellStart"/>
      <w:r>
        <w:t>unnd</w:t>
      </w:r>
      <w:proofErr w:type="spellEnd"/>
      <w:r>
        <w:t xml:space="preserve"> </w:t>
      </w:r>
      <w:proofErr w:type="spellStart"/>
      <w:r>
        <w:t>ware</w:t>
      </w:r>
      <w:proofErr w:type="spellEnd"/>
      <w:r>
        <w:t xml:space="preserve"> gemeinschafft seines </w:t>
      </w:r>
      <w:proofErr w:type="spellStart"/>
      <w:r>
        <w:t>leibs</w:t>
      </w:r>
      <w:proofErr w:type="spellEnd"/>
      <w:r>
        <w:t xml:space="preserve"> </w:t>
      </w:r>
      <w:proofErr w:type="spellStart"/>
      <w:r>
        <w:t>unnd</w:t>
      </w:r>
      <w:proofErr w:type="spellEnd"/>
      <w:r>
        <w:t xml:space="preserve"> </w:t>
      </w:r>
      <w:proofErr w:type="spellStart"/>
      <w:r>
        <w:t>vereinigung</w:t>
      </w:r>
      <w:proofErr w:type="spellEnd"/>
      <w:r>
        <w:t xml:space="preserve"> der </w:t>
      </w:r>
      <w:proofErr w:type="spellStart"/>
      <w:r>
        <w:t>glaubigen</w:t>
      </w:r>
      <w:proofErr w:type="spellEnd"/>
      <w:r>
        <w:t xml:space="preserve"> mit </w:t>
      </w:r>
      <w:proofErr w:type="spellStart"/>
      <w:r>
        <w:t>jhm</w:t>
      </w:r>
      <w:proofErr w:type="spellEnd"/>
      <w:r>
        <w:t xml:space="preserve"> / als der </w:t>
      </w:r>
      <w:proofErr w:type="spellStart"/>
      <w:r>
        <w:t>glieder</w:t>
      </w:r>
      <w:proofErr w:type="spellEnd"/>
      <w:r>
        <w:t xml:space="preserve"> mit </w:t>
      </w:r>
      <w:proofErr w:type="spellStart"/>
      <w:r>
        <w:t>jrem</w:t>
      </w:r>
      <w:proofErr w:type="spellEnd"/>
      <w:r>
        <w:t xml:space="preserve"> </w:t>
      </w:r>
      <w:proofErr w:type="spellStart"/>
      <w:r>
        <w:t>haupt</w:t>
      </w:r>
      <w:proofErr w:type="spellEnd"/>
      <w:r>
        <w:t xml:space="preserve"> / keines </w:t>
      </w:r>
      <w:proofErr w:type="spellStart"/>
      <w:r>
        <w:t>wegs</w:t>
      </w:r>
      <w:proofErr w:type="spellEnd"/>
      <w:r>
        <w:t xml:space="preserve"> verleugnen und </w:t>
      </w:r>
      <w:proofErr w:type="spellStart"/>
      <w:r>
        <w:t>auffheben</w:t>
      </w:r>
      <w:proofErr w:type="spellEnd"/>
      <w:r>
        <w:t xml:space="preserve"> / ob wir schon nicht gestehen / daß sein leib wesentlich im </w:t>
      </w:r>
      <w:proofErr w:type="spellStart"/>
      <w:r>
        <w:t>brot</w:t>
      </w:r>
      <w:proofErr w:type="spellEnd"/>
      <w:r>
        <w:t xml:space="preserve"> und sein </w:t>
      </w:r>
      <w:proofErr w:type="spellStart"/>
      <w:r>
        <w:t>blut</w:t>
      </w:r>
      <w:proofErr w:type="spellEnd"/>
      <w:r>
        <w:t xml:space="preserve"> im wein verborgen sey / Und in der </w:t>
      </w:r>
      <w:proofErr w:type="spellStart"/>
      <w:r>
        <w:t>Glaubigen</w:t>
      </w:r>
      <w:proofErr w:type="spellEnd"/>
      <w:r>
        <w:t xml:space="preserve"> </w:t>
      </w:r>
      <w:proofErr w:type="spellStart"/>
      <w:r>
        <w:t>unnd</w:t>
      </w:r>
      <w:proofErr w:type="spellEnd"/>
      <w:r>
        <w:t xml:space="preserve"> Gottlosen </w:t>
      </w:r>
      <w:proofErr w:type="spellStart"/>
      <w:r>
        <w:t>mund</w:t>
      </w:r>
      <w:proofErr w:type="spellEnd"/>
      <w:r>
        <w:t xml:space="preserve"> und leib geschoben und </w:t>
      </w:r>
      <w:proofErr w:type="spellStart"/>
      <w:r>
        <w:t>eingenomen</w:t>
      </w:r>
      <w:proofErr w:type="spellEnd"/>
      <w:r>
        <w:t xml:space="preserve"> werde. </w:t>
      </w:r>
      <w:proofErr w:type="spellStart"/>
      <w:r>
        <w:t>Doerffen</w:t>
      </w:r>
      <w:proofErr w:type="spellEnd"/>
      <w:r>
        <w:t xml:space="preserve"> derwegen keines </w:t>
      </w:r>
      <w:proofErr w:type="spellStart"/>
      <w:r>
        <w:t>gedichtes</w:t>
      </w:r>
      <w:proofErr w:type="spellEnd"/>
      <w:r>
        <w:t xml:space="preserve"> noch betrugs unserer Lehre zu </w:t>
      </w:r>
      <w:proofErr w:type="spellStart"/>
      <w:r>
        <w:t>schmuecken</w:t>
      </w:r>
      <w:proofErr w:type="spellEnd"/>
      <w:r>
        <w:t xml:space="preserve"> oder zu </w:t>
      </w:r>
      <w:proofErr w:type="spellStart"/>
      <w:r>
        <w:t>stuetzen</w:t>
      </w:r>
      <w:proofErr w:type="spellEnd"/>
      <w:r>
        <w:t xml:space="preserve">. Denn die </w:t>
      </w:r>
      <w:proofErr w:type="spellStart"/>
      <w:r>
        <w:t>warheit</w:t>
      </w:r>
      <w:proofErr w:type="spellEnd"/>
      <w:r>
        <w:t xml:space="preserve"> an </w:t>
      </w:r>
      <w:proofErr w:type="spellStart"/>
      <w:r>
        <w:t>jhr</w:t>
      </w:r>
      <w:proofErr w:type="spellEnd"/>
      <w:r>
        <w:t xml:space="preserve"> </w:t>
      </w:r>
      <w:proofErr w:type="spellStart"/>
      <w:r>
        <w:t>selbest</w:t>
      </w:r>
      <w:proofErr w:type="spellEnd"/>
      <w:r>
        <w:t xml:space="preserve"> in </w:t>
      </w:r>
      <w:proofErr w:type="spellStart"/>
      <w:r>
        <w:t>ewigkeit</w:t>
      </w:r>
      <w:proofErr w:type="spellEnd"/>
      <w:r>
        <w:t xml:space="preserve"> </w:t>
      </w:r>
      <w:proofErr w:type="spellStart"/>
      <w:r>
        <w:t>zubestehen</w:t>
      </w:r>
      <w:proofErr w:type="spellEnd"/>
      <w:r>
        <w:t xml:space="preserve"> </w:t>
      </w:r>
      <w:proofErr w:type="spellStart"/>
      <w:r>
        <w:t>schoen</w:t>
      </w:r>
      <w:proofErr w:type="spellEnd"/>
      <w:r>
        <w:t xml:space="preserve"> </w:t>
      </w:r>
      <w:proofErr w:type="spellStart"/>
      <w:r>
        <w:t>unnd</w:t>
      </w:r>
      <w:proofErr w:type="spellEnd"/>
      <w:r>
        <w:t xml:space="preserve"> </w:t>
      </w:r>
      <w:proofErr w:type="spellStart"/>
      <w:r>
        <w:t>starck</w:t>
      </w:r>
      <w:proofErr w:type="spellEnd"/>
      <w:r>
        <w:t xml:space="preserve"> genug ist. </w:t>
      </w:r>
    </w:p>
    <w:p w14:paraId="0EA88E8F" w14:textId="77777777" w:rsidR="008F74BD" w:rsidRDefault="008F74BD" w:rsidP="008F74BD">
      <w:pPr>
        <w:pStyle w:val="StandardWeb"/>
      </w:pPr>
      <w:r>
        <w:t xml:space="preserve">Was aber das </w:t>
      </w:r>
      <w:proofErr w:type="spellStart"/>
      <w:r>
        <w:t>Gespraech</w:t>
      </w:r>
      <w:proofErr w:type="spellEnd"/>
      <w:r>
        <w:t xml:space="preserve"> Lutheri mit Philippo anlanget / schreiet Marbach </w:t>
      </w:r>
      <w:proofErr w:type="spellStart"/>
      <w:r>
        <w:t>uber</w:t>
      </w:r>
      <w:proofErr w:type="spellEnd"/>
      <w:r>
        <w:t xml:space="preserve"> grobe / dicke / </w:t>
      </w:r>
      <w:proofErr w:type="spellStart"/>
      <w:r>
        <w:t>onverschaemte</w:t>
      </w:r>
      <w:proofErr w:type="spellEnd"/>
      <w:r>
        <w:t xml:space="preserve"> / fette / </w:t>
      </w:r>
      <w:proofErr w:type="spellStart"/>
      <w:r>
        <w:t>land</w:t>
      </w:r>
      <w:proofErr w:type="spellEnd"/>
      <w:r>
        <w:t xml:space="preserve"> und </w:t>
      </w:r>
      <w:proofErr w:type="spellStart"/>
      <w:r>
        <w:t>schandluegen</w:t>
      </w:r>
      <w:proofErr w:type="spellEnd"/>
      <w:r>
        <w:t xml:space="preserve"> / und </w:t>
      </w:r>
      <w:proofErr w:type="spellStart"/>
      <w:r>
        <w:t>bemuehet</w:t>
      </w:r>
      <w:proofErr w:type="spellEnd"/>
      <w:r>
        <w:t xml:space="preserve"> sich </w:t>
      </w:r>
      <w:proofErr w:type="spellStart"/>
      <w:r>
        <w:t>hefftig</w:t>
      </w:r>
      <w:proofErr w:type="spellEnd"/>
      <w:r>
        <w:t xml:space="preserve"> </w:t>
      </w:r>
      <w:proofErr w:type="spellStart"/>
      <w:r>
        <w:t>zubeweisen</w:t>
      </w:r>
      <w:proofErr w:type="spellEnd"/>
      <w:r>
        <w:t xml:space="preserve"> / daß Lutherus solche </w:t>
      </w:r>
      <w:proofErr w:type="spellStart"/>
      <w:r>
        <w:t>wort</w:t>
      </w:r>
      <w:proofErr w:type="spellEnd"/>
      <w:r>
        <w:t xml:space="preserve"> zu Philippo nie habe geredt. Wenn es mit solchem groben / dicken / </w:t>
      </w:r>
      <w:proofErr w:type="spellStart"/>
      <w:r>
        <w:t>onvverschaemten</w:t>
      </w:r>
      <w:proofErr w:type="spellEnd"/>
      <w:r>
        <w:t xml:space="preserve"> </w:t>
      </w:r>
      <w:proofErr w:type="spellStart"/>
      <w:r>
        <w:t>lestern</w:t>
      </w:r>
      <w:proofErr w:type="spellEnd"/>
      <w:r>
        <w:t xml:space="preserve"> und poltern </w:t>
      </w:r>
      <w:proofErr w:type="spellStart"/>
      <w:r>
        <w:t>außgerichtet</w:t>
      </w:r>
      <w:proofErr w:type="spellEnd"/>
      <w:r>
        <w:t xml:space="preserve"> </w:t>
      </w:r>
      <w:proofErr w:type="spellStart"/>
      <w:r>
        <w:t>were</w:t>
      </w:r>
      <w:proofErr w:type="spellEnd"/>
      <w:r>
        <w:t xml:space="preserve"> / so </w:t>
      </w:r>
      <w:proofErr w:type="spellStart"/>
      <w:r>
        <w:t>hette</w:t>
      </w:r>
      <w:proofErr w:type="spellEnd"/>
      <w:r>
        <w:t xml:space="preserve"> </w:t>
      </w:r>
      <w:proofErr w:type="spellStart"/>
      <w:r>
        <w:t>Moerlin</w:t>
      </w:r>
      <w:proofErr w:type="spellEnd"/>
      <w:r>
        <w:t xml:space="preserve"> </w:t>
      </w:r>
      <w:proofErr w:type="spellStart"/>
      <w:r>
        <w:t>one</w:t>
      </w:r>
      <w:proofErr w:type="spellEnd"/>
      <w:r>
        <w:t xml:space="preserve"> </w:t>
      </w:r>
      <w:proofErr w:type="spellStart"/>
      <w:r>
        <w:t>zweiffel</w:t>
      </w:r>
      <w:proofErr w:type="spellEnd"/>
      <w:r>
        <w:t xml:space="preserve"> schon gewonnen. Aber </w:t>
      </w:r>
      <w:proofErr w:type="spellStart"/>
      <w:r>
        <w:t>verstendige</w:t>
      </w:r>
      <w:proofErr w:type="spellEnd"/>
      <w:r>
        <w:t xml:space="preserve"> </w:t>
      </w:r>
      <w:proofErr w:type="spellStart"/>
      <w:r>
        <w:t>leute</w:t>
      </w:r>
      <w:proofErr w:type="spellEnd"/>
      <w:r>
        <w:t xml:space="preserve"> sehen nicht mit wie grossem </w:t>
      </w:r>
      <w:proofErr w:type="spellStart"/>
      <w:r>
        <w:t>geschrey</w:t>
      </w:r>
      <w:proofErr w:type="spellEnd"/>
      <w:r>
        <w:t xml:space="preserve"> / sondern mit was </w:t>
      </w:r>
      <w:proofErr w:type="spellStart"/>
      <w:r>
        <w:t>grund</w:t>
      </w:r>
      <w:proofErr w:type="spellEnd"/>
      <w:r>
        <w:t xml:space="preserve"> / etwas </w:t>
      </w:r>
      <w:proofErr w:type="spellStart"/>
      <w:r>
        <w:t>fuergegeben</w:t>
      </w:r>
      <w:proofErr w:type="spellEnd"/>
      <w:r>
        <w:t xml:space="preserve"> werde. </w:t>
      </w:r>
      <w:proofErr w:type="spellStart"/>
      <w:r>
        <w:t>Dise</w:t>
      </w:r>
      <w:proofErr w:type="spellEnd"/>
      <w:r>
        <w:t xml:space="preserve"> werden </w:t>
      </w:r>
      <w:proofErr w:type="spellStart"/>
      <w:r>
        <w:t>wol</w:t>
      </w:r>
      <w:proofErr w:type="spellEnd"/>
      <w:r>
        <w:t xml:space="preserve"> sehen </w:t>
      </w:r>
      <w:proofErr w:type="spellStart"/>
      <w:r>
        <w:t>unnd</w:t>
      </w:r>
      <w:proofErr w:type="spellEnd"/>
      <w:r>
        <w:t xml:space="preserve"> verstehen / daß </w:t>
      </w:r>
      <w:proofErr w:type="spellStart"/>
      <w:r>
        <w:t>Moerlin</w:t>
      </w:r>
      <w:proofErr w:type="spellEnd"/>
      <w:r>
        <w:t xml:space="preserve"> seine </w:t>
      </w:r>
      <w:proofErr w:type="spellStart"/>
      <w:r>
        <w:t>muehe</w:t>
      </w:r>
      <w:proofErr w:type="spellEnd"/>
      <w:r>
        <w:t xml:space="preserve"> und </w:t>
      </w:r>
      <w:proofErr w:type="spellStart"/>
      <w:r>
        <w:t>beweisung</w:t>
      </w:r>
      <w:proofErr w:type="spellEnd"/>
      <w:r>
        <w:t xml:space="preserve"> dahin </w:t>
      </w:r>
      <w:proofErr w:type="spellStart"/>
      <w:r>
        <w:t>solte</w:t>
      </w:r>
      <w:proofErr w:type="spellEnd"/>
      <w:r>
        <w:t xml:space="preserve"> gerichtet haben / daß er widerlegte / daß Philippus solches von Luthero geredt und </w:t>
      </w:r>
      <w:proofErr w:type="spellStart"/>
      <w:r>
        <w:t>erzelet</w:t>
      </w:r>
      <w:proofErr w:type="spellEnd"/>
      <w:r>
        <w:t xml:space="preserve">. Denn so diß gewißlich also von Philippo geredt worden / mag darnach </w:t>
      </w:r>
      <w:proofErr w:type="spellStart"/>
      <w:r>
        <w:t>Moerlin</w:t>
      </w:r>
      <w:proofErr w:type="spellEnd"/>
      <w:r>
        <w:t xml:space="preserve"> </w:t>
      </w:r>
      <w:proofErr w:type="spellStart"/>
      <w:r>
        <w:t>zancken</w:t>
      </w:r>
      <w:proofErr w:type="spellEnd"/>
      <w:r>
        <w:t xml:space="preserve"> ob es geschehen sey oder </w:t>
      </w:r>
      <w:proofErr w:type="spellStart"/>
      <w:r>
        <w:t>nit</w:t>
      </w:r>
      <w:proofErr w:type="spellEnd"/>
      <w:r>
        <w:t xml:space="preserve"> / so lang er </w:t>
      </w:r>
      <w:proofErr w:type="spellStart"/>
      <w:r>
        <w:t>wil</w:t>
      </w:r>
      <w:proofErr w:type="spellEnd"/>
      <w:r>
        <w:t xml:space="preserve">. Ich bin guter </w:t>
      </w:r>
      <w:proofErr w:type="spellStart"/>
      <w:r>
        <w:t>hoffnung</w:t>
      </w:r>
      <w:proofErr w:type="spellEnd"/>
      <w:r>
        <w:t xml:space="preserve"> / es werden Christliche und </w:t>
      </w:r>
      <w:proofErr w:type="spellStart"/>
      <w:r>
        <w:t>verstendige</w:t>
      </w:r>
      <w:proofErr w:type="spellEnd"/>
      <w:r>
        <w:t xml:space="preserve"> </w:t>
      </w:r>
      <w:proofErr w:type="spellStart"/>
      <w:r>
        <w:t>leute</w:t>
      </w:r>
      <w:proofErr w:type="spellEnd"/>
      <w:r>
        <w:t xml:space="preserve"> in deutschen landen und anderswo Philippo so </w:t>
      </w:r>
      <w:proofErr w:type="spellStart"/>
      <w:r>
        <w:t>vil</w:t>
      </w:r>
      <w:proofErr w:type="spellEnd"/>
      <w:r>
        <w:t xml:space="preserve"> glauben geben / wenn er einmal ja sagt / als dreien solchen </w:t>
      </w:r>
      <w:proofErr w:type="spellStart"/>
      <w:r>
        <w:t>Moerlin</w:t>
      </w:r>
      <w:proofErr w:type="spellEnd"/>
      <w:r>
        <w:t xml:space="preserve"> / wenn sie nein darwider schreien / biß </w:t>
      </w:r>
      <w:proofErr w:type="spellStart"/>
      <w:r>
        <w:t>jnen</w:t>
      </w:r>
      <w:proofErr w:type="spellEnd"/>
      <w:r>
        <w:t xml:space="preserve"> die </w:t>
      </w:r>
      <w:proofErr w:type="spellStart"/>
      <w:r>
        <w:t>stimm</w:t>
      </w:r>
      <w:proofErr w:type="spellEnd"/>
      <w:r>
        <w:t xml:space="preserve"> vergehet. </w:t>
      </w:r>
    </w:p>
    <w:p w14:paraId="7371BF11" w14:textId="77777777" w:rsidR="008F74BD" w:rsidRDefault="008F74BD" w:rsidP="008F74BD">
      <w:pPr>
        <w:pStyle w:val="StandardWeb"/>
      </w:pPr>
      <w:r>
        <w:t xml:space="preserve">Nu </w:t>
      </w:r>
      <w:proofErr w:type="spellStart"/>
      <w:r>
        <w:t>kan</w:t>
      </w:r>
      <w:proofErr w:type="spellEnd"/>
      <w:r>
        <w:t xml:space="preserve"> aber </w:t>
      </w:r>
      <w:proofErr w:type="spellStart"/>
      <w:r>
        <w:t>nit</w:t>
      </w:r>
      <w:proofErr w:type="spellEnd"/>
      <w:r>
        <w:t xml:space="preserve"> allein </w:t>
      </w:r>
      <w:proofErr w:type="spellStart"/>
      <w:r>
        <w:t>meniglich</w:t>
      </w:r>
      <w:proofErr w:type="spellEnd"/>
      <w:r>
        <w:t xml:space="preserve"> </w:t>
      </w:r>
      <w:proofErr w:type="spellStart"/>
      <w:r>
        <w:t>gedencken</w:t>
      </w:r>
      <w:proofErr w:type="spellEnd"/>
      <w:r>
        <w:t xml:space="preserve"> / daß die </w:t>
      </w:r>
      <w:proofErr w:type="spellStart"/>
      <w:r>
        <w:t>Pfaeltzischen</w:t>
      </w:r>
      <w:proofErr w:type="spellEnd"/>
      <w:r>
        <w:t xml:space="preserve"> Theologen solche rede Philippi </w:t>
      </w:r>
      <w:proofErr w:type="spellStart"/>
      <w:r>
        <w:t>nit</w:t>
      </w:r>
      <w:proofErr w:type="spellEnd"/>
      <w:r>
        <w:t xml:space="preserve"> </w:t>
      </w:r>
      <w:proofErr w:type="spellStart"/>
      <w:r>
        <w:t>wuerden</w:t>
      </w:r>
      <w:proofErr w:type="spellEnd"/>
      <w:r>
        <w:t xml:space="preserve"> </w:t>
      </w:r>
      <w:proofErr w:type="spellStart"/>
      <w:r>
        <w:t>offentlich</w:t>
      </w:r>
      <w:proofErr w:type="spellEnd"/>
      <w:r>
        <w:t xml:space="preserve"> </w:t>
      </w:r>
      <w:proofErr w:type="spellStart"/>
      <w:r>
        <w:t>außschreiben</w:t>
      </w:r>
      <w:proofErr w:type="spellEnd"/>
      <w:r>
        <w:t xml:space="preserve"> / da sie derselben </w:t>
      </w:r>
      <w:proofErr w:type="spellStart"/>
      <w:r>
        <w:t>nit</w:t>
      </w:r>
      <w:proofErr w:type="spellEnd"/>
      <w:r>
        <w:t xml:space="preserve"> solchen </w:t>
      </w:r>
      <w:proofErr w:type="spellStart"/>
      <w:r>
        <w:t>grund</w:t>
      </w:r>
      <w:proofErr w:type="spellEnd"/>
      <w:r>
        <w:t xml:space="preserve"> und </w:t>
      </w:r>
      <w:proofErr w:type="spellStart"/>
      <w:r>
        <w:t>zeugniß</w:t>
      </w:r>
      <w:proofErr w:type="spellEnd"/>
      <w:r>
        <w:t xml:space="preserve"> </w:t>
      </w:r>
      <w:proofErr w:type="spellStart"/>
      <w:r>
        <w:t>hetten</w:t>
      </w:r>
      <w:proofErr w:type="spellEnd"/>
      <w:r>
        <w:t xml:space="preserve"> / die bey allen ehrliebenden allezeit so viel und mehr werden gelten / als </w:t>
      </w:r>
      <w:proofErr w:type="spellStart"/>
      <w:r>
        <w:t>Moerlins</w:t>
      </w:r>
      <w:proofErr w:type="spellEnd"/>
      <w:r>
        <w:t xml:space="preserve"> </w:t>
      </w:r>
      <w:proofErr w:type="spellStart"/>
      <w:r>
        <w:t>geschrey</w:t>
      </w:r>
      <w:proofErr w:type="spellEnd"/>
      <w:r>
        <w:t xml:space="preserve">. Es sind dieselben vom Adel und von </w:t>
      </w:r>
      <w:proofErr w:type="spellStart"/>
      <w:r>
        <w:t>gelerten</w:t>
      </w:r>
      <w:proofErr w:type="spellEnd"/>
      <w:r>
        <w:t xml:space="preserve"> so diß </w:t>
      </w:r>
      <w:proofErr w:type="spellStart"/>
      <w:r>
        <w:t>auß</w:t>
      </w:r>
      <w:proofErr w:type="spellEnd"/>
      <w:r>
        <w:t xml:space="preserve"> Philippi munde selbst </w:t>
      </w:r>
      <w:proofErr w:type="spellStart"/>
      <w:r>
        <w:t>gehoeret</w:t>
      </w:r>
      <w:proofErr w:type="spellEnd"/>
      <w:r>
        <w:t xml:space="preserve"> / und unsere </w:t>
      </w:r>
      <w:proofErr w:type="spellStart"/>
      <w:r>
        <w:t>anzeiger</w:t>
      </w:r>
      <w:proofErr w:type="spellEnd"/>
      <w:r>
        <w:t xml:space="preserve"> sind (deren einer auch mir </w:t>
      </w:r>
      <w:proofErr w:type="spellStart"/>
      <w:r>
        <w:t>selbest</w:t>
      </w:r>
      <w:proofErr w:type="spellEnd"/>
      <w:r>
        <w:t xml:space="preserve"> zu </w:t>
      </w:r>
      <w:proofErr w:type="spellStart"/>
      <w:r>
        <w:t>Wittemberg</w:t>
      </w:r>
      <w:proofErr w:type="spellEnd"/>
      <w:r>
        <w:t xml:space="preserve"> / die rede Philippi wie sie im Gegenbericht gesetzet / </w:t>
      </w:r>
      <w:proofErr w:type="spellStart"/>
      <w:r>
        <w:t>erzelet</w:t>
      </w:r>
      <w:proofErr w:type="spellEnd"/>
      <w:r>
        <w:t xml:space="preserve"> hat) noch bey leben / </w:t>
      </w:r>
      <w:proofErr w:type="spellStart"/>
      <w:r>
        <w:t>vilen</w:t>
      </w:r>
      <w:proofErr w:type="spellEnd"/>
      <w:r>
        <w:t xml:space="preserve"> hohen </w:t>
      </w:r>
      <w:proofErr w:type="spellStart"/>
      <w:r>
        <w:t>unnd</w:t>
      </w:r>
      <w:proofErr w:type="spellEnd"/>
      <w:r>
        <w:t xml:space="preserve"> </w:t>
      </w:r>
      <w:proofErr w:type="spellStart"/>
      <w:r>
        <w:t>niders</w:t>
      </w:r>
      <w:proofErr w:type="spellEnd"/>
      <w:r>
        <w:t xml:space="preserve"> stands </w:t>
      </w:r>
      <w:proofErr w:type="spellStart"/>
      <w:r>
        <w:t>bekant</w:t>
      </w:r>
      <w:proofErr w:type="spellEnd"/>
      <w:r>
        <w:t xml:space="preserve"> / und wird / Auch solches / von wem es </w:t>
      </w:r>
      <w:proofErr w:type="spellStart"/>
      <w:r>
        <w:t>begeret</w:t>
      </w:r>
      <w:proofErr w:type="spellEnd"/>
      <w:r>
        <w:t xml:space="preserve"> wird / </w:t>
      </w:r>
      <w:proofErr w:type="spellStart"/>
      <w:r>
        <w:t>zubekennen</w:t>
      </w:r>
      <w:proofErr w:type="spellEnd"/>
      <w:r>
        <w:t xml:space="preserve"> und </w:t>
      </w:r>
      <w:proofErr w:type="spellStart"/>
      <w:r>
        <w:t>zubezeugen</w:t>
      </w:r>
      <w:proofErr w:type="spellEnd"/>
      <w:r>
        <w:t xml:space="preserve"> / allezeit </w:t>
      </w:r>
      <w:proofErr w:type="spellStart"/>
      <w:r>
        <w:t>urbietig</w:t>
      </w:r>
      <w:proofErr w:type="spellEnd"/>
      <w:r>
        <w:t xml:space="preserve"> und willig / und </w:t>
      </w:r>
      <w:proofErr w:type="spellStart"/>
      <w:r>
        <w:t>dermassen</w:t>
      </w:r>
      <w:proofErr w:type="spellEnd"/>
      <w:r>
        <w:t xml:space="preserve"> geschaffen / daß sie allen / denen sie </w:t>
      </w:r>
      <w:proofErr w:type="spellStart"/>
      <w:r>
        <w:t>bekant</w:t>
      </w:r>
      <w:proofErr w:type="spellEnd"/>
      <w:r>
        <w:t xml:space="preserve"> / </w:t>
      </w:r>
      <w:proofErr w:type="spellStart"/>
      <w:r>
        <w:t>Moerlins</w:t>
      </w:r>
      <w:proofErr w:type="spellEnd"/>
      <w:r>
        <w:t xml:space="preserve"> </w:t>
      </w:r>
      <w:proofErr w:type="spellStart"/>
      <w:r>
        <w:t>landluegen</w:t>
      </w:r>
      <w:proofErr w:type="spellEnd"/>
      <w:r>
        <w:t xml:space="preserve"> </w:t>
      </w:r>
      <w:proofErr w:type="spellStart"/>
      <w:r>
        <w:t>zustillen</w:t>
      </w:r>
      <w:proofErr w:type="spellEnd"/>
      <w:r>
        <w:t xml:space="preserve"> / </w:t>
      </w:r>
      <w:proofErr w:type="spellStart"/>
      <w:r>
        <w:t>bilich</w:t>
      </w:r>
      <w:proofErr w:type="spellEnd"/>
      <w:r>
        <w:t xml:space="preserve"> ein gut </w:t>
      </w:r>
      <w:proofErr w:type="spellStart"/>
      <w:r>
        <w:t>genuegen</w:t>
      </w:r>
      <w:proofErr w:type="spellEnd"/>
      <w:r>
        <w:t xml:space="preserve"> sind. Daß aber dieselben von den Theologen / und auch von mir </w:t>
      </w:r>
      <w:proofErr w:type="spellStart"/>
      <w:r>
        <w:t>nit</w:t>
      </w:r>
      <w:proofErr w:type="spellEnd"/>
      <w:r>
        <w:t xml:space="preserve"> mit </w:t>
      </w:r>
      <w:proofErr w:type="spellStart"/>
      <w:r>
        <w:t>namen</w:t>
      </w:r>
      <w:proofErr w:type="spellEnd"/>
      <w:r>
        <w:t xml:space="preserve"> genennet / Ist erstlich </w:t>
      </w:r>
      <w:proofErr w:type="spellStart"/>
      <w:r>
        <w:t>umb</w:t>
      </w:r>
      <w:proofErr w:type="spellEnd"/>
      <w:r>
        <w:t xml:space="preserve"> bessers </w:t>
      </w:r>
      <w:proofErr w:type="spellStart"/>
      <w:r>
        <w:t>glimpffs</w:t>
      </w:r>
      <w:proofErr w:type="spellEnd"/>
      <w:r>
        <w:t xml:space="preserve"> willen / und das </w:t>
      </w:r>
      <w:proofErr w:type="spellStart"/>
      <w:r>
        <w:t>Moerlinische</w:t>
      </w:r>
      <w:proofErr w:type="spellEnd"/>
      <w:r>
        <w:t xml:space="preserve"> </w:t>
      </w:r>
      <w:proofErr w:type="spellStart"/>
      <w:r>
        <w:t>geschrey</w:t>
      </w:r>
      <w:proofErr w:type="spellEnd"/>
      <w:r>
        <w:t xml:space="preserve"> / lieber </w:t>
      </w:r>
      <w:proofErr w:type="spellStart"/>
      <w:r>
        <w:t>auff</w:t>
      </w:r>
      <w:proofErr w:type="spellEnd"/>
      <w:r>
        <w:t xml:space="preserve"> uns / denn </w:t>
      </w:r>
      <w:proofErr w:type="spellStart"/>
      <w:r>
        <w:t>auff</w:t>
      </w:r>
      <w:proofErr w:type="spellEnd"/>
      <w:r>
        <w:t xml:space="preserve"> unsere </w:t>
      </w:r>
      <w:proofErr w:type="spellStart"/>
      <w:r>
        <w:t>anzeiger</w:t>
      </w:r>
      <w:proofErr w:type="spellEnd"/>
      <w:r>
        <w:t xml:space="preserve"> zuladen / geschehen / Darnach auch </w:t>
      </w:r>
      <w:proofErr w:type="spellStart"/>
      <w:r>
        <w:t>darumb</w:t>
      </w:r>
      <w:proofErr w:type="spellEnd"/>
      <w:r>
        <w:t xml:space="preserve"> / daß </w:t>
      </w:r>
      <w:proofErr w:type="spellStart"/>
      <w:r>
        <w:t>Moerlin</w:t>
      </w:r>
      <w:proofErr w:type="spellEnd"/>
      <w:r>
        <w:t xml:space="preserve"> nicht der Man ist / welches </w:t>
      </w:r>
      <w:proofErr w:type="spellStart"/>
      <w:r>
        <w:t>ongewachsene</w:t>
      </w:r>
      <w:proofErr w:type="spellEnd"/>
      <w:r>
        <w:t xml:space="preserve"> </w:t>
      </w:r>
      <w:proofErr w:type="spellStart"/>
      <w:r>
        <w:t>lesterschrifft</w:t>
      </w:r>
      <w:proofErr w:type="spellEnd"/>
      <w:r>
        <w:t xml:space="preserve"> / jemanden zu solchem bewegen </w:t>
      </w:r>
      <w:proofErr w:type="spellStart"/>
      <w:r>
        <w:t>solte</w:t>
      </w:r>
      <w:proofErr w:type="spellEnd"/>
      <w:r>
        <w:t xml:space="preserve">. Da aber </w:t>
      </w:r>
      <w:proofErr w:type="spellStart"/>
      <w:r>
        <w:t>Moerlin</w:t>
      </w:r>
      <w:proofErr w:type="spellEnd"/>
      <w:r>
        <w:t xml:space="preserve"> oder jemand / er sey wer er wolle / damit </w:t>
      </w:r>
      <w:proofErr w:type="spellStart"/>
      <w:r>
        <w:t>nit</w:t>
      </w:r>
      <w:proofErr w:type="spellEnd"/>
      <w:r>
        <w:t xml:space="preserve"> </w:t>
      </w:r>
      <w:proofErr w:type="spellStart"/>
      <w:r>
        <w:t>begnueget</w:t>
      </w:r>
      <w:proofErr w:type="spellEnd"/>
      <w:r>
        <w:t xml:space="preserve"> / sonder die zeugen solcher rede Philippi / von den Theologen oder auch von mir </w:t>
      </w:r>
      <w:proofErr w:type="spellStart"/>
      <w:r>
        <w:t>zuwissen</w:t>
      </w:r>
      <w:proofErr w:type="spellEnd"/>
      <w:r>
        <w:t xml:space="preserve"> / oder sich </w:t>
      </w:r>
      <w:proofErr w:type="spellStart"/>
      <w:r>
        <w:t>selbest</w:t>
      </w:r>
      <w:proofErr w:type="spellEnd"/>
      <w:r>
        <w:t xml:space="preserve"> bey </w:t>
      </w:r>
      <w:proofErr w:type="spellStart"/>
      <w:r>
        <w:t>jnen</w:t>
      </w:r>
      <w:proofErr w:type="spellEnd"/>
      <w:r>
        <w:t xml:space="preserve"> der </w:t>
      </w:r>
      <w:proofErr w:type="spellStart"/>
      <w:r>
        <w:t>warheit</w:t>
      </w:r>
      <w:proofErr w:type="spellEnd"/>
      <w:r>
        <w:t xml:space="preserve"> </w:t>
      </w:r>
      <w:proofErr w:type="spellStart"/>
      <w:r>
        <w:t>zuerkündigen</w:t>
      </w:r>
      <w:proofErr w:type="spellEnd"/>
      <w:r>
        <w:t xml:space="preserve"> </w:t>
      </w:r>
      <w:proofErr w:type="spellStart"/>
      <w:r>
        <w:t>begeret</w:t>
      </w:r>
      <w:proofErr w:type="spellEnd"/>
      <w:r>
        <w:t xml:space="preserve"> / sind wir und sie zu solchem </w:t>
      </w:r>
      <w:proofErr w:type="spellStart"/>
      <w:r>
        <w:t>gantz</w:t>
      </w:r>
      <w:proofErr w:type="spellEnd"/>
      <w:r>
        <w:t xml:space="preserve"> bereit und </w:t>
      </w:r>
      <w:proofErr w:type="spellStart"/>
      <w:r>
        <w:t>onbeschweret</w:t>
      </w:r>
      <w:proofErr w:type="spellEnd"/>
      <w:r>
        <w:t xml:space="preserve">. </w:t>
      </w:r>
    </w:p>
    <w:p w14:paraId="6DBBD513" w14:textId="77777777" w:rsidR="008F74BD" w:rsidRDefault="008F74BD" w:rsidP="008F74BD">
      <w:pPr>
        <w:pStyle w:val="StandardWeb"/>
      </w:pPr>
      <w:r>
        <w:t xml:space="preserve">Die </w:t>
      </w:r>
      <w:proofErr w:type="spellStart"/>
      <w:r>
        <w:t>ursachen</w:t>
      </w:r>
      <w:proofErr w:type="spellEnd"/>
      <w:r>
        <w:t xml:space="preserve"> / damit </w:t>
      </w:r>
      <w:proofErr w:type="spellStart"/>
      <w:r>
        <w:t>Moerlin</w:t>
      </w:r>
      <w:proofErr w:type="spellEnd"/>
      <w:r>
        <w:t xml:space="preserve"> beide unserer </w:t>
      </w:r>
      <w:proofErr w:type="spellStart"/>
      <w:r>
        <w:t>anzeiger</w:t>
      </w:r>
      <w:proofErr w:type="spellEnd"/>
      <w:r>
        <w:t xml:space="preserve"> / und Philippi </w:t>
      </w:r>
      <w:proofErr w:type="spellStart"/>
      <w:r>
        <w:t>zeugniß</w:t>
      </w:r>
      <w:proofErr w:type="spellEnd"/>
      <w:r>
        <w:t xml:space="preserve"> </w:t>
      </w:r>
      <w:proofErr w:type="spellStart"/>
      <w:r>
        <w:t>verdaechtig</w:t>
      </w:r>
      <w:proofErr w:type="spellEnd"/>
      <w:r>
        <w:t xml:space="preserve"> machen </w:t>
      </w:r>
      <w:proofErr w:type="spellStart"/>
      <w:r>
        <w:t>wil</w:t>
      </w:r>
      <w:proofErr w:type="spellEnd"/>
      <w:r>
        <w:t xml:space="preserve"> / halten keinen stich. Denn Philippus in dem </w:t>
      </w:r>
      <w:proofErr w:type="spellStart"/>
      <w:r>
        <w:t>sendbrieffen</w:t>
      </w:r>
      <w:proofErr w:type="spellEnd"/>
      <w:r>
        <w:t xml:space="preserve"> an Johannem </w:t>
      </w:r>
      <w:proofErr w:type="spellStart"/>
      <w:r>
        <w:t>Cratonem</w:t>
      </w:r>
      <w:proofErr w:type="spellEnd"/>
      <w:r>
        <w:t xml:space="preserve"> / in dem er meldet was Lutherus zuvor geredt / damit </w:t>
      </w:r>
      <w:proofErr w:type="spellStart"/>
      <w:r>
        <w:t>nit</w:t>
      </w:r>
      <w:proofErr w:type="spellEnd"/>
      <w:r>
        <w:t xml:space="preserve"> verneinet was er </w:t>
      </w:r>
      <w:proofErr w:type="spellStart"/>
      <w:r>
        <w:t>uber</w:t>
      </w:r>
      <w:proofErr w:type="spellEnd"/>
      <w:r>
        <w:t xml:space="preserve"> sechs </w:t>
      </w:r>
      <w:proofErr w:type="spellStart"/>
      <w:r>
        <w:t>jar</w:t>
      </w:r>
      <w:proofErr w:type="spellEnd"/>
      <w:r>
        <w:t xml:space="preserve"> hernach geredt habe / Ob gleich Philippus diß nicht einem jeden gesagt oder geschrieben / noch bey seinem leben hat </w:t>
      </w:r>
      <w:proofErr w:type="spellStart"/>
      <w:r>
        <w:t>rüchtbar</w:t>
      </w:r>
      <w:proofErr w:type="spellEnd"/>
      <w:r>
        <w:t xml:space="preserve"> machen wollen / unter andern seinen </w:t>
      </w:r>
      <w:proofErr w:type="spellStart"/>
      <w:r>
        <w:t>ursachen</w:t>
      </w:r>
      <w:proofErr w:type="spellEnd"/>
      <w:r>
        <w:t xml:space="preserve"> (wie viel ehrliche </w:t>
      </w:r>
      <w:proofErr w:type="spellStart"/>
      <w:r>
        <w:t>leute</w:t>
      </w:r>
      <w:proofErr w:type="spellEnd"/>
      <w:r>
        <w:t xml:space="preserve"> wissen) </w:t>
      </w:r>
      <w:proofErr w:type="spellStart"/>
      <w:r>
        <w:t>umb</w:t>
      </w:r>
      <w:proofErr w:type="spellEnd"/>
      <w:r>
        <w:t xml:space="preserve"> </w:t>
      </w:r>
      <w:proofErr w:type="spellStart"/>
      <w:r>
        <w:t>Moerlins</w:t>
      </w:r>
      <w:proofErr w:type="spellEnd"/>
      <w:r>
        <w:t xml:space="preserve"> und seines gleichen </w:t>
      </w:r>
      <w:proofErr w:type="spellStart"/>
      <w:r>
        <w:t>Clamanten</w:t>
      </w:r>
      <w:proofErr w:type="spellEnd"/>
      <w:r>
        <w:t xml:space="preserve"> </w:t>
      </w:r>
      <w:proofErr w:type="spellStart"/>
      <w:r>
        <w:t>ongestuemmigheit</w:t>
      </w:r>
      <w:proofErr w:type="spellEnd"/>
      <w:r>
        <w:t xml:space="preserve"> willen. Darzu </w:t>
      </w:r>
      <w:proofErr w:type="spellStart"/>
      <w:r>
        <w:t>verkeret</w:t>
      </w:r>
      <w:proofErr w:type="spellEnd"/>
      <w:r>
        <w:t xml:space="preserve"> </w:t>
      </w:r>
      <w:proofErr w:type="spellStart"/>
      <w:r>
        <w:t>Moerlin</w:t>
      </w:r>
      <w:proofErr w:type="spellEnd"/>
      <w:r>
        <w:t xml:space="preserve"> Philippo seine </w:t>
      </w:r>
      <w:proofErr w:type="spellStart"/>
      <w:r>
        <w:t>wort</w:t>
      </w:r>
      <w:proofErr w:type="spellEnd"/>
      <w:r>
        <w:t xml:space="preserve"> / welcher die </w:t>
      </w:r>
      <w:proofErr w:type="spellStart"/>
      <w:r>
        <w:t>spruech</w:t>
      </w:r>
      <w:proofErr w:type="spellEnd"/>
      <w:r>
        <w:t xml:space="preserve"> der </w:t>
      </w:r>
      <w:proofErr w:type="spellStart"/>
      <w:r>
        <w:t>Vaeter</w:t>
      </w:r>
      <w:proofErr w:type="spellEnd"/>
      <w:r>
        <w:t xml:space="preserve"> wider die leiblich </w:t>
      </w:r>
      <w:proofErr w:type="spellStart"/>
      <w:r>
        <w:t>gegenwert</w:t>
      </w:r>
      <w:proofErr w:type="spellEnd"/>
      <w:r>
        <w:t xml:space="preserve"> Christi </w:t>
      </w:r>
      <w:proofErr w:type="spellStart"/>
      <w:r>
        <w:t>nit</w:t>
      </w:r>
      <w:proofErr w:type="spellEnd"/>
      <w:r>
        <w:t xml:space="preserve"> allein in </w:t>
      </w:r>
      <w:proofErr w:type="spellStart"/>
      <w:r>
        <w:t>gestalt</w:t>
      </w:r>
      <w:proofErr w:type="spellEnd"/>
      <w:r>
        <w:t xml:space="preserve"> des </w:t>
      </w:r>
      <w:proofErr w:type="spellStart"/>
      <w:r>
        <w:t>brots</w:t>
      </w:r>
      <w:proofErr w:type="spellEnd"/>
      <w:r>
        <w:t xml:space="preserve"> / sonder auch in dem </w:t>
      </w:r>
      <w:proofErr w:type="spellStart"/>
      <w:r>
        <w:t>brot</w:t>
      </w:r>
      <w:proofErr w:type="spellEnd"/>
      <w:r>
        <w:t xml:space="preserve"> / angezogen hat / wie </w:t>
      </w:r>
      <w:proofErr w:type="spellStart"/>
      <w:r>
        <w:t>auß</w:t>
      </w:r>
      <w:proofErr w:type="spellEnd"/>
      <w:r>
        <w:t xml:space="preserve"> derselben und andern seinen </w:t>
      </w:r>
      <w:proofErr w:type="spellStart"/>
      <w:r>
        <w:t>schrifften</w:t>
      </w:r>
      <w:proofErr w:type="spellEnd"/>
      <w:r>
        <w:t xml:space="preserve"> am tag ist. Hat auch Lutherus nicht allein von der Transsubstantiation / sonder von der leiblichen </w:t>
      </w:r>
      <w:proofErr w:type="spellStart"/>
      <w:r>
        <w:t>gegenwert</w:t>
      </w:r>
      <w:proofErr w:type="spellEnd"/>
      <w:r>
        <w:t xml:space="preserve"> gesagt / Es </w:t>
      </w:r>
      <w:proofErr w:type="spellStart"/>
      <w:r>
        <w:t>mueste</w:t>
      </w:r>
      <w:proofErr w:type="spellEnd"/>
      <w:r>
        <w:t xml:space="preserve"> ein wunder sein / daß die </w:t>
      </w:r>
      <w:proofErr w:type="spellStart"/>
      <w:r>
        <w:t>kirche</w:t>
      </w:r>
      <w:proofErr w:type="spellEnd"/>
      <w:r>
        <w:t xml:space="preserve"> so lang in einem solchen grossen </w:t>
      </w:r>
      <w:proofErr w:type="spellStart"/>
      <w:r>
        <w:t>jrthum</w:t>
      </w:r>
      <w:proofErr w:type="spellEnd"/>
      <w:r>
        <w:t xml:space="preserve"> gestecket </w:t>
      </w:r>
      <w:proofErr w:type="spellStart"/>
      <w:r>
        <w:t>were</w:t>
      </w:r>
      <w:proofErr w:type="spellEnd"/>
      <w:r>
        <w:t xml:space="preserve"> / Und hat Philippus sich gewundert das Lutherum im </w:t>
      </w:r>
      <w:proofErr w:type="spellStart"/>
      <w:r>
        <w:t>Abendmal</w:t>
      </w:r>
      <w:proofErr w:type="spellEnd"/>
      <w:r>
        <w:t xml:space="preserve"> sich die zeit bewegen liesse / die er sich nicht </w:t>
      </w:r>
      <w:proofErr w:type="spellStart"/>
      <w:r>
        <w:t>hette</w:t>
      </w:r>
      <w:proofErr w:type="spellEnd"/>
      <w:r>
        <w:t xml:space="preserve"> lassen </w:t>
      </w:r>
      <w:proofErr w:type="spellStart"/>
      <w:r>
        <w:t>jrren</w:t>
      </w:r>
      <w:proofErr w:type="spellEnd"/>
      <w:r>
        <w:t xml:space="preserve"> in andern </w:t>
      </w:r>
      <w:proofErr w:type="spellStart"/>
      <w:r>
        <w:t>Articuln</w:t>
      </w:r>
      <w:proofErr w:type="spellEnd"/>
      <w:r>
        <w:t xml:space="preserve"> und </w:t>
      </w:r>
      <w:proofErr w:type="spellStart"/>
      <w:r>
        <w:t>stuecken</w:t>
      </w:r>
      <w:proofErr w:type="spellEnd"/>
      <w:r>
        <w:t xml:space="preserve"> der </w:t>
      </w:r>
      <w:proofErr w:type="spellStart"/>
      <w:r>
        <w:t>lere</w:t>
      </w:r>
      <w:proofErr w:type="spellEnd"/>
      <w:r>
        <w:t xml:space="preserve">. Darauß beides </w:t>
      </w:r>
      <w:proofErr w:type="spellStart"/>
      <w:r>
        <w:t>zuvernemen</w:t>
      </w:r>
      <w:proofErr w:type="spellEnd"/>
      <w:r>
        <w:t xml:space="preserve"> / daß Lutherus </w:t>
      </w:r>
      <w:proofErr w:type="spellStart"/>
      <w:r>
        <w:t>selbest</w:t>
      </w:r>
      <w:proofErr w:type="spellEnd"/>
      <w:r>
        <w:t xml:space="preserve"> bekennet / So seine </w:t>
      </w:r>
      <w:proofErr w:type="spellStart"/>
      <w:r>
        <w:t>meinung</w:t>
      </w:r>
      <w:proofErr w:type="spellEnd"/>
      <w:r>
        <w:t xml:space="preserve"> </w:t>
      </w:r>
      <w:proofErr w:type="spellStart"/>
      <w:r>
        <w:t>onrecht</w:t>
      </w:r>
      <w:proofErr w:type="spellEnd"/>
      <w:r>
        <w:t xml:space="preserve"> </w:t>
      </w:r>
      <w:proofErr w:type="spellStart"/>
      <w:r>
        <w:t>were</w:t>
      </w:r>
      <w:proofErr w:type="spellEnd"/>
      <w:r>
        <w:t xml:space="preserve"> / daß sie ein grosser </w:t>
      </w:r>
      <w:proofErr w:type="spellStart"/>
      <w:r>
        <w:t>jrthum</w:t>
      </w:r>
      <w:proofErr w:type="spellEnd"/>
      <w:r>
        <w:t xml:space="preserve"> </w:t>
      </w:r>
      <w:proofErr w:type="spellStart"/>
      <w:r>
        <w:t>were</w:t>
      </w:r>
      <w:proofErr w:type="spellEnd"/>
      <w:r>
        <w:t xml:space="preserve"> / Halte sie aber </w:t>
      </w:r>
      <w:proofErr w:type="spellStart"/>
      <w:r>
        <w:t>fuer</w:t>
      </w:r>
      <w:proofErr w:type="spellEnd"/>
      <w:r>
        <w:t xml:space="preserve"> keinen </w:t>
      </w:r>
      <w:proofErr w:type="spellStart"/>
      <w:r>
        <w:t>jrthum</w:t>
      </w:r>
      <w:proofErr w:type="spellEnd"/>
      <w:r>
        <w:t xml:space="preserve"> / dieweil sie so lange zeit im schwang </w:t>
      </w:r>
      <w:proofErr w:type="spellStart"/>
      <w:r>
        <w:t>were</w:t>
      </w:r>
      <w:proofErr w:type="spellEnd"/>
      <w:r>
        <w:t xml:space="preserve"> gegangen. </w:t>
      </w:r>
    </w:p>
    <w:p w14:paraId="59EA3B4D" w14:textId="77777777" w:rsidR="008F74BD" w:rsidRDefault="008F74BD" w:rsidP="008F74BD">
      <w:pPr>
        <w:pStyle w:val="StandardWeb"/>
      </w:pPr>
      <w:r>
        <w:t xml:space="preserve">Daß aber Philippum der </w:t>
      </w:r>
      <w:proofErr w:type="spellStart"/>
      <w:r>
        <w:t>onwarheit</w:t>
      </w:r>
      <w:proofErr w:type="spellEnd"/>
      <w:r>
        <w:t xml:space="preserve"> damit </w:t>
      </w:r>
      <w:proofErr w:type="spellStart"/>
      <w:r>
        <w:t>uberzeugen</w:t>
      </w:r>
      <w:proofErr w:type="spellEnd"/>
      <w:r>
        <w:t xml:space="preserve"> </w:t>
      </w:r>
      <w:proofErr w:type="spellStart"/>
      <w:r>
        <w:t>wil</w:t>
      </w:r>
      <w:proofErr w:type="spellEnd"/>
      <w:r>
        <w:t xml:space="preserve"> / daß D. Luthers </w:t>
      </w:r>
      <w:proofErr w:type="spellStart"/>
      <w:r>
        <w:t>meinung</w:t>
      </w:r>
      <w:proofErr w:type="spellEnd"/>
      <w:r>
        <w:t xml:space="preserve"> in Gottes </w:t>
      </w:r>
      <w:proofErr w:type="spellStart"/>
      <w:r>
        <w:t>wort</w:t>
      </w:r>
      <w:proofErr w:type="spellEnd"/>
      <w:r>
        <w:t xml:space="preserve"> gegründet sey / und derhalben darin </w:t>
      </w:r>
      <w:proofErr w:type="spellStart"/>
      <w:r>
        <w:t>nit</w:t>
      </w:r>
      <w:proofErr w:type="spellEnd"/>
      <w:r>
        <w:t xml:space="preserve"> hab sollen oder </w:t>
      </w:r>
      <w:proofErr w:type="spellStart"/>
      <w:r>
        <w:t>koennen</w:t>
      </w:r>
      <w:proofErr w:type="spellEnd"/>
      <w:r>
        <w:t xml:space="preserve"> weichen / diß wird als denn erst gelten / wenn </w:t>
      </w:r>
      <w:proofErr w:type="spellStart"/>
      <w:r>
        <w:t>Moerlin</w:t>
      </w:r>
      <w:proofErr w:type="spellEnd"/>
      <w:r>
        <w:t xml:space="preserve"> uns wird zeigen wo in Gottes </w:t>
      </w:r>
      <w:proofErr w:type="spellStart"/>
      <w:r>
        <w:t>wort</w:t>
      </w:r>
      <w:proofErr w:type="spellEnd"/>
      <w:r>
        <w:t xml:space="preserve"> geschrieben stehe / daß nicht das sichtbare </w:t>
      </w:r>
      <w:proofErr w:type="spellStart"/>
      <w:r>
        <w:t>brot</w:t>
      </w:r>
      <w:proofErr w:type="spellEnd"/>
      <w:r>
        <w:t xml:space="preserve"> sonder in / oder unter / oder bey dem </w:t>
      </w:r>
      <w:proofErr w:type="spellStart"/>
      <w:r>
        <w:t>brot</w:t>
      </w:r>
      <w:proofErr w:type="spellEnd"/>
      <w:r>
        <w:t xml:space="preserve"> / oder etwas </w:t>
      </w:r>
      <w:proofErr w:type="spellStart"/>
      <w:r>
        <w:t>onsichtbars</w:t>
      </w:r>
      <w:proofErr w:type="spellEnd"/>
      <w:r>
        <w:t xml:space="preserve"> in dem </w:t>
      </w:r>
      <w:proofErr w:type="spellStart"/>
      <w:r>
        <w:t>brot</w:t>
      </w:r>
      <w:proofErr w:type="spellEnd"/>
      <w:r>
        <w:t xml:space="preserve"> / der leib Christi sey / Wird </w:t>
      </w:r>
      <w:proofErr w:type="spellStart"/>
      <w:r>
        <w:t>jm</w:t>
      </w:r>
      <w:proofErr w:type="spellEnd"/>
      <w:r>
        <w:t xml:space="preserve"> aber ehe das </w:t>
      </w:r>
      <w:proofErr w:type="spellStart"/>
      <w:r>
        <w:t>fewer</w:t>
      </w:r>
      <w:proofErr w:type="spellEnd"/>
      <w:r>
        <w:t xml:space="preserve"> noch </w:t>
      </w:r>
      <w:proofErr w:type="spellStart"/>
      <w:r>
        <w:t>bas</w:t>
      </w:r>
      <w:proofErr w:type="spellEnd"/>
      <w:r>
        <w:t xml:space="preserve"> </w:t>
      </w:r>
      <w:proofErr w:type="spellStart"/>
      <w:r>
        <w:t>auff</w:t>
      </w:r>
      <w:proofErr w:type="spellEnd"/>
      <w:r>
        <w:t xml:space="preserve"> dem </w:t>
      </w:r>
      <w:proofErr w:type="spellStart"/>
      <w:r>
        <w:t>Hertzen</w:t>
      </w:r>
      <w:proofErr w:type="spellEnd"/>
      <w:r>
        <w:t xml:space="preserve"> entbrennen / denn er solches wird enden. </w:t>
      </w:r>
    </w:p>
    <w:p w14:paraId="09F1ED7D" w14:textId="77777777" w:rsidR="008F74BD" w:rsidRDefault="008F74BD" w:rsidP="008F74BD">
      <w:pPr>
        <w:pStyle w:val="StandardWeb"/>
      </w:pPr>
      <w:r>
        <w:t xml:space="preserve">Item / daß Lutherus verdacht seiner andern </w:t>
      </w:r>
      <w:proofErr w:type="spellStart"/>
      <w:r>
        <w:t>lere</w:t>
      </w:r>
      <w:proofErr w:type="spellEnd"/>
      <w:r>
        <w:t xml:space="preserve"> </w:t>
      </w:r>
      <w:proofErr w:type="spellStart"/>
      <w:r>
        <w:t>zuvermeiden</w:t>
      </w:r>
      <w:proofErr w:type="spellEnd"/>
      <w:r>
        <w:t xml:space="preserve"> / dem </w:t>
      </w:r>
      <w:proofErr w:type="spellStart"/>
      <w:r>
        <w:t>Rhat</w:t>
      </w:r>
      <w:proofErr w:type="spellEnd"/>
      <w:r>
        <w:t xml:space="preserve"> Philippi nicht gefolget / und sich für seinem ende selbst </w:t>
      </w:r>
      <w:proofErr w:type="spellStart"/>
      <w:r>
        <w:t>erklaeret</w:t>
      </w:r>
      <w:proofErr w:type="spellEnd"/>
      <w:r>
        <w:t xml:space="preserve"> / Sonder </w:t>
      </w:r>
      <w:proofErr w:type="spellStart"/>
      <w:r>
        <w:t>kurtz</w:t>
      </w:r>
      <w:proofErr w:type="spellEnd"/>
      <w:r>
        <w:t xml:space="preserve"> für diesem </w:t>
      </w:r>
      <w:proofErr w:type="spellStart"/>
      <w:r>
        <w:t>gesprech</w:t>
      </w:r>
      <w:proofErr w:type="spellEnd"/>
      <w:r>
        <w:t xml:space="preserve"> oder auch hernach sich </w:t>
      </w:r>
      <w:proofErr w:type="spellStart"/>
      <w:r>
        <w:t>hefftig</w:t>
      </w:r>
      <w:proofErr w:type="spellEnd"/>
      <w:r>
        <w:t xml:space="preserve"> wider sein </w:t>
      </w:r>
      <w:proofErr w:type="spellStart"/>
      <w:r>
        <w:t>gegenteil</w:t>
      </w:r>
      <w:proofErr w:type="spellEnd"/>
      <w:r>
        <w:t xml:space="preserve"> lassen </w:t>
      </w:r>
      <w:proofErr w:type="spellStart"/>
      <w:r>
        <w:t>vernemen</w:t>
      </w:r>
      <w:proofErr w:type="spellEnd"/>
      <w:r>
        <w:t xml:space="preserve"> / </w:t>
      </w:r>
      <w:proofErr w:type="spellStart"/>
      <w:r>
        <w:t>nd</w:t>
      </w:r>
      <w:proofErr w:type="spellEnd"/>
      <w:r>
        <w:t xml:space="preserve"> </w:t>
      </w:r>
      <w:proofErr w:type="spellStart"/>
      <w:r>
        <w:t>offt</w:t>
      </w:r>
      <w:proofErr w:type="spellEnd"/>
      <w:r>
        <w:t xml:space="preserve"> in seinen </w:t>
      </w:r>
      <w:proofErr w:type="spellStart"/>
      <w:r>
        <w:t>streitbücheren</w:t>
      </w:r>
      <w:proofErr w:type="spellEnd"/>
      <w:r>
        <w:t xml:space="preserve"> sehr </w:t>
      </w:r>
      <w:proofErr w:type="spellStart"/>
      <w:r>
        <w:t>vermessenlich</w:t>
      </w:r>
      <w:proofErr w:type="spellEnd"/>
      <w:r>
        <w:t xml:space="preserve"> </w:t>
      </w:r>
      <w:proofErr w:type="spellStart"/>
      <w:r>
        <w:t>protestiret</w:t>
      </w:r>
      <w:proofErr w:type="spellEnd"/>
      <w:r>
        <w:t xml:space="preserve"> / und </w:t>
      </w:r>
      <w:proofErr w:type="spellStart"/>
      <w:r>
        <w:t>jm</w:t>
      </w:r>
      <w:proofErr w:type="spellEnd"/>
      <w:r>
        <w:t xml:space="preserve"> das </w:t>
      </w:r>
      <w:proofErr w:type="spellStart"/>
      <w:r>
        <w:t>zurueck</w:t>
      </w:r>
      <w:proofErr w:type="spellEnd"/>
      <w:r>
        <w:t xml:space="preserve"> </w:t>
      </w:r>
      <w:proofErr w:type="spellStart"/>
      <w:r>
        <w:t>tretten</w:t>
      </w:r>
      <w:proofErr w:type="spellEnd"/>
      <w:r>
        <w:t xml:space="preserve"> damit nicht wenig schwerer gemacht / Wer freilich </w:t>
      </w:r>
      <w:proofErr w:type="spellStart"/>
      <w:r>
        <w:t>wol</w:t>
      </w:r>
      <w:proofErr w:type="spellEnd"/>
      <w:r>
        <w:t xml:space="preserve"> </w:t>
      </w:r>
      <w:proofErr w:type="spellStart"/>
      <w:r>
        <w:t>zuwuendschen</w:t>
      </w:r>
      <w:proofErr w:type="spellEnd"/>
      <w:r>
        <w:t xml:space="preserve"> / das es nicht geschehen / Wird aber von uns </w:t>
      </w:r>
      <w:proofErr w:type="spellStart"/>
      <w:r>
        <w:t>darumb</w:t>
      </w:r>
      <w:proofErr w:type="spellEnd"/>
      <w:r>
        <w:t xml:space="preserve"> Lutherus nicht für einen </w:t>
      </w:r>
      <w:proofErr w:type="spellStart"/>
      <w:r>
        <w:t>betrieglichen</w:t>
      </w:r>
      <w:proofErr w:type="spellEnd"/>
      <w:r>
        <w:t xml:space="preserve"> / seiner ehr und </w:t>
      </w:r>
      <w:proofErr w:type="spellStart"/>
      <w:r>
        <w:t>pflicht</w:t>
      </w:r>
      <w:proofErr w:type="spellEnd"/>
      <w:r>
        <w:t xml:space="preserve"> vergessenen und leichtfertigen man gescholten / Sonder wird solches wie anders des gleichen / das leichtlich </w:t>
      </w:r>
      <w:proofErr w:type="spellStart"/>
      <w:r>
        <w:t>auß</w:t>
      </w:r>
      <w:proofErr w:type="spellEnd"/>
      <w:r>
        <w:t xml:space="preserve"> seinen </w:t>
      </w:r>
      <w:proofErr w:type="spellStart"/>
      <w:r>
        <w:t>schrifften</w:t>
      </w:r>
      <w:proofErr w:type="spellEnd"/>
      <w:r>
        <w:t xml:space="preserve"> darzuthun / da er an seinem </w:t>
      </w:r>
      <w:proofErr w:type="spellStart"/>
      <w:r>
        <w:t>gegentheil</w:t>
      </w:r>
      <w:proofErr w:type="spellEnd"/>
      <w:r>
        <w:t xml:space="preserve"> in hitzigem </w:t>
      </w:r>
      <w:proofErr w:type="spellStart"/>
      <w:r>
        <w:t>kampff</w:t>
      </w:r>
      <w:proofErr w:type="spellEnd"/>
      <w:r>
        <w:t xml:space="preserve"> eben dasselbe schilt </w:t>
      </w:r>
      <w:proofErr w:type="spellStart"/>
      <w:r>
        <w:t>unnd</w:t>
      </w:r>
      <w:proofErr w:type="spellEnd"/>
      <w:r>
        <w:t xml:space="preserve"> </w:t>
      </w:r>
      <w:proofErr w:type="spellStart"/>
      <w:r>
        <w:t>verdamt</w:t>
      </w:r>
      <w:proofErr w:type="spellEnd"/>
      <w:r>
        <w:t xml:space="preserve"> / daß er doch bald hernach / oder an andern orten </w:t>
      </w:r>
      <w:proofErr w:type="spellStart"/>
      <w:r>
        <w:t>selbest</w:t>
      </w:r>
      <w:proofErr w:type="spellEnd"/>
      <w:r>
        <w:t xml:space="preserve"> </w:t>
      </w:r>
      <w:proofErr w:type="spellStart"/>
      <w:r>
        <w:t>leret</w:t>
      </w:r>
      <w:proofErr w:type="spellEnd"/>
      <w:r>
        <w:t xml:space="preserve"> und bekennet / wie etliche solcher </w:t>
      </w:r>
      <w:proofErr w:type="spellStart"/>
      <w:r>
        <w:t>ort</w:t>
      </w:r>
      <w:proofErr w:type="spellEnd"/>
      <w:r>
        <w:t xml:space="preserve"> im Gegenbericht der </w:t>
      </w:r>
      <w:proofErr w:type="spellStart"/>
      <w:r>
        <w:t>Pfaeltzischen</w:t>
      </w:r>
      <w:proofErr w:type="spellEnd"/>
      <w:r>
        <w:t xml:space="preserve"> Theologen vom </w:t>
      </w:r>
      <w:proofErr w:type="spellStart"/>
      <w:r>
        <w:t>Maulbrunischen</w:t>
      </w:r>
      <w:proofErr w:type="spellEnd"/>
      <w:r>
        <w:t xml:space="preserve"> </w:t>
      </w:r>
      <w:proofErr w:type="spellStart"/>
      <w:r>
        <w:t>gesprech</w:t>
      </w:r>
      <w:proofErr w:type="spellEnd"/>
      <w:r>
        <w:t xml:space="preserve"> gemeldet </w:t>
      </w:r>
      <w:proofErr w:type="spellStart"/>
      <w:r>
        <w:t>seind</w:t>
      </w:r>
      <w:proofErr w:type="spellEnd"/>
      <w:r>
        <w:t xml:space="preserve"> / menschlicher </w:t>
      </w:r>
      <w:proofErr w:type="spellStart"/>
      <w:r>
        <w:t>schwachheit</w:t>
      </w:r>
      <w:proofErr w:type="spellEnd"/>
      <w:r>
        <w:t xml:space="preserve"> zugeschrieben / welche Gott an </w:t>
      </w:r>
      <w:proofErr w:type="spellStart"/>
      <w:r>
        <w:t>jm</w:t>
      </w:r>
      <w:proofErr w:type="spellEnd"/>
      <w:r>
        <w:t xml:space="preserve"> zulassen gefallen / damit er nicht den Propheten und Aposteln gleich gesetzt / </w:t>
      </w:r>
      <w:proofErr w:type="spellStart"/>
      <w:r>
        <w:t>unnd</w:t>
      </w:r>
      <w:proofErr w:type="spellEnd"/>
      <w:r>
        <w:t xml:space="preserve"> zu einem </w:t>
      </w:r>
      <w:proofErr w:type="spellStart"/>
      <w:r>
        <w:t>newen</w:t>
      </w:r>
      <w:proofErr w:type="spellEnd"/>
      <w:r>
        <w:t xml:space="preserve"> Papst gemacht / auch die Christliche </w:t>
      </w:r>
      <w:proofErr w:type="spellStart"/>
      <w:r>
        <w:t>kirch</w:t>
      </w:r>
      <w:proofErr w:type="spellEnd"/>
      <w:r>
        <w:t xml:space="preserve"> durch diesen </w:t>
      </w:r>
      <w:proofErr w:type="spellStart"/>
      <w:r>
        <w:t>kampff</w:t>
      </w:r>
      <w:proofErr w:type="spellEnd"/>
      <w:r>
        <w:t xml:space="preserve"> von wegen unserer </w:t>
      </w:r>
      <w:proofErr w:type="spellStart"/>
      <w:r>
        <w:t>sünde</w:t>
      </w:r>
      <w:proofErr w:type="spellEnd"/>
      <w:r>
        <w:t xml:space="preserve"> noch </w:t>
      </w:r>
      <w:proofErr w:type="spellStart"/>
      <w:r>
        <w:t>geuebet</w:t>
      </w:r>
      <w:proofErr w:type="spellEnd"/>
      <w:r>
        <w:t xml:space="preserve"> / </w:t>
      </w:r>
      <w:proofErr w:type="spellStart"/>
      <w:r>
        <w:t>unnd</w:t>
      </w:r>
      <w:proofErr w:type="spellEnd"/>
      <w:r>
        <w:t xml:space="preserve"> ein jeder durch diß Exempel dieses trefflichen </w:t>
      </w:r>
      <w:proofErr w:type="spellStart"/>
      <w:r>
        <w:t>werckzeugs</w:t>
      </w:r>
      <w:proofErr w:type="spellEnd"/>
      <w:r>
        <w:t xml:space="preserve"> Gottes / sich seiner gaben </w:t>
      </w:r>
      <w:proofErr w:type="spellStart"/>
      <w:r>
        <w:t>nit</w:t>
      </w:r>
      <w:proofErr w:type="spellEnd"/>
      <w:r>
        <w:t xml:space="preserve"> zu </w:t>
      </w:r>
      <w:proofErr w:type="spellStart"/>
      <w:r>
        <w:t>uberheben</w:t>
      </w:r>
      <w:proofErr w:type="spellEnd"/>
      <w:r>
        <w:t xml:space="preserve"> / sonder in Gottes </w:t>
      </w:r>
      <w:proofErr w:type="spellStart"/>
      <w:r>
        <w:t>forcht</w:t>
      </w:r>
      <w:proofErr w:type="spellEnd"/>
      <w:r>
        <w:t xml:space="preserve"> und </w:t>
      </w:r>
      <w:proofErr w:type="spellStart"/>
      <w:r>
        <w:t>demut</w:t>
      </w:r>
      <w:proofErr w:type="spellEnd"/>
      <w:r>
        <w:t xml:space="preserve"> Gott </w:t>
      </w:r>
      <w:proofErr w:type="spellStart"/>
      <w:r>
        <w:t>umb</w:t>
      </w:r>
      <w:proofErr w:type="spellEnd"/>
      <w:r>
        <w:t xml:space="preserve"> </w:t>
      </w:r>
      <w:proofErr w:type="spellStart"/>
      <w:r>
        <w:t>behüttung</w:t>
      </w:r>
      <w:proofErr w:type="spellEnd"/>
      <w:r>
        <w:t xml:space="preserve"> für allem </w:t>
      </w:r>
      <w:proofErr w:type="spellStart"/>
      <w:r>
        <w:t>jrthumb</w:t>
      </w:r>
      <w:proofErr w:type="spellEnd"/>
      <w:r>
        <w:t xml:space="preserve"> / für und für </w:t>
      </w:r>
      <w:proofErr w:type="spellStart"/>
      <w:r>
        <w:t>anzuruffen</w:t>
      </w:r>
      <w:proofErr w:type="spellEnd"/>
      <w:r>
        <w:t xml:space="preserve"> </w:t>
      </w:r>
      <w:proofErr w:type="spellStart"/>
      <w:r>
        <w:t>gereitzet</w:t>
      </w:r>
      <w:proofErr w:type="spellEnd"/>
      <w:r>
        <w:t xml:space="preserve"> würde. </w:t>
      </w:r>
    </w:p>
    <w:p w14:paraId="21309932" w14:textId="77777777" w:rsidR="008F74BD" w:rsidRDefault="008F74BD" w:rsidP="008F74BD">
      <w:pPr>
        <w:pStyle w:val="StandardWeb"/>
      </w:pPr>
      <w:r>
        <w:t xml:space="preserve">Diß sey jetzund </w:t>
      </w:r>
      <w:proofErr w:type="spellStart"/>
      <w:r>
        <w:t>kürtzlich</w:t>
      </w:r>
      <w:proofErr w:type="spellEnd"/>
      <w:r>
        <w:t xml:space="preserve"> </w:t>
      </w:r>
      <w:proofErr w:type="spellStart"/>
      <w:r>
        <w:t>auff</w:t>
      </w:r>
      <w:proofErr w:type="spellEnd"/>
      <w:r>
        <w:t xml:space="preserve"> </w:t>
      </w:r>
      <w:proofErr w:type="spellStart"/>
      <w:r>
        <w:t>Moerlins</w:t>
      </w:r>
      <w:proofErr w:type="spellEnd"/>
      <w:r>
        <w:t xml:space="preserve"> </w:t>
      </w:r>
      <w:proofErr w:type="spellStart"/>
      <w:r>
        <w:t>Landluegen</w:t>
      </w:r>
      <w:proofErr w:type="spellEnd"/>
      <w:r>
        <w:t xml:space="preserve"> geantwortet / </w:t>
      </w:r>
      <w:proofErr w:type="spellStart"/>
      <w:r>
        <w:t>auff</w:t>
      </w:r>
      <w:proofErr w:type="spellEnd"/>
      <w:r>
        <w:t xml:space="preserve"> </w:t>
      </w:r>
      <w:proofErr w:type="spellStart"/>
      <w:r>
        <w:t>daz</w:t>
      </w:r>
      <w:proofErr w:type="spellEnd"/>
      <w:r>
        <w:t xml:space="preserve"> der Christliche Leser desto </w:t>
      </w:r>
      <w:proofErr w:type="spellStart"/>
      <w:r>
        <w:t>bas</w:t>
      </w:r>
      <w:proofErr w:type="spellEnd"/>
      <w:r>
        <w:t xml:space="preserve"> </w:t>
      </w:r>
      <w:proofErr w:type="spellStart"/>
      <w:r>
        <w:t>moege</w:t>
      </w:r>
      <w:proofErr w:type="spellEnd"/>
      <w:r>
        <w:t xml:space="preserve"> sehen / </w:t>
      </w:r>
      <w:proofErr w:type="spellStart"/>
      <w:r>
        <w:t>warumb</w:t>
      </w:r>
      <w:proofErr w:type="spellEnd"/>
      <w:r>
        <w:t xml:space="preserve"> die </w:t>
      </w:r>
      <w:proofErr w:type="spellStart"/>
      <w:r>
        <w:t>Pfaeltzischen</w:t>
      </w:r>
      <w:proofErr w:type="spellEnd"/>
      <w:r>
        <w:t xml:space="preserve"> Theologen sein schreiben keiner </w:t>
      </w:r>
      <w:proofErr w:type="spellStart"/>
      <w:r>
        <w:t>antwort</w:t>
      </w:r>
      <w:proofErr w:type="spellEnd"/>
      <w:r>
        <w:t xml:space="preserve"> </w:t>
      </w:r>
      <w:proofErr w:type="spellStart"/>
      <w:r>
        <w:t>werd</w:t>
      </w:r>
      <w:proofErr w:type="spellEnd"/>
      <w:r>
        <w:t xml:space="preserve"> geachtet / und nicht so sehr / als </w:t>
      </w:r>
      <w:proofErr w:type="spellStart"/>
      <w:r>
        <w:t>Moerlin</w:t>
      </w:r>
      <w:proofErr w:type="spellEnd"/>
      <w:r>
        <w:t xml:space="preserve"> gehoffet / damit sind </w:t>
      </w:r>
      <w:proofErr w:type="spellStart"/>
      <w:r>
        <w:t>erzuernet</w:t>
      </w:r>
      <w:proofErr w:type="spellEnd"/>
      <w:r>
        <w:t xml:space="preserve"> worden / sonder </w:t>
      </w:r>
      <w:proofErr w:type="spellStart"/>
      <w:r>
        <w:t>vil</w:t>
      </w:r>
      <w:proofErr w:type="spellEnd"/>
      <w:r>
        <w:t xml:space="preserve"> mehr mit seinem </w:t>
      </w:r>
      <w:proofErr w:type="spellStart"/>
      <w:r>
        <w:t>onbedaechtigen</w:t>
      </w:r>
      <w:proofErr w:type="spellEnd"/>
      <w:r>
        <w:t xml:space="preserve"> </w:t>
      </w:r>
      <w:proofErr w:type="spellStart"/>
      <w:r>
        <w:t>zorn</w:t>
      </w:r>
      <w:proofErr w:type="spellEnd"/>
      <w:r>
        <w:t xml:space="preserve"> ein mitleiden haben / und </w:t>
      </w:r>
      <w:proofErr w:type="spellStart"/>
      <w:r>
        <w:t>wündschen</w:t>
      </w:r>
      <w:proofErr w:type="spellEnd"/>
      <w:r>
        <w:t xml:space="preserve"> daß </w:t>
      </w:r>
      <w:proofErr w:type="spellStart"/>
      <w:r>
        <w:t>jm</w:t>
      </w:r>
      <w:proofErr w:type="spellEnd"/>
      <w:r>
        <w:t xml:space="preserve"> / so anders sein </w:t>
      </w:r>
      <w:proofErr w:type="spellStart"/>
      <w:r>
        <w:t>zorn</w:t>
      </w:r>
      <w:proofErr w:type="spellEnd"/>
      <w:r>
        <w:t xml:space="preserve"> </w:t>
      </w:r>
      <w:proofErr w:type="spellStart"/>
      <w:r>
        <w:t>zustillen</w:t>
      </w:r>
      <w:proofErr w:type="spellEnd"/>
      <w:r>
        <w:t xml:space="preserve"> ist / und allen denen die </w:t>
      </w:r>
      <w:proofErr w:type="spellStart"/>
      <w:r>
        <w:t>auß</w:t>
      </w:r>
      <w:proofErr w:type="spellEnd"/>
      <w:r>
        <w:t xml:space="preserve"> </w:t>
      </w:r>
      <w:proofErr w:type="spellStart"/>
      <w:r>
        <w:t>onwissenheit</w:t>
      </w:r>
      <w:proofErr w:type="spellEnd"/>
      <w:r>
        <w:t xml:space="preserve"> </w:t>
      </w:r>
      <w:proofErr w:type="spellStart"/>
      <w:r>
        <w:t>auff</w:t>
      </w:r>
      <w:proofErr w:type="spellEnd"/>
      <w:r>
        <w:t xml:space="preserve"> die </w:t>
      </w:r>
      <w:proofErr w:type="spellStart"/>
      <w:r>
        <w:t>warheit</w:t>
      </w:r>
      <w:proofErr w:type="spellEnd"/>
      <w:r>
        <w:t xml:space="preserve"> </w:t>
      </w:r>
      <w:proofErr w:type="spellStart"/>
      <w:r>
        <w:t>zuernen</w:t>
      </w:r>
      <w:proofErr w:type="spellEnd"/>
      <w:r>
        <w:t xml:space="preserve"> / ein besserer sinn von Gott werde gegeben / Amen. </w:t>
      </w:r>
    </w:p>
    <w:p w14:paraId="6071E343" w14:textId="77777777" w:rsidR="008F74BD" w:rsidRDefault="008F74BD" w:rsidP="008F74BD">
      <w:pPr>
        <w:pStyle w:val="StandardWeb"/>
      </w:pPr>
      <w:r>
        <w:t>Gedruckt in der Churfürstlichen Statt Heidelberg / Durch Johannem Mayer.</w:t>
      </w:r>
      <w:r>
        <w:br/>
        <w:t xml:space="preserve">1565. </w:t>
      </w:r>
    </w:p>
    <w:p w14:paraId="41AFFE7D" w14:textId="77777777" w:rsidR="0022039F" w:rsidRDefault="0022039F" w:rsidP="0022039F"/>
    <w:p w14:paraId="17C2E4B1" w14:textId="77777777" w:rsidR="00D5498D" w:rsidRPr="00D5498D" w:rsidRDefault="007166CE" w:rsidP="008E63BE">
      <w:pPr>
        <w:pStyle w:val="berschrift1"/>
      </w:pPr>
      <w:r>
        <w:br w:type="page"/>
      </w:r>
      <w:r w:rsidR="00D5498D" w:rsidRPr="00D5498D">
        <w:t>Quellen:</w:t>
      </w:r>
    </w:p>
    <w:p w14:paraId="2ACC27A1"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75191058"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5D94FD66"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37CA0E98"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5D9E9D35"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2901D8BD"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46E4A65F"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4CCF70F0"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4D2C8CA4"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411C472B"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74E3236B"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48D2C82A" w14:textId="28B80669"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96"/>
  <w:proofState w:spelling="clean" w:grammar="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02B04"/>
    <w:rsid w:val="00082307"/>
    <w:rsid w:val="000C66E5"/>
    <w:rsid w:val="001F54C4"/>
    <w:rsid w:val="0022039F"/>
    <w:rsid w:val="00246E08"/>
    <w:rsid w:val="00272484"/>
    <w:rsid w:val="00297F83"/>
    <w:rsid w:val="002E6D11"/>
    <w:rsid w:val="00381C0C"/>
    <w:rsid w:val="00537F59"/>
    <w:rsid w:val="00602B04"/>
    <w:rsid w:val="007166CE"/>
    <w:rsid w:val="007E1779"/>
    <w:rsid w:val="0083667B"/>
    <w:rsid w:val="008D7463"/>
    <w:rsid w:val="008E417E"/>
    <w:rsid w:val="008E63BE"/>
    <w:rsid w:val="008F74BD"/>
    <w:rsid w:val="00C35859"/>
    <w:rsid w:val="00CC4EAC"/>
    <w:rsid w:val="00D14D4F"/>
    <w:rsid w:val="00D549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7B13C2"/>
  <w15:chartTrackingRefBased/>
  <w15:docId w15:val="{A2CC6AC3-4F34-492C-87FE-B03E5CE953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semiHidden/>
    <w:unhideWhenUsed/>
    <w:rsid w:val="008F74BD"/>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294144571">
      <w:bodyDiv w:val="1"/>
      <w:marLeft w:val="0"/>
      <w:marRight w:val="0"/>
      <w:marTop w:val="0"/>
      <w:marBottom w:val="0"/>
      <w:divBdr>
        <w:top w:val="none" w:sz="0" w:space="0" w:color="auto"/>
        <w:left w:val="none" w:sz="0" w:space="0" w:color="auto"/>
        <w:bottom w:val="none" w:sz="0" w:space="0" w:color="auto"/>
        <w:right w:val="none" w:sz="0" w:space="0" w:color="auto"/>
      </w:divBdr>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387952316">
      <w:bodyDiv w:val="1"/>
      <w:marLeft w:val="0"/>
      <w:marRight w:val="0"/>
      <w:marTop w:val="0"/>
      <w:marBottom w:val="0"/>
      <w:divBdr>
        <w:top w:val="none" w:sz="0" w:space="0" w:color="auto"/>
        <w:left w:val="none" w:sz="0" w:space="0" w:color="auto"/>
        <w:bottom w:val="none" w:sz="0" w:space="0" w:color="auto"/>
        <w:right w:val="none" w:sz="0" w:space="0" w:color="auto"/>
      </w:divBdr>
      <w:divsChild>
        <w:div w:id="1282957066">
          <w:marLeft w:val="0"/>
          <w:marRight w:val="0"/>
          <w:marTop w:val="0"/>
          <w:marBottom w:val="0"/>
          <w:divBdr>
            <w:top w:val="none" w:sz="0" w:space="0" w:color="auto"/>
            <w:left w:val="none" w:sz="0" w:space="0" w:color="auto"/>
            <w:bottom w:val="none" w:sz="0" w:space="0" w:color="auto"/>
            <w:right w:val="none" w:sz="0" w:space="0" w:color="auto"/>
          </w:divBdr>
        </w:div>
        <w:div w:id="818153886">
          <w:marLeft w:val="0"/>
          <w:marRight w:val="0"/>
          <w:marTop w:val="0"/>
          <w:marBottom w:val="0"/>
          <w:divBdr>
            <w:top w:val="none" w:sz="0" w:space="0" w:color="auto"/>
            <w:left w:val="none" w:sz="0" w:space="0" w:color="auto"/>
            <w:bottom w:val="none" w:sz="0" w:space="0" w:color="auto"/>
            <w:right w:val="none" w:sz="0" w:space="0" w:color="auto"/>
          </w:divBdr>
        </w:div>
        <w:div w:id="1948153588">
          <w:marLeft w:val="0"/>
          <w:marRight w:val="0"/>
          <w:marTop w:val="0"/>
          <w:marBottom w:val="0"/>
          <w:divBdr>
            <w:top w:val="none" w:sz="0" w:space="0" w:color="auto"/>
            <w:left w:val="none" w:sz="0" w:space="0" w:color="auto"/>
            <w:bottom w:val="none" w:sz="0" w:space="0" w:color="auto"/>
            <w:right w:val="none" w:sz="0" w:space="0" w:color="auto"/>
          </w:divBdr>
        </w:div>
        <w:div w:id="486169702">
          <w:marLeft w:val="0"/>
          <w:marRight w:val="0"/>
          <w:marTop w:val="0"/>
          <w:marBottom w:val="0"/>
          <w:divBdr>
            <w:top w:val="none" w:sz="0" w:space="0" w:color="auto"/>
            <w:left w:val="none" w:sz="0" w:space="0" w:color="auto"/>
            <w:bottom w:val="none" w:sz="0" w:space="0" w:color="auto"/>
            <w:right w:val="none" w:sz="0" w:space="0" w:color="auto"/>
          </w:divBdr>
        </w:div>
        <w:div w:id="1344437078">
          <w:marLeft w:val="0"/>
          <w:marRight w:val="0"/>
          <w:marTop w:val="0"/>
          <w:marBottom w:val="0"/>
          <w:divBdr>
            <w:top w:val="none" w:sz="0" w:space="0" w:color="auto"/>
            <w:left w:val="none" w:sz="0" w:space="0" w:color="auto"/>
            <w:bottom w:val="none" w:sz="0" w:space="0" w:color="auto"/>
            <w:right w:val="none" w:sz="0" w:space="0" w:color="auto"/>
          </w:divBdr>
        </w:div>
        <w:div w:id="849566793">
          <w:marLeft w:val="0"/>
          <w:marRight w:val="0"/>
          <w:marTop w:val="0"/>
          <w:marBottom w:val="0"/>
          <w:divBdr>
            <w:top w:val="none" w:sz="0" w:space="0" w:color="auto"/>
            <w:left w:val="none" w:sz="0" w:space="0" w:color="auto"/>
            <w:bottom w:val="none" w:sz="0" w:space="0" w:color="auto"/>
            <w:right w:val="none" w:sz="0" w:space="0" w:color="auto"/>
          </w:divBdr>
        </w:div>
        <w:div w:id="139001908">
          <w:marLeft w:val="0"/>
          <w:marRight w:val="0"/>
          <w:marTop w:val="0"/>
          <w:marBottom w:val="0"/>
          <w:divBdr>
            <w:top w:val="none" w:sz="0" w:space="0" w:color="auto"/>
            <w:left w:val="none" w:sz="0" w:space="0" w:color="auto"/>
            <w:bottom w:val="none" w:sz="0" w:space="0" w:color="auto"/>
            <w:right w:val="none" w:sz="0" w:space="0" w:color="auto"/>
          </w:divBdr>
        </w:div>
        <w:div w:id="115398592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webmaster@glaubensstimme.de" TargetMode="External"/><Relationship Id="rId5" Type="http://schemas.openxmlformats.org/officeDocument/2006/relationships/hyperlink" Target="http://www.glaubensstimme.de/" TargetMode="External"/><Relationship Id="rId4"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Buecher2020.dotx</Template>
  <TotalTime>0</TotalTime>
  <Pages>50</Pages>
  <Words>27307</Words>
  <Characters>172035</Characters>
  <Application>Microsoft Office Word</Application>
  <DocSecurity>0</DocSecurity>
  <Lines>1433</Lines>
  <Paragraphs>397</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LinksUpToDate>false</LinksUpToDate>
  <CharactersWithSpaces>198945</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cp:keywords/>
  <dc:description/>
  <cp:lastModifiedBy>Andreas Janssen</cp:lastModifiedBy>
  <cp:revision>3</cp:revision>
  <dcterms:created xsi:type="dcterms:W3CDTF">2020-12-05T10:18:00Z</dcterms:created>
  <dcterms:modified xsi:type="dcterms:W3CDTF">2020-12-05T21:28:00Z</dcterms:modified>
  <dc:title>Antwort Josue Lagi Pomerani dieners des worts Gottes zu Heidelberg</dc:title>
  <dc:creator>Lagus, Josua</dc:creator>
  <dc:language>de</dc:language>
</cp:coreProperties>
</file>